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8FC9E" w14:textId="7EA8CE7C" w:rsidR="006C5189" w:rsidRDefault="006C5189" w:rsidP="006C5189">
      <w:pPr>
        <w:pStyle w:val="Heading2"/>
        <w:numPr>
          <w:ilvl w:val="0"/>
          <w:numId w:val="16"/>
        </w:numPr>
      </w:pPr>
      <w:proofErr w:type="spellStart"/>
      <w:r>
        <w:t>Underview</w:t>
      </w:r>
      <w:proofErr w:type="spellEnd"/>
      <w:r>
        <w:t xml:space="preserve"> theory</w:t>
      </w:r>
    </w:p>
    <w:p w14:paraId="2D065E5D" w14:textId="4CC2BC58" w:rsidR="006C5189" w:rsidRDefault="006C5189" w:rsidP="006C5189">
      <w:proofErr w:type="spellStart"/>
      <w:r>
        <w:t>Interp</w:t>
      </w:r>
      <w:proofErr w:type="spellEnd"/>
      <w:r>
        <w:t xml:space="preserve">- nothing of what they said in their </w:t>
      </w:r>
      <w:proofErr w:type="spellStart"/>
      <w:r>
        <w:t>underview</w:t>
      </w:r>
      <w:proofErr w:type="spellEnd"/>
      <w:r>
        <w:t xml:space="preserve"> is fair</w:t>
      </w:r>
    </w:p>
    <w:p w14:paraId="65C06B63" w14:textId="5689EA4F" w:rsidR="006C5189" w:rsidRDefault="006C5189" w:rsidP="006C5189">
      <w:r>
        <w:t>Standards – I think it’s abusive</w:t>
      </w:r>
    </w:p>
    <w:p w14:paraId="03EECA98" w14:textId="3EC826FC" w:rsidR="006C5189" w:rsidRDefault="006C5189" w:rsidP="006C5189">
      <w:r>
        <w:t xml:space="preserve">If they don’t drop </w:t>
      </w:r>
      <w:proofErr w:type="gramStart"/>
      <w:r>
        <w:t>it</w:t>
      </w:r>
      <w:proofErr w:type="gramEnd"/>
      <w:r>
        <w:t xml:space="preserve"> they lied- that’s bad</w:t>
      </w:r>
    </w:p>
    <w:p w14:paraId="1F8C750E" w14:textId="6A7355F4" w:rsidR="00144C05" w:rsidRDefault="00144C05" w:rsidP="006C5189"/>
    <w:p w14:paraId="65B5507F" w14:textId="4BAC3842" w:rsidR="00144C05" w:rsidRPr="006C5189" w:rsidRDefault="00144C05" w:rsidP="006C5189">
      <w:r>
        <w:t xml:space="preserve">A2 </w:t>
      </w:r>
      <w:proofErr w:type="spellStart"/>
      <w:r>
        <w:t>indexicals</w:t>
      </w:r>
      <w:proofErr w:type="spellEnd"/>
    </w:p>
    <w:p w14:paraId="1F2F7C24" w14:textId="401206BB" w:rsidR="006C5189" w:rsidRPr="004F4AF7" w:rsidRDefault="006C5189" w:rsidP="006C5189">
      <w:pPr>
        <w:pStyle w:val="Heading2"/>
      </w:pPr>
      <w:r>
        <w:lastRenderedPageBreak/>
        <w:t>1-disclosure theory</w:t>
      </w:r>
    </w:p>
    <w:p w14:paraId="7BBA3C87" w14:textId="12E8E5BF" w:rsidR="006C5189" w:rsidRPr="004F4AF7" w:rsidRDefault="006C5189" w:rsidP="006C5189">
      <w:pPr>
        <w:rPr>
          <w:rFonts w:asciiTheme="minorHAnsi" w:hAnsiTheme="minorHAnsi" w:cstheme="minorHAnsi"/>
        </w:rPr>
      </w:pPr>
      <w:r w:rsidRPr="004F4AF7">
        <w:rPr>
          <w:rFonts w:asciiTheme="minorHAnsi" w:hAnsiTheme="minorHAnsi" w:cstheme="minorHAnsi"/>
        </w:rPr>
        <w:t xml:space="preserve">Interpretation: Debaters must disclose the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at least 30 minutes before the round – to clarify, this can be informal disclosure</w:t>
      </w:r>
      <w:r w:rsidRPr="004F4AF7">
        <w:rPr>
          <w:rFonts w:asciiTheme="minorHAnsi" w:hAnsiTheme="minorHAnsi" w:cstheme="minorHAnsi"/>
        </w:rPr>
        <w:br/>
        <w:t xml:space="preserve">Violation: </w:t>
      </w:r>
      <w:r>
        <w:rPr>
          <w:rFonts w:asciiTheme="minorHAnsi" w:hAnsiTheme="minorHAnsi" w:cstheme="minorHAnsi"/>
        </w:rPr>
        <w:t>they didn’t disclose the changes</w:t>
      </w:r>
    </w:p>
    <w:p w14:paraId="32B103E0" w14:textId="77777777" w:rsidR="006C5189" w:rsidRPr="004F4AF7" w:rsidRDefault="006C5189" w:rsidP="006C5189">
      <w:pPr>
        <w:rPr>
          <w:rFonts w:asciiTheme="minorHAnsi" w:hAnsiTheme="minorHAnsi" w:cstheme="minorHAnsi"/>
        </w:rPr>
      </w:pPr>
    </w:p>
    <w:p w14:paraId="4BEE7387"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t xml:space="preserve">1 </w:t>
      </w:r>
      <w:proofErr w:type="gramStart"/>
      <w:r w:rsidRPr="004F4AF7">
        <w:rPr>
          <w:rFonts w:asciiTheme="minorHAnsi" w:hAnsiTheme="minorHAnsi" w:cstheme="minorHAnsi"/>
        </w:rPr>
        <w:t>-  forces</w:t>
      </w:r>
      <w:proofErr w:type="gramEnd"/>
      <w:r w:rsidRPr="004F4AF7">
        <w:rPr>
          <w:rFonts w:asciiTheme="minorHAnsi" w:hAnsiTheme="minorHAnsi" w:cstheme="minorHAnsi"/>
        </w:rPr>
        <w:t xml:space="preserve"> us to rely on generics rather than strategies tailored to the affirmative— kills nuanced clash since every debate is the same. </w:t>
      </w:r>
    </w:p>
    <w:p w14:paraId="15D2E301" w14:textId="77777777" w:rsidR="006C5189" w:rsidRPr="004F4AF7" w:rsidRDefault="006C5189" w:rsidP="006C5189">
      <w:pPr>
        <w:rPr>
          <w:rFonts w:asciiTheme="minorHAnsi" w:hAnsiTheme="minorHAnsi" w:cstheme="minorHAnsi"/>
        </w:rPr>
      </w:pPr>
    </w:p>
    <w:p w14:paraId="565B527D"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t xml:space="preserve">2- they get infinite time to frontline their </w:t>
      </w:r>
      <w:proofErr w:type="spellStart"/>
      <w:r w:rsidRPr="004F4AF7">
        <w:rPr>
          <w:rFonts w:asciiTheme="minorHAnsi" w:hAnsiTheme="minorHAnsi" w:cstheme="minorHAnsi"/>
        </w:rPr>
        <w:t>aff</w:t>
      </w:r>
      <w:proofErr w:type="spellEnd"/>
      <w:r w:rsidRPr="004F4AF7">
        <w:rPr>
          <w:rFonts w:asciiTheme="minorHAnsi" w:hAnsiTheme="minorHAnsi" w:cstheme="minorHAnsi"/>
        </w:rPr>
        <w:t>, while I come into the round guessing – kills fairness</w:t>
      </w:r>
    </w:p>
    <w:p w14:paraId="087856F0"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br/>
        <w:t xml:space="preserve">3 - discourages cheap shot </w:t>
      </w:r>
      <w:proofErr w:type="spellStart"/>
      <w:r w:rsidRPr="004F4AF7">
        <w:rPr>
          <w:rFonts w:asciiTheme="minorHAnsi" w:hAnsiTheme="minorHAnsi" w:cstheme="minorHAnsi"/>
        </w:rPr>
        <w:t>aff’s</w:t>
      </w:r>
      <w:proofErr w:type="spellEnd"/>
      <w:r w:rsidRPr="004F4AF7">
        <w:rPr>
          <w:rFonts w:asciiTheme="minorHAnsi" w:hAnsiTheme="minorHAnsi" w:cstheme="minorHAnsi"/>
        </w:rPr>
        <w:t xml:space="preserve">. If the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isn’t inherent or easily defeated by 20 minutes of research, the case should lose- surprise factor </w:t>
      </w:r>
      <w:proofErr w:type="spellStart"/>
      <w:r w:rsidRPr="004F4AF7">
        <w:rPr>
          <w:rFonts w:asciiTheme="minorHAnsi" w:hAnsiTheme="minorHAnsi" w:cstheme="minorHAnsi"/>
        </w:rPr>
        <w:t>affs</w:t>
      </w:r>
      <w:proofErr w:type="spellEnd"/>
      <w:r w:rsidRPr="004F4AF7">
        <w:rPr>
          <w:rFonts w:asciiTheme="minorHAnsi" w:hAnsiTheme="minorHAnsi" w:cstheme="minorHAnsi"/>
        </w:rPr>
        <w:t xml:space="preserve"> incentivize cases that are as fringe as possible instead of well-researched realistic affirmatives- incentivizes useless education</w:t>
      </w:r>
    </w:p>
    <w:p w14:paraId="0BABDA48"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t>Voters</w:t>
      </w:r>
    </w:p>
    <w:p w14:paraId="5AE1AC42" w14:textId="77777777" w:rsidR="006C5189" w:rsidRPr="004F4AF7" w:rsidRDefault="006C5189" w:rsidP="006C5189">
      <w:pPr>
        <w:pStyle w:val="ListParagraph"/>
        <w:numPr>
          <w:ilvl w:val="0"/>
          <w:numId w:val="15"/>
        </w:numPr>
        <w:rPr>
          <w:rFonts w:asciiTheme="minorHAnsi" w:hAnsiTheme="minorHAnsi" w:cstheme="minorHAnsi"/>
        </w:rPr>
      </w:pPr>
      <w:r w:rsidRPr="004F4AF7">
        <w:rPr>
          <w:rFonts w:asciiTheme="minorHAnsi" w:hAnsiTheme="minorHAnsi" w:cstheme="minorHAnsi"/>
        </w:rPr>
        <w:t>fairness -we can’t determine truth of arguments if they’re not tested fairly</w:t>
      </w:r>
    </w:p>
    <w:p w14:paraId="1E9A5158" w14:textId="77777777" w:rsidR="006C5189" w:rsidRPr="004F4AF7" w:rsidRDefault="006C5189" w:rsidP="006C5189">
      <w:pPr>
        <w:pStyle w:val="ListParagraph"/>
        <w:numPr>
          <w:ilvl w:val="0"/>
          <w:numId w:val="15"/>
        </w:numPr>
        <w:rPr>
          <w:rFonts w:asciiTheme="minorHAnsi" w:hAnsiTheme="minorHAnsi" w:cstheme="minorHAnsi"/>
        </w:rPr>
      </w:pPr>
      <w:r w:rsidRPr="004F4AF7">
        <w:rPr>
          <w:rFonts w:asciiTheme="minorHAnsi" w:hAnsiTheme="minorHAnsi" w:cstheme="minorHAnsi"/>
        </w:rPr>
        <w:t>education -only reason why schools fund debate</w:t>
      </w:r>
    </w:p>
    <w:p w14:paraId="212F6FFE" w14:textId="77777777" w:rsidR="006C5189" w:rsidRPr="004F4AF7" w:rsidRDefault="006C5189" w:rsidP="006C5189">
      <w:pPr>
        <w:pStyle w:val="ListParagraph"/>
        <w:numPr>
          <w:ilvl w:val="0"/>
          <w:numId w:val="15"/>
        </w:numPr>
        <w:rPr>
          <w:rFonts w:asciiTheme="minorHAnsi" w:hAnsiTheme="minorHAnsi" w:cstheme="minorHAnsi"/>
        </w:rPr>
      </w:pPr>
      <w:r w:rsidRPr="004F4AF7">
        <w:rPr>
          <w:rFonts w:asciiTheme="minorHAnsi" w:hAnsiTheme="minorHAnsi" w:cstheme="minorHAnsi"/>
        </w:rPr>
        <w:t>clash- key to learning about policymaking, only portable skill we get from debate</w:t>
      </w:r>
    </w:p>
    <w:p w14:paraId="33E820A4"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t xml:space="preserve">Critical thinking is non-unique because people would still have to come up with answers to the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before the round.</w:t>
      </w:r>
    </w:p>
    <w:p w14:paraId="6B390459"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t xml:space="preserve">Drop the debater on disclosure- the theory is on the entire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so </w:t>
      </w:r>
      <w:proofErr w:type="spellStart"/>
      <w:r w:rsidRPr="004F4AF7">
        <w:rPr>
          <w:rFonts w:asciiTheme="minorHAnsi" w:hAnsiTheme="minorHAnsi" w:cstheme="minorHAnsi"/>
        </w:rPr>
        <w:t>dta</w:t>
      </w:r>
      <w:proofErr w:type="spellEnd"/>
      <w:r w:rsidRPr="004F4AF7">
        <w:rPr>
          <w:rFonts w:asciiTheme="minorHAnsi" w:hAnsiTheme="minorHAnsi" w:cstheme="minorHAnsi"/>
        </w:rPr>
        <w:t xml:space="preserve"> means they lose</w:t>
      </w:r>
    </w:p>
    <w:p w14:paraId="0568C332" w14:textId="77777777" w:rsidR="006C5189" w:rsidRPr="004F4AF7" w:rsidRDefault="006C5189" w:rsidP="006C5189">
      <w:pPr>
        <w:rPr>
          <w:rFonts w:asciiTheme="minorHAnsi" w:hAnsiTheme="minorHAnsi" w:cstheme="minorHAnsi"/>
        </w:rPr>
      </w:pPr>
      <w:r w:rsidRPr="004F4AF7">
        <w:rPr>
          <w:rFonts w:asciiTheme="minorHAnsi" w:hAnsiTheme="minorHAnsi" w:cstheme="minorHAnsi"/>
        </w:rPr>
        <w:t xml:space="preserve">Competing </w:t>
      </w:r>
      <w:proofErr w:type="spellStart"/>
      <w:r w:rsidRPr="004F4AF7">
        <w:rPr>
          <w:rFonts w:asciiTheme="minorHAnsi" w:hAnsiTheme="minorHAnsi" w:cstheme="minorHAnsi"/>
        </w:rPr>
        <w:t>interps</w:t>
      </w:r>
      <w:proofErr w:type="spellEnd"/>
      <w:r w:rsidRPr="004F4AF7">
        <w:rPr>
          <w:rFonts w:asciiTheme="minorHAnsi" w:hAnsiTheme="minorHAnsi" w:cstheme="minorHAnsi"/>
        </w:rPr>
        <w:t>, reasonability invites arbitrary judge intervention</w:t>
      </w:r>
    </w:p>
    <w:p w14:paraId="44F2E09B" w14:textId="4A6FDA2F" w:rsidR="0097394B" w:rsidRPr="006C5189" w:rsidRDefault="006C5189" w:rsidP="006C5189">
      <w:pPr>
        <w:rPr>
          <w:rFonts w:asciiTheme="minorHAnsi" w:hAnsiTheme="minorHAnsi" w:cstheme="minorHAnsi"/>
        </w:rPr>
      </w:pPr>
      <w:r w:rsidRPr="004F4AF7">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349F859B" w14:textId="77777777" w:rsidR="0097394B" w:rsidRPr="0097394B" w:rsidRDefault="0097394B" w:rsidP="0097394B">
      <w:pPr>
        <w:pStyle w:val="Heading2"/>
      </w:pPr>
      <w:r w:rsidRPr="0097394B">
        <w:lastRenderedPageBreak/>
        <w:t>1-Daoism K</w:t>
      </w:r>
    </w:p>
    <w:p w14:paraId="66D56957" w14:textId="77777777" w:rsidR="0097394B" w:rsidRPr="0097394B" w:rsidRDefault="0097394B" w:rsidP="0097394B">
      <w:pPr>
        <w:pStyle w:val="Heading4"/>
      </w:pPr>
      <w:r w:rsidRPr="0097394B">
        <w:t xml:space="preserve">Welcome to the realm of desire. Society controls desires- forgetting these structures overwhelms the language barrier that makes all other reformation fail. </w:t>
      </w:r>
      <w:proofErr w:type="gramStart"/>
      <w:r w:rsidRPr="0097394B">
        <w:t>Thus</w:t>
      </w:r>
      <w:proofErr w:type="gramEnd"/>
      <w:r w:rsidRPr="0097394B">
        <w:t xml:space="preserve"> the role of the ballot is to overwhelm desire.</w:t>
      </w:r>
    </w:p>
    <w:p w14:paraId="24372D3C" w14:textId="77777777" w:rsidR="0097394B" w:rsidRPr="0097394B" w:rsidRDefault="0097394B" w:rsidP="0097394B">
      <w:r w:rsidRPr="0097394B">
        <w:t xml:space="preserve">Hansen, </w:t>
      </w:r>
      <w:r w:rsidRPr="0097394B">
        <w:rPr>
          <w:rStyle w:val="Style13ptBold"/>
        </w:rPr>
        <w:t>Chad, 3</w:t>
      </w:r>
      <w:r w:rsidRPr="0097394B">
        <w:t>, Daoism (Stanford Encyclopedia of Philosophy), No Publication, 2-19-2003, DOA: 9-4-2021, https://plato.stanford.edu/entries/daoism/, r0w@n</w:t>
      </w:r>
    </w:p>
    <w:p w14:paraId="73CF2F96" w14:textId="77777777" w:rsidR="0097394B" w:rsidRPr="0097394B" w:rsidRDefault="0097394B" w:rsidP="0097394B">
      <w:pPr>
        <w:rPr>
          <w:sz w:val="16"/>
        </w:rPr>
      </w:pPr>
      <w:r w:rsidRPr="0097394B">
        <w:rPr>
          <w:sz w:val="16"/>
        </w:rPr>
        <w:t xml:space="preserve">With the importation of Indo-European Buddhism from India, </w:t>
      </w:r>
      <w:proofErr w:type="spellStart"/>
      <w:r w:rsidRPr="0097394B">
        <w:rPr>
          <w:sz w:val="16"/>
        </w:rPr>
        <w:t>wu-wei</w:t>
      </w:r>
      <w:proofErr w:type="spellEnd"/>
      <w:r w:rsidRPr="0097394B">
        <w:rPr>
          <w:sz w:val="16"/>
        </w:rPr>
        <w:t xml:space="preserve">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t>
      </w:r>
      <w:proofErr w:type="spellStart"/>
      <w:r w:rsidRPr="0097394B">
        <w:rPr>
          <w:sz w:val="16"/>
        </w:rPr>
        <w:t>wei</w:t>
      </w:r>
      <w:proofErr w:type="spellEnd"/>
      <w:r w:rsidRPr="0097394B">
        <w:rPr>
          <w:sz w:val="16"/>
        </w:rPr>
        <w:t xml:space="preserve"> (Kang have-</w:t>
      </w:r>
      <w:proofErr w:type="spellStart"/>
      <w:r w:rsidRPr="0097394B">
        <w:rPr>
          <w:sz w:val="16"/>
        </w:rPr>
        <w:t>wei</w:t>
      </w:r>
      <w:proofErr w:type="spellEnd"/>
      <w:r w:rsidRPr="0097394B">
        <w:rPr>
          <w:sz w:val="16"/>
        </w:rPr>
        <w:t xml:space="preserve">) took the denial of the slogan as his scholarly name. </w:t>
      </w:r>
      <w:r w:rsidRPr="0097394B">
        <w:rPr>
          <w:rFonts w:hint="eastAsia"/>
          <w:sz w:val="16"/>
        </w:rPr>
        <w:t xml:space="preserve">9.5 </w:t>
      </w:r>
      <w:proofErr w:type="spellStart"/>
      <w:r w:rsidRPr="0097394B">
        <w:rPr>
          <w:rFonts w:hint="eastAsia"/>
          <w:sz w:val="16"/>
        </w:rPr>
        <w:t>Pusimplicity</w:t>
      </w:r>
      <w:proofErr w:type="spellEnd"/>
      <w:r w:rsidRPr="0097394B">
        <w:rPr>
          <w:rFonts w:hint="eastAsia"/>
          <w:sz w:val="16"/>
        </w:rPr>
        <w:t xml:space="preserve"> (Pre-linguistic Purity) </w:t>
      </w:r>
      <w:r w:rsidRPr="0097394B">
        <w:rPr>
          <w:rFonts w:hint="eastAsia"/>
          <w:sz w:val="16"/>
        </w:rPr>
        <w:t>樸</w:t>
      </w:r>
      <w:r w:rsidRPr="0097394B">
        <w:rPr>
          <w:rFonts w:hint="eastAsia"/>
          <w:sz w:val="16"/>
        </w:rPr>
        <w:t xml:space="preserve"> </w:t>
      </w:r>
      <w:r w:rsidRPr="0097394B">
        <w:rPr>
          <w:sz w:val="16"/>
        </w:rPr>
        <w:t xml:space="preserve">The Daoist “primitivist” ideal as expressed mainly in the Laozi. It metaphorically represents the result of forgetting </w:t>
      </w:r>
      <w:proofErr w:type="spellStart"/>
      <w:r w:rsidRPr="0097394B">
        <w:rPr>
          <w:sz w:val="16"/>
        </w:rPr>
        <w:t>mingnames</w:t>
      </w:r>
      <w:proofErr w:type="spellEnd"/>
      <w:r w:rsidRPr="0097394B">
        <w:rPr>
          <w:sz w:val="16"/>
        </w:rPr>
        <w:t xml:space="preserve"> and desires</w:t>
      </w:r>
      <w:r w:rsidRPr="0097394B">
        <w:rPr>
          <w:rStyle w:val="Emphasis"/>
        </w:rPr>
        <w:t xml:space="preserve"> </w:t>
      </w:r>
      <w:r w:rsidRPr="0097394B">
        <w:rPr>
          <w:sz w:val="16"/>
        </w:rPr>
        <w:t>(See Wu-</w:t>
      </w:r>
      <w:proofErr w:type="spellStart"/>
      <w:r w:rsidRPr="0097394B">
        <w:rPr>
          <w:sz w:val="16"/>
        </w:rPr>
        <w:t>wei</w:t>
      </w:r>
      <w:proofErr w:type="spellEnd"/>
      <w:r w:rsidRPr="0097394B">
        <w:rPr>
          <w:sz w:val="16"/>
        </w:rPr>
        <w:t>).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97394B">
        <w:rPr>
          <w:rStyle w:val="Emphasis"/>
          <w:highlight w:val="cyan"/>
        </w:rPr>
        <w:t xml:space="preserve"> socially constructed distinctions (institutions) control us by controlling our desires. When societies adopt </w:t>
      </w:r>
      <w:r w:rsidRPr="0097394B">
        <w:rPr>
          <w:sz w:val="16"/>
        </w:rPr>
        <w:t xml:space="preserve">names or terms, </w:t>
      </w:r>
      <w:r w:rsidRPr="0097394B">
        <w:rPr>
          <w:rStyle w:val="Emphasis"/>
          <w:highlight w:val="cyan"/>
        </w:rPr>
        <w:t xml:space="preserve">it does so </w:t>
      </w:r>
      <w:r w:rsidRPr="0097394B">
        <w:rPr>
          <w:sz w:val="16"/>
        </w:rPr>
        <w:t>in order</w:t>
      </w:r>
      <w:r w:rsidRPr="0097394B">
        <w:rPr>
          <w:rStyle w:val="Emphasis"/>
          <w:highlight w:val="cyan"/>
        </w:rPr>
        <w:t xml:space="preserve"> to </w:t>
      </w:r>
      <w:r w:rsidRPr="0097394B">
        <w:rPr>
          <w:sz w:val="16"/>
        </w:rPr>
        <w:t>instill and</w:t>
      </w:r>
      <w:r w:rsidRPr="0097394B">
        <w:rPr>
          <w:rStyle w:val="Emphasis"/>
          <w:highlight w:val="cyan"/>
        </w:rPr>
        <w:t xml:space="preserve"> regulate desires for one of the pair created by the name-induced distinction. </w:t>
      </w:r>
      <w:proofErr w:type="gramStart"/>
      <w:r w:rsidRPr="0097394B">
        <w:rPr>
          <w:sz w:val="16"/>
        </w:rPr>
        <w:t>Thus</w:t>
      </w:r>
      <w:proofErr w:type="gramEnd"/>
      <w:r w:rsidRPr="0097394B">
        <w:rPr>
          <w:rStyle w:val="Emphasis"/>
          <w:highlight w:val="cyan"/>
        </w:rPr>
        <w:t xml:space="preserve"> Daoist forgetting requires forgetting names and distinctions, but in doing so, frees itself from the socially induced, unnatural desires that cause strife and unhappiness in society</w:t>
      </w:r>
      <w:r w:rsidRPr="0097394B">
        <w:rPr>
          <w:sz w:val="16"/>
        </w:rPr>
        <w:t xml:space="preserve"> (e.g. status, rare objects, fame, authority). Hence: “The Nameless uncarved block thus amounts to freedom from desire.” (</w:t>
      </w:r>
      <w:proofErr w:type="spellStart"/>
      <w:r w:rsidRPr="0097394B">
        <w:rPr>
          <w:sz w:val="16"/>
        </w:rPr>
        <w:t>Daode</w:t>
      </w:r>
      <w:proofErr w:type="spellEnd"/>
      <w:r w:rsidRPr="0097394B">
        <w:rPr>
          <w:sz w:val="16"/>
        </w:rPr>
        <w:t xml:space="preserv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6E6170B2" w14:textId="77777777" w:rsidR="0097394B" w:rsidRPr="0097394B" w:rsidRDefault="0097394B" w:rsidP="0097394B">
      <w:pPr>
        <w:pStyle w:val="Heading4"/>
      </w:pPr>
      <w:r w:rsidRPr="0097394B">
        <w:t xml:space="preserve">The </w:t>
      </w:r>
      <w:proofErr w:type="spellStart"/>
      <w:r w:rsidRPr="0097394B">
        <w:t>aff’s</w:t>
      </w:r>
      <w:proofErr w:type="spellEnd"/>
      <w:r w:rsidRPr="0097394B">
        <w:t xml:space="preserve"> conceptualization of the subject mentally distances us from the real world- this prevents them from acting with the confines of the environing particulars of the ten thousand things</w:t>
      </w:r>
    </w:p>
    <w:p w14:paraId="2B2D4963" w14:textId="77777777" w:rsidR="0097394B" w:rsidRPr="0097394B" w:rsidRDefault="0097394B" w:rsidP="0097394B">
      <w:r w:rsidRPr="0097394B">
        <w:rPr>
          <w:rStyle w:val="Style13ptBold"/>
        </w:rPr>
        <w:t>Pettman 05</w:t>
      </w:r>
      <w:r w:rsidRPr="0097394B">
        <w:t xml:space="preserve">, Ralf Pettman, Taoism and The Concept of Global Security, International Relations of the Asian-Pacific, 2005, </w:t>
      </w:r>
      <w:hyperlink r:id="rId9" w:history="1">
        <w:r w:rsidRPr="0097394B">
          <w:rPr>
            <w:rStyle w:val="Hyperlink"/>
          </w:rPr>
          <w:t>https://sci-hub.se/https://doi.org/10.1093/irap/lci103</w:t>
        </w:r>
      </w:hyperlink>
      <w:r w:rsidRPr="0097394B">
        <w:t>, r0w@n</w:t>
      </w:r>
    </w:p>
    <w:p w14:paraId="03652406" w14:textId="77777777" w:rsidR="0097394B" w:rsidRPr="0097394B" w:rsidRDefault="0097394B" w:rsidP="0097394B">
      <w:pPr>
        <w:rPr>
          <w:sz w:val="12"/>
        </w:rPr>
      </w:pPr>
      <w:r w:rsidRPr="0097394B">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97394B">
        <w:rPr>
          <w:sz w:val="12"/>
        </w:rPr>
        <w:t>The</w:t>
      </w:r>
      <w:proofErr w:type="gramEnd"/>
      <w:r w:rsidRPr="0097394B">
        <w:rPr>
          <w:sz w:val="12"/>
        </w:rPr>
        <w:t xml:space="preserve"> profundity of the concept of the Tao seems to preclude us from using Taoism to describe its meaning in logical, empirical, analytical terms. As a </w:t>
      </w:r>
      <w:proofErr w:type="gramStart"/>
      <w:r w:rsidRPr="0097394B">
        <w:rPr>
          <w:sz w:val="12"/>
        </w:rPr>
        <w:t>consequence</w:t>
      </w:r>
      <w:proofErr w:type="gramEnd"/>
      <w:r w:rsidRPr="0097394B">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97394B">
        <w:rPr>
          <w:sz w:val="12"/>
        </w:rPr>
        <w:t>neighbour</w:t>
      </w:r>
      <w:proofErr w:type="spellEnd"/>
      <w:r w:rsidRPr="0097394B">
        <w:rPr>
          <w:sz w:val="12"/>
        </w:rPr>
        <w:t xml:space="preserve"> looking under a lamplight some distance away. After asking what the drunk is doing, and where he lost his key, the </w:t>
      </w:r>
      <w:proofErr w:type="spellStart"/>
      <w:r w:rsidRPr="0097394B">
        <w:rPr>
          <w:sz w:val="12"/>
        </w:rPr>
        <w:t>neighbour</w:t>
      </w:r>
      <w:proofErr w:type="spellEnd"/>
      <w:r w:rsidRPr="0097394B">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97394B">
        <w:rPr>
          <w:sz w:val="12"/>
        </w:rPr>
        <w:t>maxims’</w:t>
      </w:r>
      <w:proofErr w:type="gramEnd"/>
      <w:r w:rsidRPr="0097394B">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97394B">
        <w:rPr>
          <w:rStyle w:val="Emphasis"/>
          <w:highlight w:val="cyan"/>
        </w:rPr>
        <w:t>Rationalism</w:t>
      </w:r>
      <w:r w:rsidRPr="0097394B">
        <w:rPr>
          <w:sz w:val="12"/>
        </w:rPr>
        <w:t xml:space="preserve">, which is the doctrine within which most thinking and practice about the concept of global security is currently done, </w:t>
      </w:r>
      <w:r w:rsidRPr="0097394B">
        <w:rPr>
          <w:rStyle w:val="Emphasis"/>
          <w:highlight w:val="cyan"/>
        </w:rPr>
        <w:t>prioritizes reason as an end in itself. Taoism</w:t>
      </w:r>
      <w:r w:rsidRPr="0097394B">
        <w:rPr>
          <w:sz w:val="12"/>
        </w:rPr>
        <w:t xml:space="preserve">, which is the doctrine I am trying to bring to bear upon the rationalist construction of this concept, is a way of thinking and practice that does not. It </w:t>
      </w:r>
      <w:r w:rsidRPr="0097394B">
        <w:rPr>
          <w:rStyle w:val="Emphasis"/>
          <w:highlight w:val="cyan"/>
        </w:rPr>
        <w:t>prioritizes</w:t>
      </w:r>
      <w:r w:rsidRPr="0097394B">
        <w:rPr>
          <w:sz w:val="12"/>
        </w:rPr>
        <w:t xml:space="preserve"> sacral (and in this instance, Taoist) </w:t>
      </w:r>
      <w:r w:rsidRPr="0097394B">
        <w:rPr>
          <w:rStyle w:val="Emphasis"/>
          <w:highlight w:val="cyan"/>
        </w:rPr>
        <w:t>insights instead</w:t>
      </w:r>
      <w:r w:rsidRPr="0097394B">
        <w:rPr>
          <w:sz w:val="12"/>
        </w:rPr>
        <w:t xml:space="preserve">. </w:t>
      </w:r>
      <w:r w:rsidRPr="0097394B">
        <w:rPr>
          <w:rStyle w:val="Emphasis"/>
          <w:highlight w:val="cyan"/>
        </w:rPr>
        <w:t>These two</w:t>
      </w:r>
      <w:r w:rsidRPr="0097394B">
        <w:rPr>
          <w:sz w:val="12"/>
        </w:rPr>
        <w:t xml:space="preserve"> are seemingly incommensurable. They would seem to </w:t>
      </w:r>
      <w:r w:rsidRPr="0097394B">
        <w:rPr>
          <w:rStyle w:val="Emphasis"/>
          <w:highlight w:val="cyan"/>
        </w:rPr>
        <w:t>represent an unbridgeable epistemological divide.</w:t>
      </w:r>
      <w:r w:rsidRPr="0097394B">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97394B">
        <w:rPr>
          <w:rStyle w:val="Emphasis"/>
          <w:highlight w:val="cyan"/>
        </w:rPr>
        <w:t>rationalism is compromised at its root by the kind of self that is required if rationalism is to succeed.</w:t>
      </w:r>
      <w:r w:rsidRPr="0097394B">
        <w:rPr>
          <w:sz w:val="12"/>
        </w:rPr>
        <w:t xml:space="preserve"> I argued that the individuated self – at one mind’s remove from the community – is objectifying. </w:t>
      </w:r>
      <w:r w:rsidRPr="0097394B">
        <w:rPr>
          <w:rStyle w:val="Emphasis"/>
          <w:highlight w:val="cyan"/>
        </w:rPr>
        <w:t xml:space="preserve">This self is created </w:t>
      </w:r>
      <w:r w:rsidRPr="0097394B">
        <w:rPr>
          <w:sz w:val="12"/>
        </w:rPr>
        <w:t>in turn</w:t>
      </w:r>
      <w:r w:rsidRPr="0097394B">
        <w:rPr>
          <w:rStyle w:val="Emphasis"/>
          <w:highlight w:val="cyan"/>
        </w:rPr>
        <w:t xml:space="preserve"> by </w:t>
      </w:r>
      <w:r w:rsidRPr="0097394B">
        <w:rPr>
          <w:rStyle w:val="Emphasis"/>
          <w:highlight w:val="cyan"/>
        </w:rPr>
        <w:lastRenderedPageBreak/>
        <w:t xml:space="preserve">learning to be mentally distanced from the </w:t>
      </w:r>
      <w:r w:rsidRPr="0097394B">
        <w:rPr>
          <w:sz w:val="12"/>
        </w:rPr>
        <w:t xml:space="preserve">communalist </w:t>
      </w:r>
      <w:r w:rsidRPr="0097394B">
        <w:rPr>
          <w:rStyle w:val="Emphasis"/>
          <w:highlight w:val="cyan"/>
        </w:rPr>
        <w:t xml:space="preserve">context into which ‘one’ was born. </w:t>
      </w:r>
      <w:r w:rsidRPr="0097394B">
        <w:rPr>
          <w:sz w:val="12"/>
        </w:rPr>
        <w:t xml:space="preserve">Rationalism valorizes this individuated self, typically turning it into a primary normative purpose. Because </w:t>
      </w:r>
      <w:r w:rsidRPr="0097394B">
        <w:rPr>
          <w:rStyle w:val="Emphasis"/>
          <w:highlight w:val="cyan"/>
        </w:rPr>
        <w:t xml:space="preserve">this </w:t>
      </w:r>
      <w:r w:rsidRPr="0097394B">
        <w:rPr>
          <w:sz w:val="12"/>
        </w:rPr>
        <w:t xml:space="preserve">bias is built into rationalism itself, and because it </w:t>
      </w:r>
      <w:r w:rsidRPr="0097394B">
        <w:rPr>
          <w:rStyle w:val="Emphasis"/>
          <w:highlight w:val="cyan"/>
        </w:rPr>
        <w:t xml:space="preserve">limits and distorts </w:t>
      </w:r>
      <w:r w:rsidRPr="0097394B">
        <w:rPr>
          <w:sz w:val="12"/>
        </w:rPr>
        <w:t>so thoroughly</w:t>
      </w:r>
      <w:r w:rsidRPr="0097394B">
        <w:rPr>
          <w:rStyle w:val="Emphasis"/>
          <w:highlight w:val="cyan"/>
        </w:rPr>
        <w:t xml:space="preserve"> what rationalism can do, we have to go outside </w:t>
      </w:r>
      <w:r w:rsidRPr="0097394B">
        <w:rPr>
          <w:sz w:val="12"/>
        </w:rPr>
        <w:t xml:space="preserve">rationalism </w:t>
      </w:r>
      <w:r w:rsidRPr="0097394B">
        <w:rPr>
          <w:rStyle w:val="Emphasis"/>
          <w:highlight w:val="cyan"/>
        </w:rPr>
        <w:t xml:space="preserve">to compensate </w:t>
      </w:r>
      <w:r w:rsidRPr="0097394B">
        <w:rPr>
          <w:sz w:val="12"/>
        </w:rPr>
        <w:t>for it.</w:t>
      </w:r>
      <w:r w:rsidRPr="0097394B">
        <w:rPr>
          <w:rStyle w:val="Emphasis"/>
          <w:highlight w:val="cyan"/>
        </w:rPr>
        <w:t xml:space="preserve"> </w:t>
      </w:r>
      <w:r w:rsidRPr="0097394B">
        <w:rPr>
          <w:sz w:val="12"/>
        </w:rPr>
        <w:t>Otherwise,</w:t>
      </w:r>
      <w:r w:rsidRPr="0097394B">
        <w:rPr>
          <w:rStyle w:val="Emphasis"/>
          <w:highlight w:val="cyan"/>
        </w:rPr>
        <w:t xml:space="preserve"> whenever we use rationalism</w:t>
      </w:r>
      <w:r w:rsidRPr="0097394B">
        <w:rPr>
          <w:sz w:val="12"/>
        </w:rPr>
        <w:t>, we will get the world right,</w:t>
      </w:r>
      <w:r w:rsidRPr="0097394B">
        <w:rPr>
          <w:rStyle w:val="Emphasis"/>
          <w:highlight w:val="cyan"/>
        </w:rPr>
        <w:t xml:space="preserve"> but we will also get the world wrong.</w:t>
      </w:r>
      <w:r w:rsidRPr="0097394B">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97394B">
        <w:rPr>
          <w:sz w:val="12"/>
        </w:rPr>
        <w:t>shal</w:t>
      </w:r>
      <w:proofErr w:type="spellEnd"/>
      <w:r w:rsidRPr="0097394B">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97394B">
        <w:rPr>
          <w:sz w:val="12"/>
        </w:rPr>
        <w:t>rigour</w:t>
      </w:r>
      <w:proofErr w:type="spellEnd"/>
      <w:r w:rsidRPr="0097394B">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97394B">
        <w:rPr>
          <w:sz w:val="12"/>
        </w:rPr>
        <w:t>sacralist</w:t>
      </w:r>
      <w:proofErr w:type="spellEnd"/>
      <w:r w:rsidRPr="0097394B">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97394B">
        <w:rPr>
          <w:sz w:val="12"/>
        </w:rPr>
        <w:t>Waley</w:t>
      </w:r>
      <w:proofErr w:type="spellEnd"/>
      <w:r w:rsidRPr="0097394B">
        <w:rPr>
          <w:sz w:val="12"/>
        </w:rPr>
        <w:t xml:space="preserve"> calls ‘quietism’, or the ‘gradual inward-turning of . . . thought’ (</w:t>
      </w:r>
      <w:proofErr w:type="spellStart"/>
      <w:r w:rsidRPr="0097394B">
        <w:rPr>
          <w:sz w:val="12"/>
        </w:rPr>
        <w:t>Waley</w:t>
      </w:r>
      <w:proofErr w:type="spellEnd"/>
      <w:r w:rsidRPr="0097394B">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97394B">
        <w:rPr>
          <w:sz w:val="12"/>
        </w:rPr>
        <w:t>publically</w:t>
      </w:r>
      <w:proofErr w:type="spellEnd"/>
      <w:r w:rsidRPr="0097394B">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97394B">
        <w:rPr>
          <w:sz w:val="12"/>
        </w:rPr>
        <w:t>untrammelled</w:t>
      </w:r>
      <w:proofErr w:type="spellEnd"/>
      <w:r w:rsidRPr="0097394B">
        <w:rPr>
          <w:sz w:val="12"/>
        </w:rPr>
        <w:t xml:space="preserve"> reasoning possible (individuation). And they see themselves as eschewing these limits by inviting a different kind of primary experience. Taoism and the concept of global security 73 1981, pp. 10, 11). Where </w:t>
      </w:r>
      <w:r w:rsidRPr="0097394B">
        <w:rPr>
          <w:rStyle w:val="Emphasis"/>
          <w:highlight w:val="cyan"/>
        </w:rPr>
        <w:t>the rationalist talks of the hypothetico-deductive method, the Taoist talks</w:t>
      </w:r>
      <w:r w:rsidRPr="0097394B">
        <w:rPr>
          <w:rStyle w:val="Emphasis"/>
        </w:rPr>
        <w:t xml:space="preserve"> </w:t>
      </w:r>
      <w:r w:rsidRPr="0097394B">
        <w:rPr>
          <w:sz w:val="12"/>
        </w:rPr>
        <w:t>(again in Graham’s terms</w:t>
      </w:r>
      <w:r w:rsidRPr="0097394B">
        <w:rPr>
          <w:rStyle w:val="Emphasis"/>
          <w:highlight w:val="cyan"/>
        </w:rPr>
        <w:t>) of an understanding of the ‘mysterious order which runs through all things’</w:t>
      </w:r>
      <w:r w:rsidRPr="0097394B">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97394B">
        <w:rPr>
          <w:sz w:val="12"/>
        </w:rPr>
        <w:t>reign</w:t>
      </w:r>
      <w:proofErr w:type="spellEnd"/>
      <w:r w:rsidRPr="0097394B">
        <w:rPr>
          <w:sz w:val="12"/>
        </w:rPr>
        <w:t xml:space="preserve"> to cogitate and communicate, the Taoist talks (in Hansen’s terms this time) of ‘heart-minds’ (Hansen, 1992, pp. 53, 85–86). </w:t>
      </w:r>
      <w:r w:rsidRPr="0097394B">
        <w:rPr>
          <w:rStyle w:val="Emphasis"/>
          <w:highlight w:val="cyan"/>
        </w:rPr>
        <w:t xml:space="preserve">Taoists respond </w:t>
      </w:r>
      <w:r w:rsidRPr="0097394B">
        <w:rPr>
          <w:sz w:val="12"/>
        </w:rPr>
        <w:t xml:space="preserve">to the situation they are in by </w:t>
      </w:r>
      <w:proofErr w:type="spellStart"/>
      <w:r w:rsidRPr="0097394B">
        <w:rPr>
          <w:sz w:val="12"/>
        </w:rPr>
        <w:t>unfocusing</w:t>
      </w:r>
      <w:proofErr w:type="spellEnd"/>
      <w:r w:rsidRPr="0097394B">
        <w:rPr>
          <w:sz w:val="12"/>
        </w:rPr>
        <w:t xml:space="preserve">, that is, </w:t>
      </w:r>
      <w:r w:rsidRPr="0097394B">
        <w:rPr>
          <w:rStyle w:val="Emphasis"/>
          <w:highlight w:val="cyan"/>
        </w:rPr>
        <w:t>by</w:t>
      </w:r>
      <w:r w:rsidRPr="0097394B">
        <w:rPr>
          <w:rStyle w:val="Emphasis"/>
        </w:rPr>
        <w:t xml:space="preserve"> </w:t>
      </w:r>
      <w:r w:rsidRPr="0097394B">
        <w:rPr>
          <w:rStyle w:val="Emphasis"/>
          <w:highlight w:val="cyan"/>
        </w:rPr>
        <w:t>allowing themselves to act with the ‘immediacy of an echo’, rather than the self-consciousness of someone who applies general principles.</w:t>
      </w:r>
      <w:r w:rsidRPr="0097394B">
        <w:rPr>
          <w:sz w:val="12"/>
        </w:rPr>
        <w:t xml:space="preserve"> (Graham, 1981, pp. 6, 12, 14). They invite, in other words, the kind of recognition the ‘heart’ gives ‘when the mind is silent’ (</w:t>
      </w:r>
      <w:proofErr w:type="spellStart"/>
      <w:r w:rsidRPr="0097394B">
        <w:rPr>
          <w:sz w:val="12"/>
        </w:rPr>
        <w:t>Krishnamurti</w:t>
      </w:r>
      <w:proofErr w:type="spellEnd"/>
      <w:r w:rsidRPr="0097394B">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97394B">
        <w:rPr>
          <w:rStyle w:val="Emphasis"/>
        </w:rPr>
        <w:t xml:space="preserve"> </w:t>
      </w:r>
      <w:r w:rsidRPr="0097394B">
        <w:rPr>
          <w:rStyle w:val="Emphasis"/>
          <w:highlight w:val="cyan"/>
        </w:rPr>
        <w:t xml:space="preserve">rationalist attempts to anticipate a particular </w:t>
      </w:r>
      <w:r w:rsidRPr="0097394B">
        <w:rPr>
          <w:sz w:val="12"/>
        </w:rPr>
        <w:t xml:space="preserve">foreign </w:t>
      </w:r>
      <w:r w:rsidRPr="0097394B">
        <w:rPr>
          <w:rStyle w:val="Emphasis"/>
          <w:highlight w:val="cyan"/>
        </w:rPr>
        <w:t xml:space="preserve">policy can only reach so far. </w:t>
      </w:r>
      <w:r w:rsidRPr="0097394B">
        <w:rPr>
          <w:sz w:val="12"/>
        </w:rPr>
        <w:t>Taoists highlight how</w:t>
      </w:r>
      <w:r w:rsidRPr="0097394B">
        <w:rPr>
          <w:rStyle w:val="Emphasis"/>
          <w:highlight w:val="cyan"/>
        </w:rPr>
        <w:t xml:space="preserve"> those who really know what they are doing tend to eschew conscious thought to attend instead to the ‘total situation’</w:t>
      </w:r>
      <w:r w:rsidRPr="0097394B">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97394B">
        <w:rPr>
          <w:sz w:val="12"/>
        </w:rPr>
        <w:t>Likewise</w:t>
      </w:r>
      <w:proofErr w:type="gramEnd"/>
      <w:r w:rsidRPr="0097394B">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97394B">
        <w:rPr>
          <w:rStyle w:val="Emphasis"/>
          <w:highlight w:val="cyan"/>
        </w:rPr>
        <w:t>. It is not possible</w:t>
      </w:r>
      <w:r w:rsidRPr="0097394B">
        <w:rPr>
          <w:sz w:val="12"/>
        </w:rPr>
        <w:t>, that is,</w:t>
      </w:r>
      <w:r w:rsidRPr="0097394B">
        <w:rPr>
          <w:rStyle w:val="Emphasis"/>
          <w:highlight w:val="cyan"/>
        </w:rPr>
        <w:t xml:space="preserve"> to know rationally what is in the national interest. To rely on rationalism is, therefore, to overplay rationalism, which is to underplay Taoism </w:t>
      </w:r>
      <w:r w:rsidRPr="0097394B">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97394B">
        <w:rPr>
          <w:sz w:val="12"/>
        </w:rPr>
        <w:t>However</w:t>
      </w:r>
      <w:proofErr w:type="gramEnd"/>
      <w:r w:rsidRPr="0097394B">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w:t>
      </w:r>
      <w:r w:rsidRPr="0097394B">
        <w:rPr>
          <w:sz w:val="12"/>
        </w:rPr>
        <w:lastRenderedPageBreak/>
        <w:t xml:space="preserve">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97394B">
        <w:rPr>
          <w:sz w:val="12"/>
        </w:rPr>
        <w:t>lan</w:t>
      </w:r>
      <w:proofErr w:type="spellEnd"/>
      <w:r w:rsidRPr="0097394B">
        <w:rPr>
          <w:sz w:val="12"/>
        </w:rPr>
        <w:t xml:space="preserve">- Taoism and the concept of global security 75 </w:t>
      </w:r>
      <w:proofErr w:type="spellStart"/>
      <w:r w:rsidRPr="0097394B">
        <w:rPr>
          <w:sz w:val="12"/>
        </w:rPr>
        <w:t>guages</w:t>
      </w:r>
      <w:proofErr w:type="spellEnd"/>
      <w:r w:rsidRPr="0097394B">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97394B">
        <w:rPr>
          <w:sz w:val="12"/>
        </w:rPr>
        <w:t>wu-wei</w:t>
      </w:r>
      <w:proofErr w:type="spellEnd"/>
      <w:r w:rsidRPr="0097394B">
        <w:rPr>
          <w:sz w:val="12"/>
        </w:rPr>
        <w:t xml:space="preserve">, that is, active pacifism, or ‘no unnatural action’, or, as Graham calls it, ‘Doing Nothing’ (Graham, 1981, p. 288; 1989, pp. 232–233). To Needham, </w:t>
      </w:r>
      <w:proofErr w:type="spellStart"/>
      <w:r w:rsidRPr="0097394B">
        <w:rPr>
          <w:sz w:val="12"/>
        </w:rPr>
        <w:t>wu-wei</w:t>
      </w:r>
      <w:proofErr w:type="spellEnd"/>
      <w:r w:rsidRPr="0097394B">
        <w:rPr>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97394B">
        <w:rPr>
          <w:sz w:val="12"/>
        </w:rPr>
        <w:t>g]</w:t>
      </w:r>
      <w:proofErr w:type="spellStart"/>
      <w:r w:rsidRPr="0097394B">
        <w:rPr>
          <w:sz w:val="12"/>
        </w:rPr>
        <w:t>etting</w:t>
      </w:r>
      <w:proofErr w:type="spellEnd"/>
      <w:proofErr w:type="gramEnd"/>
      <w:r w:rsidRPr="0097394B">
        <w:rPr>
          <w:sz w:val="12"/>
        </w:rPr>
        <w:t xml:space="preserve"> rid of </w:t>
      </w:r>
      <w:proofErr w:type="spellStart"/>
      <w:r w:rsidRPr="0097394B">
        <w:rPr>
          <w:sz w:val="12"/>
        </w:rPr>
        <w:t>wei</w:t>
      </w:r>
      <w:proofErr w:type="spellEnd"/>
      <w:r w:rsidRPr="0097394B">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97394B">
        <w:rPr>
          <w:sz w:val="12"/>
        </w:rPr>
        <w:t>wu-wei</w:t>
      </w:r>
      <w:proofErr w:type="spellEnd"/>
      <w:r w:rsidRPr="0097394B">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97394B">
        <w:rPr>
          <w:sz w:val="12"/>
        </w:rPr>
        <w:t>endeavours</w:t>
      </w:r>
      <w:proofErr w:type="spellEnd"/>
      <w:r w:rsidRPr="0097394B">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97394B">
        <w:rPr>
          <w:sz w:val="12"/>
        </w:rPr>
        <w:t>practise</w:t>
      </w:r>
      <w:proofErr w:type="spellEnd"/>
      <w:r w:rsidRPr="0097394B">
        <w:rPr>
          <w:sz w:val="12"/>
        </w:rPr>
        <w:t xml:space="preserve"> of Taoist-inspired martial arts like that of tai 76 Ralph Pettman chi </w:t>
      </w:r>
      <w:proofErr w:type="spellStart"/>
      <w:r w:rsidRPr="0097394B">
        <w:rPr>
          <w:sz w:val="12"/>
        </w:rPr>
        <w:t>chuan</w:t>
      </w:r>
      <w:proofErr w:type="spellEnd"/>
      <w:r w:rsidRPr="0097394B">
        <w:rPr>
          <w:sz w:val="12"/>
        </w:rPr>
        <w:t xml:space="preserve">, or judo, or aikido. In tai chi </w:t>
      </w:r>
      <w:proofErr w:type="spellStart"/>
      <w:r w:rsidRPr="0097394B">
        <w:rPr>
          <w:sz w:val="12"/>
        </w:rPr>
        <w:t>chuan</w:t>
      </w:r>
      <w:proofErr w:type="spellEnd"/>
      <w:r w:rsidRPr="0097394B">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97394B">
        <w:rPr>
          <w:sz w:val="12"/>
        </w:rPr>
        <w:t>itself ’</w:t>
      </w:r>
      <w:proofErr w:type="gramEnd"/>
      <w:r w:rsidRPr="0097394B">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97394B">
        <w:rPr>
          <w:sz w:val="12"/>
        </w:rPr>
        <w:t>Uyeshiba</w:t>
      </w:r>
      <w:proofErr w:type="spellEnd"/>
      <w:r w:rsidRPr="0097394B">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97394B">
        <w:rPr>
          <w:sz w:val="12"/>
        </w:rPr>
        <w:t>behaviour</w:t>
      </w:r>
      <w:proofErr w:type="spellEnd"/>
      <w:r w:rsidRPr="0097394B">
        <w:rPr>
          <w:sz w:val="12"/>
        </w:rPr>
        <w:t>, and Taoist thinking, which makes no such assumptions, and is not constrained by the rationalist context in which such assumptions are articulated. Wu-</w:t>
      </w:r>
      <w:proofErr w:type="spellStart"/>
      <w:r w:rsidRPr="0097394B">
        <w:rPr>
          <w:sz w:val="12"/>
        </w:rPr>
        <w:t>wei</w:t>
      </w:r>
      <w:proofErr w:type="spellEnd"/>
      <w:r w:rsidRPr="0097394B">
        <w:rPr>
          <w:sz w:val="12"/>
        </w:rPr>
        <w:t xml:space="preserve"> decrees no need to return tit-for-tat in promoting global security. It may mean </w:t>
      </w:r>
      <w:proofErr w:type="spellStart"/>
      <w:r w:rsidRPr="0097394B">
        <w:rPr>
          <w:sz w:val="12"/>
        </w:rPr>
        <w:t>practising</w:t>
      </w:r>
      <w:proofErr w:type="spellEnd"/>
      <w:r w:rsidRPr="0097394B">
        <w:rPr>
          <w:sz w:val="12"/>
        </w:rPr>
        <w:t xml:space="preserve"> reciprocity. It may not. There is no conceptual obligation either way, since ‘no unnatural action’ is not a contractual practice. The Tao </w:t>
      </w:r>
      <w:proofErr w:type="spellStart"/>
      <w:r w:rsidRPr="0097394B">
        <w:rPr>
          <w:sz w:val="12"/>
        </w:rPr>
        <w:t>te</w:t>
      </w:r>
      <w:proofErr w:type="spellEnd"/>
      <w:r w:rsidRPr="0097394B">
        <w:rPr>
          <w:sz w:val="12"/>
        </w:rPr>
        <w:t xml:space="preserve"> </w:t>
      </w:r>
      <w:proofErr w:type="spellStart"/>
      <w:r w:rsidRPr="0097394B">
        <w:rPr>
          <w:sz w:val="12"/>
        </w:rPr>
        <w:t>ching</w:t>
      </w:r>
      <w:proofErr w:type="spellEnd"/>
      <w:r w:rsidRPr="0097394B">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97394B">
        <w:rPr>
          <w:sz w:val="12"/>
        </w:rPr>
        <w:t>certainty</w:t>
      </w:r>
      <w:proofErr w:type="gramEnd"/>
      <w:r w:rsidRPr="0097394B">
        <w:rPr>
          <w:sz w:val="12"/>
        </w:rPr>
        <w:t xml:space="preserve"> they are used to in securing global affairs. </w:t>
      </w:r>
      <w:r w:rsidRPr="0097394B">
        <w:rPr>
          <w:rStyle w:val="Emphasis"/>
          <w:highlight w:val="cyan"/>
        </w:rPr>
        <w:t>There are no agreed rules, or agreed habits</w:t>
      </w:r>
      <w:r w:rsidRPr="0097394B">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97394B">
        <w:rPr>
          <w:sz w:val="12"/>
        </w:rPr>
        <w:t>practise</w:t>
      </w:r>
      <w:proofErr w:type="spellEnd"/>
      <w:r w:rsidRPr="0097394B">
        <w:rPr>
          <w:sz w:val="12"/>
        </w:rPr>
        <w:t xml:space="preserve"> ‘no unnatural action’ makes for a mirror-like appraisal of the moment. It may mean promoting world governance or government. It may not. </w:t>
      </w:r>
      <w:r w:rsidRPr="0097394B">
        <w:rPr>
          <w:rStyle w:val="Emphasis"/>
          <w:highlight w:val="cyan"/>
        </w:rPr>
        <w:t xml:space="preserve">Given the sacral spontaneity that </w:t>
      </w:r>
      <w:proofErr w:type="spellStart"/>
      <w:r w:rsidRPr="0097394B">
        <w:rPr>
          <w:rStyle w:val="Emphasis"/>
          <w:highlight w:val="cyan"/>
        </w:rPr>
        <w:t>wu-wei</w:t>
      </w:r>
      <w:proofErr w:type="spellEnd"/>
      <w:r w:rsidRPr="0097394B">
        <w:rPr>
          <w:rStyle w:val="Emphasis"/>
          <w:highlight w:val="cyan"/>
        </w:rPr>
        <w:t xml:space="preserve"> represents, any policy choice may be preferred</w:t>
      </w:r>
      <w:r w:rsidRPr="0097394B">
        <w:rPr>
          <w:sz w:val="12"/>
        </w:rPr>
        <w:t xml:space="preserve"> (Graham, 1981, p. 91). It will depend on what lets most people live out their lives relatively </w:t>
      </w:r>
      <w:proofErr w:type="spellStart"/>
      <w:r w:rsidRPr="0097394B">
        <w:rPr>
          <w:sz w:val="12"/>
        </w:rPr>
        <w:t>unharassed</w:t>
      </w:r>
      <w:proofErr w:type="spellEnd"/>
      <w:r w:rsidRPr="0097394B">
        <w:rPr>
          <w:sz w:val="12"/>
        </w:rPr>
        <w:t xml:space="preserve">. In terms of the politico-economic (market-making) dimension to world affairs, the practice of </w:t>
      </w:r>
      <w:proofErr w:type="spellStart"/>
      <w:r w:rsidRPr="0097394B">
        <w:rPr>
          <w:sz w:val="12"/>
        </w:rPr>
        <w:t>wu-wei</w:t>
      </w:r>
      <w:proofErr w:type="spellEnd"/>
      <w:r w:rsidRPr="0097394B">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97394B">
        <w:rPr>
          <w:sz w:val="12"/>
        </w:rPr>
        <w:t>behaviour</w:t>
      </w:r>
      <w:proofErr w:type="spellEnd"/>
      <w:r w:rsidRPr="0097394B">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97394B">
        <w:rPr>
          <w:sz w:val="12"/>
        </w:rPr>
        <w:t>te</w:t>
      </w:r>
      <w:proofErr w:type="spellEnd"/>
      <w:r w:rsidRPr="0097394B">
        <w:rPr>
          <w:sz w:val="12"/>
        </w:rPr>
        <w:t xml:space="preserve"> </w:t>
      </w:r>
      <w:proofErr w:type="spellStart"/>
      <w:r w:rsidRPr="0097394B">
        <w:rPr>
          <w:sz w:val="12"/>
        </w:rPr>
        <w:t>ching</w:t>
      </w:r>
      <w:proofErr w:type="spellEnd"/>
      <w:r w:rsidRPr="0097394B">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97394B">
        <w:rPr>
          <w:sz w:val="12"/>
        </w:rPr>
        <w:t>te</w:t>
      </w:r>
      <w:proofErr w:type="spellEnd"/>
      <w:r w:rsidRPr="0097394B">
        <w:rPr>
          <w:sz w:val="12"/>
        </w:rPr>
        <w:t xml:space="preserve"> </w:t>
      </w:r>
      <w:proofErr w:type="spellStart"/>
      <w:r w:rsidRPr="0097394B">
        <w:rPr>
          <w:sz w:val="12"/>
        </w:rPr>
        <w:t>ching</w:t>
      </w:r>
      <w:proofErr w:type="spellEnd"/>
      <w:r w:rsidRPr="0097394B">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97394B">
        <w:rPr>
          <w:sz w:val="12"/>
        </w:rPr>
        <w:t>wu-wei</w:t>
      </w:r>
      <w:proofErr w:type="spellEnd"/>
      <w:r w:rsidRPr="0097394B">
        <w:rPr>
          <w:sz w:val="12"/>
        </w:rPr>
        <w:t xml:space="preserve"> frees us from the constraints these languages impose. This does not mean that </w:t>
      </w:r>
      <w:proofErr w:type="spellStart"/>
      <w:r w:rsidRPr="0097394B">
        <w:rPr>
          <w:sz w:val="12"/>
        </w:rPr>
        <w:t>wu-wei</w:t>
      </w:r>
      <w:proofErr w:type="spellEnd"/>
      <w:r w:rsidRPr="0097394B">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97394B">
        <w:rPr>
          <w:sz w:val="12"/>
        </w:rPr>
        <w:t>wu-wei</w:t>
      </w:r>
      <w:proofErr w:type="spellEnd"/>
      <w:r w:rsidRPr="0097394B">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97394B">
        <w:rPr>
          <w:sz w:val="12"/>
        </w:rPr>
        <w:t>wu-wei</w:t>
      </w:r>
      <w:proofErr w:type="spellEnd"/>
      <w:r w:rsidRPr="0097394B">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97394B">
        <w:rPr>
          <w:rStyle w:val="Emphasis"/>
          <w:highlight w:val="cyan"/>
        </w:rPr>
        <w:t>it enjoins us not to get caught up in the conventional thinking that these rationalist ways of talking about the self-in-world-society represent</w:t>
      </w:r>
      <w:r w:rsidRPr="0097394B">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97394B">
        <w:rPr>
          <w:sz w:val="12"/>
        </w:rPr>
        <w:t>marxists</w:t>
      </w:r>
      <w:proofErr w:type="spellEnd"/>
      <w:r w:rsidRPr="0097394B">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97394B">
        <w:rPr>
          <w:sz w:val="12"/>
        </w:rPr>
        <w:t>marxists</w:t>
      </w:r>
      <w:proofErr w:type="spellEnd"/>
      <w:r w:rsidRPr="0097394B">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97394B">
        <w:rPr>
          <w:sz w:val="12"/>
        </w:rPr>
        <w:t>marxist</w:t>
      </w:r>
      <w:proofErr w:type="spellEnd"/>
      <w:r w:rsidRPr="0097394B">
        <w:rPr>
          <w:sz w:val="12"/>
        </w:rPr>
        <w:t xml:space="preserve"> doctrines represent. Nor does it preclude the policies they prescribe or proscribe. Wu-</w:t>
      </w:r>
      <w:proofErr w:type="spellStart"/>
      <w:r w:rsidRPr="0097394B">
        <w:rPr>
          <w:sz w:val="12"/>
        </w:rPr>
        <w:t>wei</w:t>
      </w:r>
      <w:proofErr w:type="spellEnd"/>
      <w:r w:rsidRPr="0097394B">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97394B">
        <w:rPr>
          <w:sz w:val="12"/>
        </w:rPr>
        <w:t>te</w:t>
      </w:r>
      <w:proofErr w:type="spellEnd"/>
      <w:r w:rsidRPr="0097394B">
        <w:rPr>
          <w:sz w:val="12"/>
        </w:rPr>
        <w:t xml:space="preserve"> </w:t>
      </w:r>
      <w:proofErr w:type="spellStart"/>
      <w:r w:rsidRPr="0097394B">
        <w:rPr>
          <w:sz w:val="12"/>
        </w:rPr>
        <w:t>ching</w:t>
      </w:r>
      <w:proofErr w:type="spellEnd"/>
      <w:r w:rsidRPr="0097394B">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97394B">
        <w:rPr>
          <w:sz w:val="12"/>
        </w:rPr>
        <w:t>sacralist</w:t>
      </w:r>
      <w:proofErr w:type="spellEnd"/>
      <w:r w:rsidRPr="0097394B">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97394B">
        <w:rPr>
          <w:sz w:val="12"/>
        </w:rPr>
        <w:t>The</w:t>
      </w:r>
      <w:proofErr w:type="gramEnd"/>
      <w:r w:rsidRPr="0097394B">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97394B">
        <w:rPr>
          <w:sz w:val="12"/>
        </w:rPr>
        <w:t>wu-wei</w:t>
      </w:r>
      <w:proofErr w:type="spellEnd"/>
      <w:r w:rsidRPr="0097394B">
        <w:rPr>
          <w:sz w:val="12"/>
        </w:rPr>
        <w:t xml:space="preserve">. </w:t>
      </w:r>
      <w:r w:rsidRPr="0097394B">
        <w:rPr>
          <w:sz w:val="12"/>
        </w:rPr>
        <w:lastRenderedPageBreak/>
        <w:t xml:space="preserve">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97394B">
        <w:rPr>
          <w:sz w:val="12"/>
        </w:rPr>
        <w:t>hand</w:t>
      </w:r>
      <w:proofErr w:type="gramEnd"/>
      <w:r w:rsidRPr="0097394B">
        <w:rPr>
          <w:sz w:val="12"/>
        </w:rPr>
        <w:t xml:space="preserve"> </w:t>
      </w:r>
      <w:r w:rsidRPr="0097394B">
        <w:rPr>
          <w:rStyle w:val="Emphasis"/>
          <w:highlight w:val="cyan"/>
        </w:rPr>
        <w:t xml:space="preserve">we have the Taoist determination to make no such assumptions and accept no such constraints. </w:t>
      </w:r>
      <w:r w:rsidRPr="0097394B">
        <w:rPr>
          <w:sz w:val="12"/>
        </w:rPr>
        <w:t>We have clear but not dogmatic opposition to conquest by force of arms.</w:t>
      </w:r>
      <w:r w:rsidRPr="0097394B">
        <w:rPr>
          <w:rStyle w:val="Emphasis"/>
          <w:highlight w:val="cyan"/>
        </w:rPr>
        <w:t xml:space="preserve"> We have the decision to be as flexible as possible about what </w:t>
      </w:r>
      <w:r w:rsidRPr="0097394B">
        <w:rPr>
          <w:sz w:val="12"/>
        </w:rPr>
        <w:t>foreign</w:t>
      </w:r>
      <w:r w:rsidRPr="0097394B">
        <w:rPr>
          <w:rStyle w:val="Emphasis"/>
          <w:highlight w:val="cyan"/>
        </w:rPr>
        <w:t xml:space="preserve"> policies to adopt</w:t>
      </w:r>
      <w:r w:rsidRPr="0097394B">
        <w:rPr>
          <w:sz w:val="12"/>
        </w:rPr>
        <w:t xml:space="preserve">, and how to implement them. We have the determination to act or react with profound, indeed sacral spontaneity. Rationalists aptly point out that </w:t>
      </w:r>
      <w:r w:rsidRPr="0097394B">
        <w:rPr>
          <w:rStyle w:val="Emphasis"/>
          <w:highlight w:val="cyan"/>
        </w:rPr>
        <w:t>anything less than sacral spontaneity is likely to fall flat on its face</w:t>
      </w:r>
      <w:r w:rsidRPr="0097394B">
        <w:rPr>
          <w:sz w:val="12"/>
        </w:rPr>
        <w:t xml:space="preserve">. While we wrestle with whether we are profound enough, however, we can always, as the Tao </w:t>
      </w:r>
      <w:proofErr w:type="spellStart"/>
      <w:r w:rsidRPr="0097394B">
        <w:rPr>
          <w:sz w:val="12"/>
        </w:rPr>
        <w:t>te</w:t>
      </w:r>
      <w:proofErr w:type="spellEnd"/>
      <w:r w:rsidRPr="0097394B">
        <w:rPr>
          <w:sz w:val="12"/>
        </w:rPr>
        <w:t xml:space="preserve"> </w:t>
      </w:r>
      <w:proofErr w:type="spellStart"/>
      <w:r w:rsidRPr="0097394B">
        <w:rPr>
          <w:sz w:val="12"/>
        </w:rPr>
        <w:t>ching</w:t>
      </w:r>
      <w:proofErr w:type="spellEnd"/>
      <w:r w:rsidRPr="0097394B">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97394B">
        <w:rPr>
          <w:sz w:val="12"/>
        </w:rPr>
        <w:t>wu-wei</w:t>
      </w:r>
      <w:proofErr w:type="spellEnd"/>
      <w:r w:rsidRPr="0097394B">
        <w:rPr>
          <w:sz w:val="12"/>
        </w:rPr>
        <w:t xml:space="preserve"> apply here? Human warring is regularly </w:t>
      </w:r>
      <w:proofErr w:type="spellStart"/>
      <w:r w:rsidRPr="0097394B">
        <w:rPr>
          <w:sz w:val="12"/>
        </w:rPr>
        <w:t>analysed</w:t>
      </w:r>
      <w:proofErr w:type="spellEnd"/>
      <w:r w:rsidRPr="0097394B">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97394B">
        <w:rPr>
          <w:sz w:val="12"/>
        </w:rPr>
        <w:t>analysed</w:t>
      </w:r>
      <w:proofErr w:type="spellEnd"/>
      <w:r w:rsidRPr="0097394B">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97394B">
        <w:rPr>
          <w:sz w:val="12"/>
        </w:rPr>
        <w:t>defence</w:t>
      </w:r>
      <w:proofErr w:type="spellEnd"/>
      <w:r w:rsidRPr="0097394B">
        <w:rPr>
          <w:sz w:val="12"/>
        </w:rPr>
        <w:t xml:space="preserve">, or preemption, but a kind of watchfulness, a kind of non-anticipation, a way of being in the world-moment that is </w:t>
      </w:r>
      <w:proofErr w:type="spellStart"/>
      <w:r w:rsidRPr="0097394B">
        <w:rPr>
          <w:sz w:val="12"/>
        </w:rPr>
        <w:t>equaniminous</w:t>
      </w:r>
      <w:proofErr w:type="spellEnd"/>
      <w:r w:rsidRPr="0097394B">
        <w:rPr>
          <w:sz w:val="12"/>
        </w:rPr>
        <w:t xml:space="preserve">, open, and aware. The latter is the one that </w:t>
      </w:r>
      <w:proofErr w:type="spellStart"/>
      <w:r w:rsidRPr="0097394B">
        <w:rPr>
          <w:sz w:val="12"/>
        </w:rPr>
        <w:t>wu-wei</w:t>
      </w:r>
      <w:proofErr w:type="spellEnd"/>
      <w:r w:rsidRPr="0097394B">
        <w:rPr>
          <w:sz w:val="12"/>
        </w:rPr>
        <w:t xml:space="preserve"> exemplifies. It would be worthy but fruitless to try and deal with world conflict </w:t>
      </w:r>
    </w:p>
    <w:p w14:paraId="5A23B17A" w14:textId="77777777" w:rsidR="0097394B" w:rsidRPr="0097394B" w:rsidRDefault="0097394B" w:rsidP="0097394B">
      <w:pPr>
        <w:pStyle w:val="Heading4"/>
      </w:pPr>
      <w:r w:rsidRPr="0097394B">
        <w:t xml:space="preserve">The </w:t>
      </w:r>
      <w:proofErr w:type="spellStart"/>
      <w:r w:rsidRPr="0097394B">
        <w:t>aff’s</w:t>
      </w:r>
      <w:proofErr w:type="spellEnd"/>
      <w:r w:rsidRPr="0097394B">
        <w:t xml:space="preserve"> move towards justice lacks the re-evaluation of the relationality of desire and subjecthood that would enable real progress</w:t>
      </w:r>
    </w:p>
    <w:p w14:paraId="265C711C" w14:textId="77777777" w:rsidR="0097394B" w:rsidRPr="0097394B" w:rsidRDefault="0097394B" w:rsidP="0097394B">
      <w:r w:rsidRPr="0097394B">
        <w:t xml:space="preserve">Joseph </w:t>
      </w:r>
      <w:r w:rsidRPr="0097394B">
        <w:rPr>
          <w:rStyle w:val="Style13ptBold"/>
        </w:rPr>
        <w:t>Pratt 14</w:t>
      </w:r>
      <w:r w:rsidRPr="0097394B">
        <w:t>, A Daoist Take on American Legal Theory, No Publication, 5-26-2014, DOA: 10-26-2021, https://papers.ssrn.com/sol3/papers.cfm?abstract_id=2441773, r0w@n</w:t>
      </w:r>
    </w:p>
    <w:p w14:paraId="436C0634" w14:textId="77777777" w:rsidR="0097394B" w:rsidRPr="0097394B" w:rsidRDefault="0097394B" w:rsidP="0097394B">
      <w:pPr>
        <w:rPr>
          <w:sz w:val="16"/>
        </w:rPr>
      </w:pPr>
      <w:r w:rsidRPr="0097394B">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97394B">
        <w:rPr>
          <w:sz w:val="16"/>
        </w:rPr>
        <w:t>socialisticcapitalism</w:t>
      </w:r>
      <w:proofErr w:type="spellEnd"/>
      <w:r w:rsidRPr="0097394B">
        <w:rPr>
          <w:sz w:val="16"/>
        </w:rPr>
        <w:t xml:space="preserve"> found in America. </w:t>
      </w:r>
      <w:r w:rsidRPr="0097394B">
        <w:rPr>
          <w:rStyle w:val="Emphasis"/>
          <w:highlight w:val="cyan"/>
        </w:rPr>
        <w:t>Emphasizing socialist principles without a deeper connection among the people also only perpetuates a wayward system.</w:t>
      </w:r>
      <w:r w:rsidRPr="0097394B">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97394B">
        <w:rPr>
          <w:sz w:val="16"/>
        </w:rPr>
        <w:t>Kelman</w:t>
      </w:r>
      <w:proofErr w:type="spellEnd"/>
      <w:r w:rsidRPr="0097394B">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97394B">
        <w:rPr>
          <w:rStyle w:val="Emphasis"/>
          <w:highlight w:val="cyan"/>
        </w:rPr>
        <w:t>Attaining a harmonious consciousness</w:t>
      </w:r>
      <w:r w:rsidRPr="0097394B">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97394B">
        <w:rPr>
          <w:rStyle w:val="Emphasis"/>
          <w:highlight w:val="cyan"/>
        </w:rPr>
        <w:t xml:space="preserve">people will seek arrangements where they can </w:t>
      </w:r>
      <w:r w:rsidRPr="0097394B">
        <w:rPr>
          <w:sz w:val="16"/>
        </w:rPr>
        <w:t>live and</w:t>
      </w:r>
      <w:r w:rsidRPr="0097394B">
        <w:rPr>
          <w:rStyle w:val="Emphasis"/>
          <w:highlight w:val="cyan"/>
        </w:rPr>
        <w:t xml:space="preserve"> work in harmony with each other. </w:t>
      </w:r>
      <w:r w:rsidRPr="0097394B">
        <w:rPr>
          <w:sz w:val="16"/>
        </w:rPr>
        <w:t xml:space="preserve">There thus will be less </w:t>
      </w:r>
      <w:r w:rsidRPr="0097394B">
        <w:rPr>
          <w:sz w:val="16"/>
        </w:rPr>
        <w:lastRenderedPageBreak/>
        <w:t>overt economic conflict. Even</w:t>
      </w:r>
      <w:r w:rsidRPr="0097394B">
        <w:rPr>
          <w:rStyle w:val="Emphasis"/>
          <w:highlight w:val="cyan"/>
        </w:rPr>
        <w:t xml:space="preserve"> in contractual matters, people will seek solutions that benefit all</w:t>
      </w:r>
      <w:r w:rsidRPr="0097394B">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2236DA3A" w14:textId="77777777" w:rsidR="0097394B" w:rsidRPr="0097394B" w:rsidRDefault="0097394B" w:rsidP="0097394B">
      <w:pPr>
        <w:pStyle w:val="Heading4"/>
      </w:pPr>
      <w:proofErr w:type="gramStart"/>
      <w:r w:rsidRPr="0097394B">
        <w:t>Thus</w:t>
      </w:r>
      <w:proofErr w:type="gramEnd"/>
      <w:r w:rsidRPr="0097394B">
        <w:t xml:space="preserve"> the alternative is creating a harmonious consciousness, making the law integrative, contemplative, and </w:t>
      </w:r>
      <w:proofErr w:type="spellStart"/>
      <w:r w:rsidRPr="0097394B">
        <w:t>reconsiderate</w:t>
      </w:r>
      <w:proofErr w:type="spellEnd"/>
      <w:r w:rsidRPr="0097394B">
        <w:t xml:space="preserve"> of the Western paradigm</w:t>
      </w:r>
    </w:p>
    <w:p w14:paraId="2D5E94AD" w14:textId="77777777" w:rsidR="0097394B" w:rsidRPr="0097394B" w:rsidRDefault="0097394B" w:rsidP="0097394B">
      <w:r w:rsidRPr="0097394B">
        <w:t xml:space="preserve">Joseph </w:t>
      </w:r>
      <w:r w:rsidRPr="0097394B">
        <w:rPr>
          <w:rStyle w:val="Style13ptBold"/>
        </w:rPr>
        <w:t>Pratt 14</w:t>
      </w:r>
      <w:r w:rsidRPr="0097394B">
        <w:t>, A Daoist Take on American Legal Theory, No Publication, 5-26-2014, DOA: 10-26-2021, https://papers.ssrn.com/sol3/papers.cfm?abstract_id=2441773, r0w@n</w:t>
      </w:r>
    </w:p>
    <w:p w14:paraId="207A6DC4" w14:textId="77777777" w:rsidR="0097394B" w:rsidRPr="0097394B" w:rsidRDefault="0097394B" w:rsidP="0097394B">
      <w:pPr>
        <w:rPr>
          <w:sz w:val="12"/>
        </w:rPr>
      </w:pPr>
      <w:r w:rsidRPr="0097394B">
        <w:rPr>
          <w:sz w:val="12"/>
        </w:rPr>
        <w:t xml:space="preserve">This consciousness is a sense of the world’s inherent goodness, and that </w:t>
      </w:r>
      <w:r w:rsidRPr="0097394B">
        <w:rPr>
          <w:rStyle w:val="Emphasis"/>
          <w:highlight w:val="cyan"/>
        </w:rPr>
        <w:t>a balance between the other and oneself is necessary to experience</w:t>
      </w:r>
      <w:r w:rsidRPr="0097394B">
        <w:rPr>
          <w:sz w:val="12"/>
        </w:rPr>
        <w:t xml:space="preserve"> that </w:t>
      </w:r>
      <w:r w:rsidRPr="0097394B">
        <w:rPr>
          <w:rStyle w:val="Emphasis"/>
          <w:highlight w:val="cyan"/>
        </w:rPr>
        <w:t>beauty.</w:t>
      </w:r>
      <w:r w:rsidRPr="0097394B">
        <w:rPr>
          <w:sz w:val="12"/>
        </w:rPr>
        <w:t xml:space="preserve"> 83 It is an awareness that </w:t>
      </w:r>
      <w:r w:rsidRPr="0097394B">
        <w:rPr>
          <w:rStyle w:val="Emphasis"/>
          <w:highlight w:val="cyan"/>
        </w:rPr>
        <w:t>separation is only for the experience of community</w:t>
      </w:r>
      <w:r w:rsidRPr="0097394B">
        <w:rPr>
          <w:sz w:val="12"/>
        </w:rPr>
        <w:t xml:space="preserve"> and ultimately Oneness </w:t>
      </w:r>
      <w:r w:rsidRPr="0097394B">
        <w:rPr>
          <w:rStyle w:val="Emphasis"/>
          <w:highlight w:val="cyan"/>
        </w:rPr>
        <w:t>and the Dao.</w:t>
      </w:r>
      <w:r w:rsidRPr="0097394B">
        <w:rPr>
          <w:sz w:val="12"/>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97394B">
        <w:rPr>
          <w:sz w:val="12"/>
        </w:rPr>
        <w:t>socialisticcapitalism</w:t>
      </w:r>
      <w:proofErr w:type="spellEnd"/>
      <w:r w:rsidRPr="0097394B">
        <w:rPr>
          <w:sz w:val="12"/>
        </w:rPr>
        <w:t xml:space="preserve"> found in America. Emphasizing socialist principles without a deeper connection among the people also only perpetuates a wayward system. The two sets of social norms may differ, but the underlying problem is the same. </w:t>
      </w:r>
      <w:r w:rsidRPr="0097394B">
        <w:rPr>
          <w:rStyle w:val="Emphasis"/>
          <w:highlight w:val="cyan"/>
        </w:rPr>
        <w:t xml:space="preserve">To foster or preserve this consciousness, the law needs to structure social institutions and decide legal disputes in ways that facilitate this consciousness. </w:t>
      </w:r>
      <w:r w:rsidRPr="0097394B">
        <w:rPr>
          <w:sz w:val="12"/>
        </w:rPr>
        <w:t>In this respect, as in early America,</w:t>
      </w:r>
      <w:r w:rsidRPr="0097394B">
        <w:rPr>
          <w:rStyle w:val="Emphasis"/>
          <w:highlight w:val="cyan"/>
        </w:rPr>
        <w:t xml:space="preserve"> the law must promote a harmonious balance between the common weal and individual pursuits, and discourage purely private material aims</w:t>
      </w:r>
      <w:r w:rsidRPr="0097394B">
        <w:rPr>
          <w:sz w:val="12"/>
        </w:rPr>
        <w:t>, recognizing they are neither productive nor fulfilling as they may seem.</w:t>
      </w:r>
      <w:r w:rsidRPr="0097394B">
        <w:rPr>
          <w:rStyle w:val="Emphasis"/>
          <w:highlight w:val="cyan"/>
        </w:rPr>
        <w:t xml:space="preserve"> In this role, the law must be integrative—it must contemplate various personal and social factors, including the psychological, sociological, political, and economic</w:t>
      </w:r>
      <w:r w:rsidRPr="0097394B">
        <w:rPr>
          <w:sz w:val="12"/>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97394B">
        <w:rPr>
          <w:sz w:val="12"/>
        </w:rPr>
        <w:t>Kelman</w:t>
      </w:r>
      <w:proofErr w:type="spellEnd"/>
      <w:r w:rsidRPr="0097394B">
        <w:rPr>
          <w:sz w:val="12"/>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97394B">
        <w:rPr>
          <w:sz w:val="12"/>
        </w:rPr>
        <w:t>Daodejing</w:t>
      </w:r>
      <w:proofErr w:type="spellEnd"/>
      <w:r w:rsidRPr="0097394B">
        <w:rPr>
          <w:sz w:val="12"/>
        </w:rPr>
        <w:t xml:space="preserve"> stresses this natural way. See, e.g., TAO TE CHING, supra note 5, at 73 (</w:t>
      </w:r>
      <w:proofErr w:type="spellStart"/>
      <w:r w:rsidRPr="0097394B">
        <w:rPr>
          <w:sz w:val="12"/>
        </w:rPr>
        <w:t>ch.</w:t>
      </w:r>
      <w:proofErr w:type="spellEnd"/>
      <w:r w:rsidRPr="0097394B">
        <w:rPr>
          <w:sz w:val="12"/>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97394B">
        <w:rPr>
          <w:rStyle w:val="Emphasis"/>
          <w:highlight w:val="cyan"/>
        </w:rPr>
        <w:t>new ways, moreover, will accord with the</w:t>
      </w:r>
      <w:r w:rsidRPr="0097394B">
        <w:rPr>
          <w:sz w:val="12"/>
        </w:rPr>
        <w:t xml:space="preserve"> underlying natural order and thus be more productive than </w:t>
      </w:r>
      <w:r w:rsidRPr="0097394B">
        <w:rPr>
          <w:rStyle w:val="Emphasis"/>
          <w:highlight w:val="cyan"/>
        </w:rPr>
        <w:t>the former methods. In the present</w:t>
      </w:r>
      <w:r w:rsidRPr="0097394B">
        <w:rPr>
          <w:sz w:val="12"/>
        </w:rPr>
        <w:t>, post-capitalistic-industrial</w:t>
      </w:r>
      <w:r w:rsidRPr="0097394B">
        <w:rPr>
          <w:rStyle w:val="Emphasis"/>
          <w:highlight w:val="cyan"/>
        </w:rPr>
        <w:t xml:space="preserve"> era, this harmonious approach will open up new metaphysical-physical possibilities</w:t>
      </w:r>
      <w:r w:rsidRPr="0097394B">
        <w:rPr>
          <w:sz w:val="12"/>
        </w:rPr>
        <w:t xml:space="preserve">,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t>
      </w:r>
      <w:r w:rsidRPr="0097394B">
        <w:rPr>
          <w:sz w:val="12"/>
        </w:rPr>
        <w:lastRenderedPageBreak/>
        <w:t>When it comes to any such displacement conflict</w:t>
      </w:r>
      <w:r w:rsidRPr="0097394B">
        <w:rPr>
          <w:rStyle w:val="Emphasis"/>
          <w:highlight w:val="cyan"/>
        </w:rPr>
        <w:t>, the law will seek integrative ways to restore individual and societal balance</w:t>
      </w:r>
      <w:r w:rsidRPr="0097394B">
        <w:rPr>
          <w:sz w:val="12"/>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97394B">
        <w:rPr>
          <w:sz w:val="12"/>
        </w:rPr>
        <w:t>responsibility</w:t>
      </w:r>
      <w:proofErr w:type="gramEnd"/>
      <w:r w:rsidRPr="0097394B">
        <w:rPr>
          <w:sz w:val="12"/>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97394B">
        <w:rPr>
          <w:rStyle w:val="Emphasis"/>
          <w:highlight w:val="cyan"/>
        </w:rPr>
        <w:t xml:space="preserve"> This basic change, of course, goes deeper than general legal norms. It calls for a reconsideration of the modern Western paradigm based on material separation</w:t>
      </w:r>
      <w:r w:rsidRPr="0097394B">
        <w:rPr>
          <w:sz w:val="12"/>
        </w:rPr>
        <w:t xml:space="preserve"> (e.g., Newtonian physics, Darwinian biology, Freudian psychology, and Weberian sociology). As already noted, Daoism shows that the </w:t>
      </w:r>
      <w:r w:rsidRPr="0097394B">
        <w:rPr>
          <w:rStyle w:val="Emphasis"/>
          <w:highlight w:val="cyan"/>
        </w:rPr>
        <w:t>explicit separation is only for an implicit connection and ultimately Oneness and the Dao</w:t>
      </w:r>
      <w:r w:rsidRPr="0097394B">
        <w:rPr>
          <w:sz w:val="12"/>
        </w:rPr>
        <w:t xml:space="preserve">. 92 At the same time, this </w:t>
      </w:r>
      <w:r w:rsidRPr="0097394B">
        <w:rPr>
          <w:rStyle w:val="Emphasis"/>
          <w:highlight w:val="cyan"/>
        </w:rPr>
        <w:t>change in consciousness calls for a return to a holistic sense</w:t>
      </w:r>
      <w:r w:rsidRPr="0097394B">
        <w:rPr>
          <w:sz w:val="12"/>
        </w:rPr>
        <w:t xml:space="preserve">, as America’s founders understood, </w:t>
      </w:r>
      <w:r w:rsidRPr="0097394B">
        <w:rPr>
          <w:rStyle w:val="Emphasis"/>
          <w:highlight w:val="cyan"/>
        </w:rPr>
        <w:t>of people and the world as inherently good</w:t>
      </w:r>
      <w:r w:rsidRPr="0097394B">
        <w:rPr>
          <w:sz w:val="12"/>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97394B">
        <w:rPr>
          <w:sz w:val="12"/>
        </w:rPr>
        <w:t>Neijing</w:t>
      </w:r>
      <w:proofErr w:type="spellEnd"/>
      <w:r w:rsidRPr="0097394B">
        <w:rPr>
          <w:sz w:val="12"/>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97394B">
        <w:rPr>
          <w:sz w:val="12"/>
        </w:rPr>
        <w:t>BOHM,ON</w:t>
      </w:r>
      <w:proofErr w:type="gramEnd"/>
      <w:r w:rsidRPr="0097394B">
        <w:rPr>
          <w:sz w:val="12"/>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97394B">
        <w:rPr>
          <w:rStyle w:val="Emphasis"/>
          <w:highlight w:val="cyan"/>
        </w:rPr>
        <w:t>When the implicit connection and explicit separation come together in harmony, a person may experience Oneness and ultimately the Dao</w:t>
      </w:r>
      <w:r w:rsidRPr="0097394B">
        <w:rPr>
          <w:sz w:val="12"/>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97394B">
        <w:rPr>
          <w:sz w:val="12"/>
        </w:rPr>
        <w:t>harmoniousstate</w:t>
      </w:r>
      <w:proofErr w:type="spellEnd"/>
      <w:r w:rsidRPr="0097394B">
        <w:rPr>
          <w:sz w:val="12"/>
        </w:rPr>
        <w:t xml:space="preserve"> may lie the solution to the world’s present challenges.</w:t>
      </w:r>
    </w:p>
    <w:p w14:paraId="13D1C588" w14:textId="77777777" w:rsidR="0097394B" w:rsidRPr="0097394B" w:rsidRDefault="0097394B" w:rsidP="0097394B">
      <w:pPr>
        <w:pStyle w:val="Heading2"/>
      </w:pPr>
      <w:r w:rsidRPr="0097394B">
        <w:lastRenderedPageBreak/>
        <w:t>2-Util</w:t>
      </w:r>
    </w:p>
    <w:p w14:paraId="7193B743" w14:textId="77777777" w:rsidR="0097394B" w:rsidRPr="0097394B" w:rsidRDefault="0097394B" w:rsidP="0097394B">
      <w:pPr>
        <w:spacing w:before="40" w:after="0" w:line="240" w:lineRule="auto"/>
        <w:rPr>
          <w:rFonts w:ascii="Times New Roman" w:eastAsia="Times New Roman" w:hAnsi="Times New Roman" w:cs="Times New Roman"/>
          <w:sz w:val="24"/>
        </w:rPr>
      </w:pPr>
      <w:r w:rsidRPr="0097394B">
        <w:rPr>
          <w:rFonts w:eastAsia="Times New Roman"/>
          <w:b/>
          <w:bCs/>
          <w:color w:val="000000"/>
          <w:sz w:val="26"/>
          <w:szCs w:val="26"/>
        </w:rPr>
        <w:t>First- Pleasure and pain are the starting point for moral reasoning—they’re our most baseline desires and the only things that explain the intrinsic value of objects or actions</w:t>
      </w:r>
    </w:p>
    <w:p w14:paraId="4AEA82C5" w14:textId="77777777" w:rsidR="0097394B" w:rsidRPr="0097394B" w:rsidRDefault="0097394B" w:rsidP="0097394B">
      <w:pPr>
        <w:spacing w:line="240" w:lineRule="auto"/>
        <w:rPr>
          <w:rFonts w:ascii="Times New Roman" w:eastAsia="Times New Roman" w:hAnsi="Times New Roman" w:cs="Times New Roman"/>
          <w:sz w:val="24"/>
        </w:rPr>
      </w:pPr>
      <w:r w:rsidRPr="0097394B">
        <w:rPr>
          <w:rFonts w:eastAsia="Times New Roman"/>
          <w:b/>
          <w:bCs/>
          <w:color w:val="000000"/>
          <w:sz w:val="26"/>
          <w:szCs w:val="26"/>
        </w:rPr>
        <w:t>Moen 16</w:t>
      </w:r>
      <w:r w:rsidRPr="0097394B">
        <w:rPr>
          <w:rFonts w:eastAsia="Times New Roman"/>
          <w:color w:val="000000"/>
          <w:szCs w:val="22"/>
        </w:rPr>
        <w:t xml:space="preserve"> [Ole Martin Moen, Research Fellow in Philosophy at University of Oslo “An Argument for Hedonism” Journal of Value Inquiry (Springer), 50 (2) 2016: 267–281] SJDI</w:t>
      </w:r>
    </w:p>
    <w:p w14:paraId="21A79C1B" w14:textId="77777777" w:rsidR="0097394B" w:rsidRPr="0097394B" w:rsidRDefault="0097394B" w:rsidP="0097394B">
      <w:pPr>
        <w:spacing w:line="240" w:lineRule="auto"/>
        <w:rPr>
          <w:rFonts w:ascii="Times New Roman" w:eastAsia="Times New Roman" w:hAnsi="Times New Roman" w:cs="Times New Roman"/>
          <w:sz w:val="24"/>
        </w:rPr>
      </w:pPr>
      <w:r w:rsidRPr="0097394B">
        <w:rPr>
          <w:rFonts w:eastAsia="Times New Roman"/>
          <w:color w:val="000000"/>
          <w:szCs w:val="22"/>
        </w:rPr>
        <w:t xml:space="preserve">Let us start by observing, empirically, that </w:t>
      </w:r>
      <w:r w:rsidRPr="0097394B">
        <w:rPr>
          <w:rFonts w:eastAsia="Times New Roman"/>
          <w:color w:val="000000"/>
          <w:szCs w:val="22"/>
          <w:u w:val="single"/>
        </w:rPr>
        <w:t xml:space="preserve">a widely shared judgment about intrinsic value and disvalue is that </w:t>
      </w:r>
      <w:r w:rsidRPr="0097394B">
        <w:rPr>
          <w:rFonts w:eastAsia="Times New Roman"/>
          <w:color w:val="000000"/>
          <w:szCs w:val="22"/>
          <w:u w:val="single"/>
          <w:shd w:val="clear" w:color="auto" w:fill="00FF00"/>
        </w:rPr>
        <w:t xml:space="preserve">pleasure is intrinsically valuable and pain is intrinsically </w:t>
      </w:r>
      <w:proofErr w:type="spellStart"/>
      <w:r w:rsidRPr="0097394B">
        <w:rPr>
          <w:rFonts w:eastAsia="Times New Roman"/>
          <w:color w:val="000000"/>
          <w:szCs w:val="22"/>
          <w:u w:val="single"/>
          <w:shd w:val="clear" w:color="auto" w:fill="00FF00"/>
        </w:rPr>
        <w:t>disvaluable</w:t>
      </w:r>
      <w:proofErr w:type="spellEnd"/>
      <w:r w:rsidRPr="0097394B">
        <w:rPr>
          <w:rFonts w:eastAsia="Times New Roman"/>
          <w:color w:val="000000"/>
          <w:szCs w:val="22"/>
          <w:u w:val="single"/>
        </w:rPr>
        <w:t>. On virtually any proposed list of intrinsic values and disvalues (we will look at some of them below), pleasure is included among the intrinsic values and pain among the intrinsic disvalues</w:t>
      </w:r>
      <w:r w:rsidRPr="0097394B">
        <w:rPr>
          <w:rFonts w:eastAsia="Times New Roman"/>
          <w:b/>
          <w:bCs/>
          <w:color w:val="000000"/>
          <w:szCs w:val="22"/>
          <w:u w:val="single"/>
        </w:rPr>
        <w:t>.</w:t>
      </w:r>
      <w:r w:rsidRPr="0097394B">
        <w:rPr>
          <w:rFonts w:eastAsia="Times New Roman"/>
          <w:color w:val="000000"/>
          <w:szCs w:val="22"/>
        </w:rPr>
        <w:t xml:space="preserve"> This inclusion makes intuitive sense, moreover, for </w:t>
      </w:r>
      <w:r w:rsidRPr="0097394B">
        <w:rPr>
          <w:rFonts w:eastAsia="Times New Roman"/>
          <w:color w:val="000000"/>
          <w:szCs w:val="22"/>
          <w:u w:val="single"/>
          <w:shd w:val="clear" w:color="auto" w:fill="00FF00"/>
        </w:rPr>
        <w:t>there is something undeniably good about</w:t>
      </w:r>
      <w:r w:rsidRPr="0097394B">
        <w:rPr>
          <w:rFonts w:eastAsia="Times New Roman"/>
          <w:color w:val="000000"/>
          <w:szCs w:val="22"/>
          <w:u w:val="single"/>
        </w:rPr>
        <w:t xml:space="preserve"> the way </w:t>
      </w:r>
      <w:r w:rsidRPr="0097394B">
        <w:rPr>
          <w:rFonts w:eastAsia="Times New Roman"/>
          <w:color w:val="000000"/>
          <w:szCs w:val="22"/>
          <w:u w:val="single"/>
          <w:shd w:val="clear" w:color="auto" w:fill="00FF00"/>
        </w:rPr>
        <w:t>pleasure</w:t>
      </w:r>
      <w:r w:rsidRPr="0097394B">
        <w:rPr>
          <w:rFonts w:eastAsia="Times New Roman"/>
          <w:color w:val="000000"/>
          <w:szCs w:val="22"/>
          <w:u w:val="single"/>
        </w:rPr>
        <w:t xml:space="preserve"> feels </w:t>
      </w:r>
      <w:r w:rsidRPr="0097394B">
        <w:rPr>
          <w:rFonts w:eastAsia="Times New Roman"/>
          <w:color w:val="000000"/>
          <w:szCs w:val="22"/>
          <w:u w:val="single"/>
          <w:shd w:val="clear" w:color="auto" w:fill="00FF00"/>
        </w:rPr>
        <w:t>and something undeniably bad about</w:t>
      </w:r>
      <w:r w:rsidRPr="0097394B">
        <w:rPr>
          <w:rFonts w:eastAsia="Times New Roman"/>
          <w:color w:val="000000"/>
          <w:szCs w:val="22"/>
          <w:u w:val="single"/>
        </w:rPr>
        <w:t xml:space="preserve"> the way </w:t>
      </w:r>
      <w:r w:rsidRPr="0097394B">
        <w:rPr>
          <w:rFonts w:eastAsia="Times New Roman"/>
          <w:color w:val="000000"/>
          <w:szCs w:val="22"/>
          <w:u w:val="single"/>
          <w:shd w:val="clear" w:color="auto" w:fill="00FF00"/>
        </w:rPr>
        <w:t>pain</w:t>
      </w:r>
      <w:r w:rsidRPr="0097394B">
        <w:rPr>
          <w:rFonts w:eastAsia="Times New Roman"/>
          <w:color w:val="000000"/>
          <w:szCs w:val="22"/>
          <w:u w:val="single"/>
        </w:rPr>
        <w:t xml:space="preserve"> feels, and neither the goodness of pleasure nor the badness of pain seems to be exhausted by the further effects that these experiences might have.</w:t>
      </w:r>
      <w:r w:rsidRPr="0097394B">
        <w:rPr>
          <w:rFonts w:eastAsia="Times New Roman"/>
          <w:color w:val="000000"/>
          <w:szCs w:val="22"/>
        </w:rPr>
        <w:t xml:space="preserve"> “Pleasure” and “pain” are here understood inclusively, as encompassing anything hedonically positive and anything hedonically negative.2 </w:t>
      </w:r>
      <w:r w:rsidRPr="0097394B">
        <w:rPr>
          <w:rFonts w:eastAsia="Times New Roman"/>
          <w:color w:val="000000"/>
          <w:szCs w:val="22"/>
          <w:u w:val="single"/>
        </w:rPr>
        <w:t xml:space="preserve">The special </w:t>
      </w:r>
      <w:r w:rsidRPr="0097394B">
        <w:rPr>
          <w:rFonts w:eastAsia="Times New Roman"/>
          <w:color w:val="000000"/>
          <w:szCs w:val="22"/>
          <w:u w:val="single"/>
          <w:shd w:val="clear" w:color="auto" w:fill="00FF00"/>
        </w:rPr>
        <w:t>value statuses of pleasure and pain are manifested in how we treat</w:t>
      </w:r>
      <w:r w:rsidRPr="0097394B">
        <w:rPr>
          <w:rFonts w:eastAsia="Times New Roman"/>
          <w:color w:val="000000"/>
          <w:szCs w:val="22"/>
          <w:u w:val="single"/>
        </w:rPr>
        <w:t xml:space="preserve"> these </w:t>
      </w:r>
      <w:r w:rsidRPr="0097394B">
        <w:rPr>
          <w:rFonts w:eastAsia="Times New Roman"/>
          <w:color w:val="000000"/>
          <w:szCs w:val="22"/>
          <w:u w:val="single"/>
          <w:shd w:val="clear" w:color="auto" w:fill="00FF00"/>
        </w:rPr>
        <w:t>experiences in</w:t>
      </w:r>
      <w:r w:rsidRPr="0097394B">
        <w:rPr>
          <w:rFonts w:eastAsia="Times New Roman"/>
          <w:color w:val="000000"/>
          <w:szCs w:val="22"/>
          <w:u w:val="single"/>
        </w:rPr>
        <w:t xml:space="preserve"> our </w:t>
      </w:r>
      <w:r w:rsidRPr="0097394B">
        <w:rPr>
          <w:rFonts w:eastAsia="Times New Roman"/>
          <w:color w:val="000000"/>
          <w:szCs w:val="22"/>
          <w:u w:val="single"/>
          <w:shd w:val="clear" w:color="auto" w:fill="00FF00"/>
        </w:rPr>
        <w:t>everyday reasoning</w:t>
      </w:r>
      <w:r w:rsidRPr="0097394B">
        <w:rPr>
          <w:rFonts w:eastAsia="Times New Roman"/>
          <w:color w:val="000000"/>
          <w:szCs w:val="22"/>
          <w:u w:val="single"/>
        </w:rPr>
        <w:t xml:space="preserve"> about values</w:t>
      </w:r>
      <w:r w:rsidRPr="0097394B">
        <w:rPr>
          <w:rFonts w:eastAsia="Times New Roman"/>
          <w:b/>
          <w:bCs/>
          <w:color w:val="000000"/>
          <w:szCs w:val="22"/>
          <w:u w:val="single"/>
        </w:rPr>
        <w:t>.</w:t>
      </w:r>
      <w:r w:rsidRPr="0097394B">
        <w:rPr>
          <w:rFonts w:eastAsia="Times New Roman"/>
          <w:color w:val="000000"/>
          <w:szCs w:val="22"/>
        </w:rPr>
        <w:t xml:space="preserve"> If you tell me that you are heading for the convenience store, </w:t>
      </w:r>
      <w:r w:rsidRPr="0097394B">
        <w:rPr>
          <w:rFonts w:eastAsia="Times New Roman"/>
          <w:color w:val="000000"/>
          <w:szCs w:val="22"/>
          <w:u w:val="single"/>
        </w:rPr>
        <w:t>I might ask: “What for?” This is a reasonable question, for when you go to the convenience store you usually do so</w:t>
      </w:r>
      <w:r w:rsidRPr="0097394B">
        <w:rPr>
          <w:rFonts w:eastAsia="Times New Roman"/>
          <w:color w:val="000000"/>
          <w:szCs w:val="22"/>
        </w:rPr>
        <w:t xml:space="preserve">, not merely for the sake of going to the convenience store, but </w:t>
      </w:r>
      <w:r w:rsidRPr="0097394B">
        <w:rPr>
          <w:rFonts w:eastAsia="Times New Roman"/>
          <w:color w:val="000000"/>
          <w:szCs w:val="22"/>
          <w:u w:val="single"/>
        </w:rPr>
        <w:t>for the sake of achieving something further that you deem to be valuable</w:t>
      </w:r>
      <w:r w:rsidRPr="0097394B">
        <w:rPr>
          <w:rFonts w:eastAsia="Times New Roman"/>
          <w:b/>
          <w:bCs/>
          <w:color w:val="000000"/>
          <w:szCs w:val="22"/>
          <w:u w:val="single"/>
        </w:rPr>
        <w:t>.</w:t>
      </w:r>
      <w:r w:rsidRPr="0097394B">
        <w:rPr>
          <w:rFonts w:eastAsia="Times New Roman"/>
          <w:color w:val="000000"/>
          <w:szCs w:val="2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7394B">
        <w:rPr>
          <w:rFonts w:eastAsia="Times New Roman"/>
          <w:color w:val="000000"/>
          <w:szCs w:val="22"/>
          <w:u w:val="single"/>
        </w:rPr>
        <w:t xml:space="preserve">If I then proceed by asking “But what is the pleasure of drinking the soda good for?” the discussion is likely to reach an awkward end. The reason is that the </w:t>
      </w:r>
      <w:r w:rsidRPr="0097394B">
        <w:rPr>
          <w:rFonts w:eastAsia="Times New Roman"/>
          <w:color w:val="000000"/>
          <w:szCs w:val="22"/>
          <w:u w:val="single"/>
          <w:shd w:val="clear" w:color="auto" w:fill="00FF00"/>
        </w:rPr>
        <w:t>pleasure is not good for anything further</w:t>
      </w:r>
      <w:r w:rsidRPr="0097394B">
        <w:rPr>
          <w:rFonts w:eastAsia="Times New Roman"/>
          <w:color w:val="000000"/>
          <w:szCs w:val="22"/>
          <w:u w:val="single"/>
        </w:rPr>
        <w:t>; it is simply that for which going to the convenience store and buying the soda is good.</w:t>
      </w:r>
      <w:r w:rsidRPr="0097394B">
        <w:rPr>
          <w:rFonts w:eastAsia="Times New Roman"/>
          <w:color w:val="000000"/>
          <w:szCs w:val="22"/>
        </w:rPr>
        <w:t>3 As Aristotle observes</w:t>
      </w:r>
      <w:r w:rsidRPr="0097394B">
        <w:rPr>
          <w:rFonts w:eastAsia="Times New Roman"/>
          <w:b/>
          <w:bCs/>
          <w:color w:val="000000"/>
          <w:szCs w:val="22"/>
          <w:u w:val="single"/>
        </w:rPr>
        <w:t xml:space="preserve">: </w:t>
      </w:r>
      <w:r w:rsidRPr="0097394B">
        <w:rPr>
          <w:rFonts w:eastAsia="Times New Roman"/>
          <w:color w:val="000000"/>
          <w:szCs w:val="22"/>
          <w:u w:val="single"/>
        </w:rPr>
        <w:t>“We never ask [a man] what his end is in being pleased, because we assume that pleasure is choice worthy in itself.”</w:t>
      </w:r>
      <w:r w:rsidRPr="0097394B">
        <w:rPr>
          <w:rFonts w:eastAsia="Times New Roman"/>
          <w:color w:val="000000"/>
          <w:szCs w:val="22"/>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p>
    <w:p w14:paraId="7D2CAB97" w14:textId="72A01226" w:rsidR="0097394B" w:rsidRPr="0097394B" w:rsidRDefault="0097394B" w:rsidP="0097394B">
      <w:pPr>
        <w:spacing w:before="40" w:after="0" w:line="240" w:lineRule="auto"/>
        <w:rPr>
          <w:rFonts w:ascii="Times New Roman" w:eastAsia="Times New Roman" w:hAnsi="Times New Roman" w:cs="Times New Roman"/>
          <w:sz w:val="24"/>
        </w:rPr>
      </w:pPr>
      <w:r w:rsidRPr="0097394B">
        <w:rPr>
          <w:rFonts w:eastAsia="Times New Roman"/>
          <w:b/>
          <w:bCs/>
          <w:color w:val="000000"/>
          <w:sz w:val="26"/>
          <w:szCs w:val="26"/>
        </w:rPr>
        <w:t xml:space="preserve">Second- every other value criterion can be explained in reference to pleasure and pain- they say </w:t>
      </w:r>
      <w:proofErr w:type="spellStart"/>
      <w:r w:rsidR="00EA7D9F">
        <w:rPr>
          <w:rFonts w:eastAsia="Times New Roman"/>
          <w:b/>
          <w:bCs/>
          <w:color w:val="000000"/>
          <w:sz w:val="26"/>
          <w:szCs w:val="26"/>
        </w:rPr>
        <w:t>koorsgrd</w:t>
      </w:r>
      <w:proofErr w:type="spellEnd"/>
      <w:r w:rsidRPr="0097394B">
        <w:rPr>
          <w:rFonts w:eastAsia="Times New Roman"/>
          <w:b/>
          <w:bCs/>
          <w:color w:val="000000"/>
          <w:sz w:val="26"/>
          <w:szCs w:val="26"/>
        </w:rPr>
        <w:t xml:space="preserve"> good </w:t>
      </w:r>
      <w:proofErr w:type="spellStart"/>
      <w:r w:rsidRPr="0097394B">
        <w:rPr>
          <w:rFonts w:eastAsia="Times New Roman"/>
          <w:b/>
          <w:bCs/>
          <w:color w:val="000000"/>
          <w:sz w:val="26"/>
          <w:szCs w:val="26"/>
        </w:rPr>
        <w:t>cuz</w:t>
      </w:r>
      <w:proofErr w:type="spellEnd"/>
      <w:r w:rsidRPr="0097394B">
        <w:rPr>
          <w:rFonts w:eastAsia="Times New Roman"/>
          <w:b/>
          <w:bCs/>
          <w:color w:val="000000"/>
          <w:sz w:val="26"/>
          <w:szCs w:val="26"/>
        </w:rPr>
        <w:t xml:space="preserve"> they think it’ll make stuff better</w:t>
      </w:r>
    </w:p>
    <w:p w14:paraId="35BFC1EF" w14:textId="77777777" w:rsidR="0097394B" w:rsidRPr="0097394B" w:rsidRDefault="0097394B" w:rsidP="0097394B"/>
    <w:p w14:paraId="187FADE4" w14:textId="77777777" w:rsidR="0097394B" w:rsidRPr="0097394B" w:rsidRDefault="0097394B" w:rsidP="0097394B">
      <w:pPr>
        <w:pStyle w:val="Heading2"/>
      </w:pPr>
      <w:r w:rsidRPr="0097394B">
        <w:lastRenderedPageBreak/>
        <w:t>Case</w:t>
      </w:r>
    </w:p>
    <w:p w14:paraId="753EC2EA" w14:textId="77777777" w:rsidR="0097394B" w:rsidRPr="0097394B" w:rsidRDefault="0097394B" w:rsidP="0097394B">
      <w:pPr>
        <w:pStyle w:val="Heading3"/>
      </w:pPr>
      <w:r w:rsidRPr="0097394B">
        <w:lastRenderedPageBreak/>
        <w:t>Framing</w:t>
      </w:r>
    </w:p>
    <w:p w14:paraId="03C888F7" w14:textId="77777777" w:rsidR="0097394B" w:rsidRPr="0097394B" w:rsidRDefault="0097394B" w:rsidP="0097394B">
      <w:pPr>
        <w:pStyle w:val="Heading4"/>
      </w:pPr>
      <w:r w:rsidRPr="0097394B">
        <w:t>Universalism</w:t>
      </w:r>
    </w:p>
    <w:p w14:paraId="3F3B2C3E" w14:textId="77777777" w:rsidR="0097394B" w:rsidRPr="0097394B" w:rsidRDefault="0097394B" w:rsidP="0097394B">
      <w:pPr>
        <w:pStyle w:val="Heading4"/>
        <w:numPr>
          <w:ilvl w:val="0"/>
          <w:numId w:val="13"/>
        </w:numPr>
      </w:pPr>
      <w:r w:rsidRPr="0097394B">
        <w:t>Different things apply differently to different agents- companies have different rights than people</w:t>
      </w:r>
    </w:p>
    <w:p w14:paraId="5C1D2F6C" w14:textId="77777777" w:rsidR="0097394B" w:rsidRPr="0097394B" w:rsidRDefault="0097394B" w:rsidP="0097394B">
      <w:pPr>
        <w:pStyle w:val="Heading4"/>
        <w:numPr>
          <w:ilvl w:val="0"/>
          <w:numId w:val="13"/>
        </w:numPr>
      </w:pPr>
      <w:r w:rsidRPr="0097394B">
        <w:t xml:space="preserve">have to reconcile different </w:t>
      </w:r>
      <w:proofErr w:type="spellStart"/>
      <w:r w:rsidRPr="0097394B">
        <w:t>intersets</w:t>
      </w:r>
      <w:proofErr w:type="spellEnd"/>
      <w:r w:rsidRPr="0097394B">
        <w:t>- topic stuff proves</w:t>
      </w:r>
    </w:p>
    <w:p w14:paraId="66B12776" w14:textId="77777777" w:rsidR="0097394B" w:rsidRPr="0097394B" w:rsidRDefault="0097394B" w:rsidP="0097394B">
      <w:pPr>
        <w:spacing w:after="0" w:line="240" w:lineRule="auto"/>
        <w:rPr>
          <w:rFonts w:ascii="Times New Roman" w:eastAsia="Times New Roman" w:hAnsi="Times New Roman" w:cs="Times New Roman"/>
          <w:sz w:val="24"/>
        </w:rPr>
      </w:pPr>
    </w:p>
    <w:p w14:paraId="3543C2EB" w14:textId="77777777" w:rsidR="0097394B" w:rsidRPr="0097394B" w:rsidRDefault="0097394B" w:rsidP="0097394B"/>
    <w:p w14:paraId="03997E2D" w14:textId="77777777" w:rsidR="0097394B" w:rsidRPr="0097394B" w:rsidRDefault="0097394B" w:rsidP="0097394B">
      <w:pPr>
        <w:pStyle w:val="Heading3"/>
      </w:pPr>
      <w:r w:rsidRPr="0097394B">
        <w:lastRenderedPageBreak/>
        <w:t>Topic stuff</w:t>
      </w:r>
    </w:p>
    <w:p w14:paraId="328A3ECB"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1] Strikes violate </w:t>
      </w:r>
      <w:r w:rsidRPr="0097394B">
        <w:rPr>
          <w:rFonts w:eastAsia="Times New Roman"/>
          <w:b/>
          <w:bCs/>
          <w:color w:val="000000"/>
          <w:sz w:val="26"/>
          <w:szCs w:val="26"/>
          <w:u w:val="single"/>
        </w:rPr>
        <w:t>individual autonomy</w:t>
      </w:r>
      <w:r w:rsidRPr="0097394B">
        <w:rPr>
          <w:rFonts w:eastAsia="Times New Roman"/>
          <w:b/>
          <w:bCs/>
          <w:color w:val="000000"/>
          <w:sz w:val="26"/>
          <w:szCs w:val="26"/>
        </w:rPr>
        <w:t xml:space="preserve"> by exercising </w:t>
      </w:r>
      <w:r w:rsidRPr="0097394B">
        <w:rPr>
          <w:rFonts w:eastAsia="Times New Roman"/>
          <w:b/>
          <w:bCs/>
          <w:color w:val="000000"/>
          <w:sz w:val="26"/>
          <w:szCs w:val="26"/>
          <w:u w:val="single"/>
        </w:rPr>
        <w:t>coercion</w:t>
      </w:r>
      <w:r w:rsidRPr="0097394B">
        <w:rPr>
          <w:rFonts w:eastAsia="Times New Roman"/>
          <w:b/>
          <w:bCs/>
          <w:color w:val="000000"/>
          <w:sz w:val="26"/>
          <w:szCs w:val="26"/>
        </w:rPr>
        <w:t>.</w:t>
      </w:r>
    </w:p>
    <w:p w14:paraId="7C97BF4B" w14:textId="77777777" w:rsidR="0097394B" w:rsidRPr="0097394B" w:rsidRDefault="0097394B" w:rsidP="0097394B">
      <w:pPr>
        <w:rPr>
          <w:rFonts w:ascii="Times New Roman" w:eastAsia="Times New Roman" w:hAnsi="Times New Roman" w:cs="Times New Roman"/>
        </w:rPr>
      </w:pPr>
      <w:proofErr w:type="spellStart"/>
      <w:r w:rsidRPr="0097394B">
        <w:rPr>
          <w:rFonts w:eastAsia="Times New Roman"/>
          <w:b/>
          <w:bCs/>
          <w:color w:val="000000"/>
          <w:sz w:val="26"/>
          <w:szCs w:val="26"/>
        </w:rPr>
        <w:t>Gourevitch</w:t>
      </w:r>
      <w:proofErr w:type="spellEnd"/>
      <w:r w:rsidRPr="0097394B">
        <w:rPr>
          <w:rFonts w:eastAsia="Times New Roman"/>
          <w:b/>
          <w:bCs/>
          <w:color w:val="000000"/>
          <w:sz w:val="26"/>
          <w:szCs w:val="26"/>
        </w:rPr>
        <w:t xml:space="preserve"> 18</w:t>
      </w:r>
      <w:r w:rsidRPr="0097394B">
        <w:rPr>
          <w:rFonts w:eastAsia="Times New Roman"/>
          <w:color w:val="000000"/>
          <w:szCs w:val="22"/>
        </w:rPr>
        <w:t xml:space="preserve"> [Alex; Brown University; “The Right to Strike: A Radical View,” American Political Science Review; 2018;</w:t>
      </w:r>
      <w:hyperlink r:id="rId10" w:history="1">
        <w:r w:rsidRPr="0097394B">
          <w:rPr>
            <w:rFonts w:eastAsia="Times New Roman"/>
            <w:color w:val="000000"/>
            <w:szCs w:val="22"/>
          </w:rPr>
          <w:t xml:space="preserve"> </w:t>
        </w:r>
        <w:r w:rsidRPr="0097394B">
          <w:rPr>
            <w:rFonts w:eastAsia="Times New Roman"/>
            <w:color w:val="1155CC"/>
            <w:szCs w:val="22"/>
            <w:u w:val="single"/>
          </w:rPr>
          <w:t>https://sci-hub.se/10.1017/s0003055418000321]</w:t>
        </w:r>
      </w:hyperlink>
      <w:r w:rsidRPr="0097394B">
        <w:rPr>
          <w:rFonts w:eastAsia="Times New Roman"/>
          <w:color w:val="000000"/>
          <w:szCs w:val="22"/>
        </w:rPr>
        <w:t xml:space="preserve"> Justin</w:t>
      </w:r>
    </w:p>
    <w:p w14:paraId="6492A05F" w14:textId="77777777" w:rsidR="0097394B" w:rsidRPr="0097394B" w:rsidRDefault="0097394B" w:rsidP="0097394B">
      <w:pPr>
        <w:rPr>
          <w:rFonts w:ascii="Times New Roman" w:eastAsia="Times New Roman" w:hAnsi="Times New Roman" w:cs="Times New Roman"/>
        </w:rPr>
      </w:pPr>
      <w:r w:rsidRPr="0097394B">
        <w:rPr>
          <w:rFonts w:eastAsia="Times New Roman"/>
          <w:color w:val="000000"/>
          <w:szCs w:val="22"/>
        </w:rPr>
        <w:t>**Edited for ableist language</w:t>
      </w:r>
    </w:p>
    <w:p w14:paraId="681F4DBA" w14:textId="77777777" w:rsidR="0097394B" w:rsidRPr="0097394B" w:rsidRDefault="0097394B" w:rsidP="0097394B">
      <w:pPr>
        <w:rPr>
          <w:rFonts w:ascii="Times New Roman" w:eastAsia="Times New Roman" w:hAnsi="Times New Roman" w:cs="Times New Roman"/>
        </w:rPr>
      </w:pPr>
      <w:r w:rsidRPr="0097394B">
        <w:rPr>
          <w:rFonts w:eastAsia="Times New Roman"/>
          <w:color w:val="000000"/>
          <w:sz w:val="16"/>
          <w:szCs w:val="16"/>
        </w:rPr>
        <w:t xml:space="preserve">Every </w:t>
      </w:r>
      <w:r w:rsidRPr="0097394B">
        <w:rPr>
          <w:rFonts w:eastAsia="Times New Roman"/>
          <w:color w:val="000000"/>
          <w:szCs w:val="22"/>
          <w:u w:val="single"/>
        </w:rPr>
        <w:t xml:space="preserve">liberal </w:t>
      </w:r>
      <w:r w:rsidRPr="0097394B">
        <w:rPr>
          <w:rFonts w:eastAsia="Times New Roman"/>
          <w:color w:val="000000"/>
          <w:szCs w:val="22"/>
          <w:u w:val="single"/>
          <w:shd w:val="clear" w:color="auto" w:fill="00FF00"/>
        </w:rPr>
        <w:t xml:space="preserve">democracy </w:t>
      </w:r>
      <w:r w:rsidRPr="0097394B">
        <w:rPr>
          <w:rFonts w:eastAsia="Times New Roman"/>
          <w:b/>
          <w:bCs/>
          <w:color w:val="000000"/>
          <w:szCs w:val="22"/>
          <w:u w:val="single"/>
          <w:shd w:val="clear" w:color="auto" w:fill="00FF00"/>
        </w:rPr>
        <w:t>recognizes</w:t>
      </w:r>
      <w:r w:rsidRPr="0097394B">
        <w:rPr>
          <w:rFonts w:eastAsia="Times New Roman"/>
          <w:color w:val="000000"/>
          <w:szCs w:val="22"/>
          <w:u w:val="single"/>
        </w:rPr>
        <w:t xml:space="preserve"> that workers have a </w:t>
      </w:r>
      <w:r w:rsidRPr="0097394B">
        <w:rPr>
          <w:rFonts w:eastAsia="Times New Roman"/>
          <w:b/>
          <w:bCs/>
          <w:color w:val="000000"/>
          <w:szCs w:val="22"/>
          <w:u w:val="single"/>
          <w:shd w:val="clear" w:color="auto" w:fill="00FF00"/>
        </w:rPr>
        <w:t>right</w:t>
      </w:r>
      <w:r w:rsidRPr="0097394B">
        <w:rPr>
          <w:rFonts w:eastAsia="Times New Roman"/>
          <w:color w:val="000000"/>
          <w:szCs w:val="22"/>
          <w:u w:val="single"/>
          <w:shd w:val="clear" w:color="auto" w:fill="00FF00"/>
        </w:rPr>
        <w:t xml:space="preserve"> to </w:t>
      </w:r>
      <w:r w:rsidRPr="0097394B">
        <w:rPr>
          <w:rFonts w:eastAsia="Times New Roman"/>
          <w:b/>
          <w:bCs/>
          <w:color w:val="000000"/>
          <w:szCs w:val="22"/>
          <w:u w:val="single"/>
          <w:shd w:val="clear" w:color="auto" w:fill="00FF00"/>
        </w:rPr>
        <w:t>strike</w:t>
      </w:r>
      <w:r w:rsidRPr="0097394B">
        <w:rPr>
          <w:rFonts w:eastAsia="Times New Roman"/>
          <w:color w:val="000000"/>
          <w:sz w:val="16"/>
          <w:szCs w:val="16"/>
        </w:rPr>
        <w:t xml:space="preserve">. That right is protected in law, sometimes in the constitution itself. Yet </w:t>
      </w:r>
      <w:r w:rsidRPr="0097394B">
        <w:rPr>
          <w:rFonts w:eastAsia="Times New Roman"/>
          <w:color w:val="000000"/>
          <w:szCs w:val="22"/>
          <w:u w:val="single"/>
          <w:shd w:val="clear" w:color="auto" w:fill="00FF00"/>
        </w:rPr>
        <w:t xml:space="preserve">strikes pose </w:t>
      </w:r>
      <w:r w:rsidRPr="0097394B">
        <w:rPr>
          <w:rFonts w:eastAsia="Times New Roman"/>
          <w:b/>
          <w:bCs/>
          <w:color w:val="000000"/>
          <w:szCs w:val="22"/>
          <w:u w:val="single"/>
          <w:shd w:val="clear" w:color="auto" w:fill="00FF00"/>
        </w:rPr>
        <w:t>serious</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shd w:val="clear" w:color="auto" w:fill="00FF00"/>
        </w:rPr>
        <w:t>problems</w:t>
      </w:r>
      <w:r w:rsidRPr="0097394B">
        <w:rPr>
          <w:rFonts w:eastAsia="Times New Roman"/>
          <w:color w:val="000000"/>
          <w:szCs w:val="22"/>
          <w:u w:val="single"/>
        </w:rPr>
        <w:t xml:space="preserve"> for </w:t>
      </w:r>
      <w:r w:rsidRPr="0097394B">
        <w:rPr>
          <w:rFonts w:eastAsia="Times New Roman"/>
          <w:b/>
          <w:bCs/>
          <w:color w:val="000000"/>
          <w:szCs w:val="22"/>
          <w:u w:val="single"/>
        </w:rPr>
        <w:t>liberal</w:t>
      </w:r>
      <w:r w:rsidRPr="0097394B">
        <w:rPr>
          <w:rFonts w:eastAsia="Times New Roman"/>
          <w:color w:val="000000"/>
          <w:szCs w:val="22"/>
          <w:u w:val="single"/>
        </w:rPr>
        <w:t xml:space="preserve"> </w:t>
      </w:r>
      <w:r w:rsidRPr="0097394B">
        <w:rPr>
          <w:rFonts w:eastAsia="Times New Roman"/>
          <w:b/>
          <w:bCs/>
          <w:color w:val="000000"/>
          <w:szCs w:val="22"/>
          <w:u w:val="single"/>
        </w:rPr>
        <w:t>societies</w:t>
      </w:r>
      <w:r w:rsidRPr="0097394B">
        <w:rPr>
          <w:rFonts w:eastAsia="Times New Roman"/>
          <w:color w:val="000000"/>
          <w:szCs w:val="22"/>
          <w:u w:val="single"/>
        </w:rPr>
        <w:t xml:space="preserve">. They involve </w:t>
      </w:r>
      <w:r w:rsidRPr="0097394B">
        <w:rPr>
          <w:rFonts w:eastAsia="Times New Roman"/>
          <w:b/>
          <w:bCs/>
          <w:color w:val="000000"/>
          <w:szCs w:val="22"/>
          <w:u w:val="single"/>
        </w:rPr>
        <w:t>violence</w:t>
      </w:r>
      <w:r w:rsidRPr="0097394B">
        <w:rPr>
          <w:rFonts w:eastAsia="Times New Roman"/>
          <w:color w:val="000000"/>
          <w:szCs w:val="22"/>
          <w:u w:val="single"/>
        </w:rPr>
        <w:t xml:space="preserve"> and </w:t>
      </w:r>
      <w:r w:rsidRPr="0097394B">
        <w:rPr>
          <w:rFonts w:eastAsia="Times New Roman"/>
          <w:b/>
          <w:bCs/>
          <w:color w:val="000000"/>
          <w:szCs w:val="22"/>
          <w:u w:val="single"/>
          <w:shd w:val="clear" w:color="auto" w:fill="00FF00"/>
        </w:rPr>
        <w:t>coercion</w:t>
      </w:r>
      <w:r w:rsidRPr="0097394B">
        <w:rPr>
          <w:rFonts w:eastAsia="Times New Roman"/>
          <w:color w:val="000000"/>
          <w:sz w:val="16"/>
          <w:szCs w:val="16"/>
        </w:rPr>
        <w:t xml:space="preserve">, they often </w:t>
      </w:r>
      <w:r w:rsidRPr="0097394B">
        <w:rPr>
          <w:rFonts w:eastAsia="Times New Roman"/>
          <w:color w:val="000000"/>
          <w:szCs w:val="22"/>
          <w:u w:val="single"/>
        </w:rPr>
        <w:t>violate</w:t>
      </w:r>
      <w:r w:rsidRPr="0097394B">
        <w:rPr>
          <w:rFonts w:eastAsia="Times New Roman"/>
          <w:color w:val="000000"/>
          <w:sz w:val="16"/>
          <w:szCs w:val="16"/>
        </w:rPr>
        <w:t xml:space="preserve"> some </w:t>
      </w:r>
      <w:r w:rsidRPr="0097394B">
        <w:rPr>
          <w:rFonts w:eastAsia="Times New Roman"/>
          <w:b/>
          <w:bCs/>
          <w:color w:val="000000"/>
          <w:szCs w:val="22"/>
          <w:u w:val="single"/>
        </w:rPr>
        <w:t>basic</w:t>
      </w:r>
      <w:r w:rsidRPr="0097394B">
        <w:rPr>
          <w:rFonts w:eastAsia="Times New Roman"/>
          <w:color w:val="000000"/>
          <w:szCs w:val="22"/>
          <w:u w:val="single"/>
        </w:rPr>
        <w:t xml:space="preserve"> </w:t>
      </w:r>
      <w:r w:rsidRPr="0097394B">
        <w:rPr>
          <w:rFonts w:eastAsia="Times New Roman"/>
          <w:b/>
          <w:bCs/>
          <w:color w:val="000000"/>
          <w:szCs w:val="22"/>
          <w:u w:val="single"/>
        </w:rPr>
        <w:t>liberal</w:t>
      </w:r>
      <w:r w:rsidRPr="0097394B">
        <w:rPr>
          <w:rFonts w:eastAsia="Times New Roman"/>
          <w:color w:val="000000"/>
          <w:szCs w:val="22"/>
          <w:u w:val="single"/>
        </w:rPr>
        <w:t xml:space="preserve"> </w:t>
      </w:r>
      <w:r w:rsidRPr="0097394B">
        <w:rPr>
          <w:rFonts w:eastAsia="Times New Roman"/>
          <w:b/>
          <w:bCs/>
          <w:color w:val="000000"/>
          <w:szCs w:val="22"/>
          <w:u w:val="single"/>
        </w:rPr>
        <w:t>liberties</w:t>
      </w:r>
      <w:r w:rsidRPr="0097394B">
        <w:rPr>
          <w:rFonts w:eastAsia="Times New Roman"/>
          <w:color w:val="000000"/>
          <w:szCs w:val="22"/>
          <w:u w:val="single"/>
        </w:rPr>
        <w:t xml:space="preserve">, they appear to </w:t>
      </w:r>
      <w:r w:rsidRPr="0097394B">
        <w:rPr>
          <w:rFonts w:eastAsia="Times New Roman"/>
          <w:b/>
          <w:bCs/>
          <w:color w:val="000000"/>
          <w:szCs w:val="22"/>
          <w:u w:val="single"/>
          <w:shd w:val="clear" w:color="auto" w:fill="00FF00"/>
        </w:rPr>
        <w:t>involve</w:t>
      </w:r>
      <w:r w:rsidRPr="0097394B">
        <w:rPr>
          <w:rFonts w:eastAsia="Times New Roman"/>
          <w:color w:val="000000"/>
          <w:szCs w:val="22"/>
          <w:u w:val="single"/>
          <w:shd w:val="clear" w:color="auto" w:fill="00FF00"/>
        </w:rPr>
        <w:t xml:space="preserve"> group </w:t>
      </w:r>
      <w:r w:rsidRPr="0097394B">
        <w:rPr>
          <w:rFonts w:eastAsia="Times New Roman"/>
          <w:color w:val="000000"/>
          <w:szCs w:val="22"/>
          <w:u w:val="single"/>
        </w:rPr>
        <w:t xml:space="preserve">rights </w:t>
      </w:r>
      <w:r w:rsidRPr="0097394B">
        <w:rPr>
          <w:rFonts w:eastAsia="Times New Roman"/>
          <w:color w:val="000000"/>
          <w:szCs w:val="22"/>
          <w:u w:val="single"/>
          <w:shd w:val="clear" w:color="auto" w:fill="00FF00"/>
        </w:rPr>
        <w:t xml:space="preserve">having </w:t>
      </w:r>
      <w:r w:rsidRPr="0097394B">
        <w:rPr>
          <w:rFonts w:eastAsia="Times New Roman"/>
          <w:b/>
          <w:bCs/>
          <w:color w:val="000000"/>
          <w:szCs w:val="22"/>
          <w:u w:val="single"/>
          <w:shd w:val="clear" w:color="auto" w:fill="00FF00"/>
        </w:rPr>
        <w:t>priority</w:t>
      </w:r>
      <w:r w:rsidRPr="0097394B">
        <w:rPr>
          <w:rFonts w:eastAsia="Times New Roman"/>
          <w:color w:val="000000"/>
          <w:szCs w:val="22"/>
          <w:u w:val="single"/>
        </w:rPr>
        <w:t xml:space="preserve"> over </w:t>
      </w:r>
      <w:r w:rsidRPr="0097394B">
        <w:rPr>
          <w:rFonts w:eastAsia="Times New Roman"/>
          <w:b/>
          <w:bCs/>
          <w:color w:val="000000"/>
          <w:szCs w:val="22"/>
          <w:u w:val="single"/>
        </w:rPr>
        <w:t>individual</w:t>
      </w:r>
      <w:r w:rsidRPr="0097394B">
        <w:rPr>
          <w:rFonts w:eastAsia="Times New Roman"/>
          <w:color w:val="000000"/>
          <w:szCs w:val="22"/>
          <w:u w:val="single"/>
        </w:rPr>
        <w:t xml:space="preserve"> </w:t>
      </w:r>
      <w:r w:rsidRPr="0097394B">
        <w:rPr>
          <w:rFonts w:eastAsia="Times New Roman"/>
          <w:b/>
          <w:bCs/>
          <w:color w:val="000000"/>
          <w:szCs w:val="22"/>
          <w:u w:val="single"/>
        </w:rPr>
        <w:t>ones</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and</w:t>
      </w:r>
      <w:r w:rsidRPr="0097394B">
        <w:rPr>
          <w:rFonts w:eastAsia="Times New Roman"/>
          <w:color w:val="000000"/>
          <w:szCs w:val="22"/>
          <w:u w:val="single"/>
        </w:rPr>
        <w:t xml:space="preserve"> they can </w:t>
      </w:r>
      <w:r w:rsidRPr="0097394B">
        <w:rPr>
          <w:rFonts w:eastAsia="Times New Roman"/>
          <w:b/>
          <w:bCs/>
          <w:color w:val="000000"/>
          <w:szCs w:val="22"/>
          <w:u w:val="single"/>
          <w:shd w:val="clear" w:color="auto" w:fill="00FF00"/>
        </w:rPr>
        <w:t>threaten</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shd w:val="clear" w:color="auto" w:fill="00FF00"/>
        </w:rPr>
        <w:t>public</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shd w:val="clear" w:color="auto" w:fill="00FF00"/>
        </w:rPr>
        <w:t>order</w:t>
      </w:r>
      <w:r w:rsidRPr="0097394B">
        <w:rPr>
          <w:rFonts w:eastAsia="Times New Roman"/>
          <w:color w:val="000000"/>
          <w:szCs w:val="22"/>
          <w:u w:val="single"/>
        </w:rPr>
        <w:t xml:space="preserve"> itself. </w:t>
      </w:r>
      <w:r w:rsidRPr="0097394B">
        <w:rPr>
          <w:rFonts w:eastAsia="Times New Roman"/>
          <w:color w:val="000000"/>
          <w:szCs w:val="22"/>
          <w:u w:val="single"/>
          <w:shd w:val="clear" w:color="auto" w:fill="00FF00"/>
        </w:rPr>
        <w:t>Strikes are</w:t>
      </w:r>
      <w:r w:rsidRPr="0097394B">
        <w:rPr>
          <w:rFonts w:eastAsia="Times New Roman"/>
          <w:color w:val="000000"/>
          <w:szCs w:val="22"/>
          <w:u w:val="single"/>
        </w:rPr>
        <w:t xml:space="preserve"> also</w:t>
      </w:r>
      <w:r w:rsidRPr="0097394B">
        <w:rPr>
          <w:rFonts w:eastAsia="Times New Roman"/>
          <w:color w:val="000000"/>
          <w:sz w:val="16"/>
          <w:szCs w:val="16"/>
        </w:rPr>
        <w:t xml:space="preserve"> one of the most common forms of </w:t>
      </w:r>
      <w:r w:rsidRPr="0097394B">
        <w:rPr>
          <w:rFonts w:eastAsia="Times New Roman"/>
          <w:b/>
          <w:bCs/>
          <w:color w:val="000000"/>
          <w:szCs w:val="22"/>
          <w:u w:val="single"/>
          <w:shd w:val="clear" w:color="auto" w:fill="00FF00"/>
        </w:rPr>
        <w:t>disruptive</w:t>
      </w:r>
      <w:r w:rsidRPr="0097394B">
        <w:rPr>
          <w:rFonts w:eastAsia="Times New Roman"/>
          <w:color w:val="000000"/>
          <w:szCs w:val="22"/>
          <w:u w:val="single"/>
        </w:rPr>
        <w:t xml:space="preserve"> </w:t>
      </w:r>
      <w:r w:rsidRPr="0097394B">
        <w:rPr>
          <w:rFonts w:eastAsia="Times New Roman"/>
          <w:b/>
          <w:bCs/>
          <w:color w:val="000000"/>
          <w:szCs w:val="22"/>
          <w:u w:val="single"/>
        </w:rPr>
        <w:t>collective</w:t>
      </w:r>
      <w:r w:rsidRPr="0097394B">
        <w:rPr>
          <w:rFonts w:eastAsia="Times New Roman"/>
          <w:color w:val="000000"/>
          <w:szCs w:val="22"/>
          <w:u w:val="single"/>
        </w:rPr>
        <w:t xml:space="preserve"> </w:t>
      </w:r>
      <w:r w:rsidRPr="0097394B">
        <w:rPr>
          <w:rFonts w:eastAsia="Times New Roman"/>
          <w:b/>
          <w:bCs/>
          <w:color w:val="000000"/>
          <w:szCs w:val="22"/>
          <w:u w:val="single"/>
        </w:rPr>
        <w:t>protest</w:t>
      </w:r>
      <w:r w:rsidRPr="0097394B">
        <w:rPr>
          <w:rFonts w:eastAsia="Times New Roman"/>
          <w:color w:val="000000"/>
          <w:sz w:val="16"/>
          <w:szCs w:val="16"/>
        </w:rPr>
        <w:t xml:space="preserve"> in modern history. Even given the dramatic decline in strike activity since its peak in the 1970s, they can play significant roles in our lives. For instance, just over the past few years in the United States, </w:t>
      </w:r>
      <w:r w:rsidRPr="0097394B">
        <w:rPr>
          <w:rFonts w:eastAsia="Times New Roman"/>
          <w:color w:val="000000"/>
          <w:szCs w:val="22"/>
          <w:u w:val="single"/>
        </w:rPr>
        <w:t xml:space="preserve">large illegal strikes by teachers </w:t>
      </w:r>
      <w:r w:rsidRPr="0097394B">
        <w:rPr>
          <w:rFonts w:eastAsia="Times New Roman"/>
          <w:strike/>
          <w:color w:val="000000"/>
          <w:szCs w:val="22"/>
          <w:u w:val="single"/>
        </w:rPr>
        <w:t>paralyzed</w:t>
      </w:r>
      <w:r w:rsidRPr="0097394B">
        <w:rPr>
          <w:rFonts w:eastAsia="Times New Roman"/>
          <w:color w:val="000000"/>
          <w:szCs w:val="22"/>
          <w:u w:val="single"/>
        </w:rPr>
        <w:t xml:space="preserve"> </w:t>
      </w:r>
      <w:r w:rsidRPr="0097394B">
        <w:rPr>
          <w:rFonts w:eastAsia="Times New Roman"/>
          <w:b/>
          <w:bCs/>
          <w:color w:val="000000"/>
          <w:szCs w:val="22"/>
          <w:u w:val="single"/>
        </w:rPr>
        <w:t>froze</w:t>
      </w:r>
      <w:r w:rsidRPr="0097394B">
        <w:rPr>
          <w:rFonts w:eastAsia="Times New Roman"/>
          <w:color w:val="000000"/>
          <w:szCs w:val="22"/>
          <w:u w:val="single"/>
        </w:rPr>
        <w:t xml:space="preserve"> major school districts in Chicago and Seattle, as well as </w:t>
      </w:r>
      <w:r w:rsidRPr="0097394B">
        <w:rPr>
          <w:rFonts w:eastAsia="Times New Roman"/>
          <w:b/>
          <w:bCs/>
          <w:color w:val="000000"/>
          <w:szCs w:val="22"/>
          <w:u w:val="single"/>
        </w:rPr>
        <w:t>statewide</w:t>
      </w:r>
      <w:r w:rsidRPr="0097394B">
        <w:rPr>
          <w:rFonts w:eastAsia="Times New Roman"/>
          <w:color w:val="000000"/>
          <w:szCs w:val="22"/>
          <w:u w:val="single"/>
        </w:rPr>
        <w:t xml:space="preserve"> in </w:t>
      </w:r>
      <w:r w:rsidRPr="0097394B">
        <w:rPr>
          <w:rFonts w:eastAsia="Times New Roman"/>
          <w:b/>
          <w:bCs/>
          <w:color w:val="000000"/>
          <w:szCs w:val="22"/>
          <w:u w:val="single"/>
        </w:rPr>
        <w:t>West</w:t>
      </w:r>
      <w:r w:rsidRPr="0097394B">
        <w:rPr>
          <w:rFonts w:eastAsia="Times New Roman"/>
          <w:color w:val="000000"/>
          <w:szCs w:val="22"/>
          <w:u w:val="single"/>
        </w:rPr>
        <w:t xml:space="preserve"> </w:t>
      </w:r>
      <w:r w:rsidRPr="0097394B">
        <w:rPr>
          <w:rFonts w:eastAsia="Times New Roman"/>
          <w:b/>
          <w:bCs/>
          <w:color w:val="000000"/>
          <w:szCs w:val="22"/>
          <w:u w:val="single"/>
        </w:rPr>
        <w:t>Virginia</w:t>
      </w:r>
      <w:r w:rsidRPr="0097394B">
        <w:rPr>
          <w:rFonts w:eastAsia="Times New Roman"/>
          <w:color w:val="000000"/>
          <w:szCs w:val="22"/>
          <w:u w:val="single"/>
        </w:rPr>
        <w:t xml:space="preserve">, </w:t>
      </w:r>
      <w:r w:rsidRPr="0097394B">
        <w:rPr>
          <w:rFonts w:eastAsia="Times New Roman"/>
          <w:b/>
          <w:bCs/>
          <w:color w:val="000000"/>
          <w:szCs w:val="22"/>
          <w:u w:val="single"/>
        </w:rPr>
        <w:t>Oklahoma</w:t>
      </w:r>
      <w:r w:rsidRPr="0097394B">
        <w:rPr>
          <w:rFonts w:eastAsia="Times New Roman"/>
          <w:color w:val="000000"/>
          <w:szCs w:val="22"/>
          <w:u w:val="single"/>
        </w:rPr>
        <w:t xml:space="preserve">, </w:t>
      </w:r>
      <w:r w:rsidRPr="0097394B">
        <w:rPr>
          <w:rFonts w:eastAsia="Times New Roman"/>
          <w:b/>
          <w:bCs/>
          <w:color w:val="000000"/>
          <w:szCs w:val="22"/>
          <w:u w:val="single"/>
        </w:rPr>
        <w:t>Arizona</w:t>
      </w:r>
      <w:r w:rsidRPr="0097394B">
        <w:rPr>
          <w:rFonts w:eastAsia="Times New Roman"/>
          <w:color w:val="000000"/>
          <w:szCs w:val="22"/>
          <w:u w:val="single"/>
        </w:rPr>
        <w:t xml:space="preserve">, and </w:t>
      </w:r>
      <w:r w:rsidRPr="0097394B">
        <w:rPr>
          <w:rFonts w:eastAsia="Times New Roman"/>
          <w:b/>
          <w:bCs/>
          <w:color w:val="000000"/>
          <w:szCs w:val="22"/>
          <w:u w:val="single"/>
        </w:rPr>
        <w:t>Colorado</w:t>
      </w:r>
      <w:r w:rsidRPr="0097394B">
        <w:rPr>
          <w:rFonts w:eastAsia="Times New Roman"/>
          <w:color w:val="000000"/>
          <w:sz w:val="16"/>
          <w:szCs w:val="16"/>
        </w:rPr>
        <w:t xml:space="preserve">; </w:t>
      </w:r>
      <w:r w:rsidRPr="0097394B">
        <w:rPr>
          <w:rFonts w:eastAsia="Times New Roman"/>
          <w:color w:val="000000"/>
          <w:szCs w:val="22"/>
          <w:u w:val="single"/>
        </w:rPr>
        <w:t xml:space="preserve">a </w:t>
      </w:r>
      <w:r w:rsidRPr="0097394B">
        <w:rPr>
          <w:rFonts w:eastAsia="Times New Roman"/>
          <w:b/>
          <w:bCs/>
          <w:color w:val="000000"/>
          <w:szCs w:val="22"/>
          <w:u w:val="single"/>
        </w:rPr>
        <w:t>strike</w:t>
      </w:r>
      <w:r w:rsidRPr="0097394B">
        <w:rPr>
          <w:rFonts w:eastAsia="Times New Roman"/>
          <w:color w:val="000000"/>
          <w:szCs w:val="22"/>
          <w:u w:val="single"/>
        </w:rPr>
        <w:t xml:space="preserve"> by taxi drivers played a </w:t>
      </w:r>
      <w:r w:rsidRPr="0097394B">
        <w:rPr>
          <w:rFonts w:eastAsia="Times New Roman"/>
          <w:b/>
          <w:bCs/>
          <w:color w:val="000000"/>
          <w:szCs w:val="22"/>
          <w:u w:val="single"/>
        </w:rPr>
        <w:t>major</w:t>
      </w:r>
      <w:r w:rsidRPr="0097394B">
        <w:rPr>
          <w:rFonts w:eastAsia="Times New Roman"/>
          <w:color w:val="000000"/>
          <w:szCs w:val="22"/>
          <w:u w:val="single"/>
        </w:rPr>
        <w:t xml:space="preserve"> role in debates and court decisions regarding </w:t>
      </w:r>
      <w:r w:rsidRPr="0097394B">
        <w:rPr>
          <w:rFonts w:eastAsia="Times New Roman"/>
          <w:b/>
          <w:bCs/>
          <w:color w:val="000000"/>
          <w:szCs w:val="22"/>
          <w:u w:val="single"/>
        </w:rPr>
        <w:t>immigration</w:t>
      </w:r>
      <w:r w:rsidRPr="0097394B">
        <w:rPr>
          <w:rFonts w:eastAsia="Times New Roman"/>
          <w:color w:val="000000"/>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3F5C405" w14:textId="77777777" w:rsidR="0097394B" w:rsidRPr="0097394B" w:rsidRDefault="0097394B" w:rsidP="0097394B">
      <w:pPr>
        <w:rPr>
          <w:rFonts w:ascii="Times New Roman" w:eastAsia="Times New Roman" w:hAnsi="Times New Roman" w:cs="Times New Roman"/>
        </w:rPr>
      </w:pPr>
      <w:r w:rsidRPr="0097394B">
        <w:rPr>
          <w:rFonts w:eastAsia="Times New Roman"/>
          <w:color w:val="000000"/>
          <w:sz w:val="16"/>
          <w:szCs w:val="16"/>
        </w:rPr>
        <w:t xml:space="preserve">The </w:t>
      </w:r>
      <w:r w:rsidRPr="0097394B">
        <w:rPr>
          <w:rFonts w:eastAsia="Times New Roman"/>
          <w:color w:val="000000"/>
          <w:szCs w:val="22"/>
          <w:u w:val="single"/>
        </w:rPr>
        <w:t xml:space="preserve">right to strike raises </w:t>
      </w:r>
      <w:r w:rsidRPr="0097394B">
        <w:rPr>
          <w:rFonts w:eastAsia="Times New Roman"/>
          <w:b/>
          <w:bCs/>
          <w:color w:val="000000"/>
          <w:szCs w:val="22"/>
          <w:u w:val="single"/>
        </w:rPr>
        <w:t>far</w:t>
      </w:r>
      <w:r w:rsidRPr="0097394B">
        <w:rPr>
          <w:rFonts w:eastAsia="Times New Roman"/>
          <w:color w:val="000000"/>
          <w:szCs w:val="22"/>
          <w:u w:val="single"/>
        </w:rPr>
        <w:t xml:space="preserve"> more </w:t>
      </w:r>
      <w:r w:rsidRPr="0097394B">
        <w:rPr>
          <w:rFonts w:eastAsia="Times New Roman"/>
          <w:b/>
          <w:bCs/>
          <w:color w:val="000000"/>
          <w:szCs w:val="22"/>
          <w:u w:val="single"/>
        </w:rPr>
        <w:t>issues</w:t>
      </w:r>
      <w:r w:rsidRPr="0097394B">
        <w:rPr>
          <w:rFonts w:eastAsia="Times New Roman"/>
          <w:color w:val="000000"/>
          <w:szCs w:val="22"/>
          <w:u w:val="single"/>
        </w:rPr>
        <w:t xml:space="preserve"> than a </w:t>
      </w:r>
      <w:r w:rsidRPr="0097394B">
        <w:rPr>
          <w:rFonts w:eastAsia="Times New Roman"/>
          <w:b/>
          <w:bCs/>
          <w:color w:val="000000"/>
          <w:szCs w:val="22"/>
          <w:u w:val="single"/>
        </w:rPr>
        <w:t>single</w:t>
      </w:r>
      <w:r w:rsidRPr="0097394B">
        <w:rPr>
          <w:rFonts w:eastAsia="Times New Roman"/>
          <w:color w:val="000000"/>
          <w:szCs w:val="22"/>
          <w:u w:val="single"/>
        </w:rPr>
        <w:t xml:space="preserve"> </w:t>
      </w:r>
      <w:r w:rsidRPr="0097394B">
        <w:rPr>
          <w:rFonts w:eastAsia="Times New Roman"/>
          <w:b/>
          <w:bCs/>
          <w:color w:val="000000"/>
          <w:szCs w:val="22"/>
          <w:u w:val="single"/>
        </w:rPr>
        <w:t>essay</w:t>
      </w:r>
      <w:r w:rsidRPr="0097394B">
        <w:rPr>
          <w:rFonts w:eastAsia="Times New Roman"/>
          <w:color w:val="000000"/>
          <w:szCs w:val="22"/>
          <w:u w:val="single"/>
        </w:rPr>
        <w:t xml:space="preserve"> can handle</w:t>
      </w:r>
      <w:r w:rsidRPr="0097394B">
        <w:rPr>
          <w:rFonts w:eastAsia="Times New Roman"/>
          <w:color w:val="000000"/>
          <w:sz w:val="16"/>
          <w:szCs w:val="16"/>
        </w:rPr>
        <w:t xml:space="preserve">. In what follows, </w:t>
      </w:r>
      <w:r w:rsidRPr="0097394B">
        <w:rPr>
          <w:rFonts w:eastAsia="Times New Roman"/>
          <w:color w:val="000000"/>
          <w:szCs w:val="22"/>
          <w:u w:val="single"/>
        </w:rPr>
        <w:t xml:space="preserve">I address a particularly significant problem regarding the right to strike and its </w:t>
      </w:r>
      <w:r w:rsidRPr="0097394B">
        <w:rPr>
          <w:rFonts w:eastAsia="Times New Roman"/>
          <w:b/>
          <w:bCs/>
          <w:color w:val="000000"/>
          <w:szCs w:val="22"/>
          <w:u w:val="single"/>
        </w:rPr>
        <w:t>relation</w:t>
      </w:r>
      <w:r w:rsidRPr="0097394B">
        <w:rPr>
          <w:rFonts w:eastAsia="Times New Roman"/>
          <w:color w:val="000000"/>
          <w:szCs w:val="22"/>
          <w:u w:val="single"/>
        </w:rPr>
        <w:t xml:space="preserve"> to </w:t>
      </w:r>
      <w:r w:rsidRPr="0097394B">
        <w:rPr>
          <w:rFonts w:eastAsia="Times New Roman"/>
          <w:b/>
          <w:bCs/>
          <w:color w:val="000000"/>
          <w:szCs w:val="22"/>
          <w:u w:val="single"/>
        </w:rPr>
        <w:t>coercive</w:t>
      </w:r>
      <w:r w:rsidRPr="0097394B">
        <w:rPr>
          <w:rFonts w:eastAsia="Times New Roman"/>
          <w:color w:val="000000"/>
          <w:szCs w:val="22"/>
          <w:u w:val="single"/>
        </w:rPr>
        <w:t xml:space="preserve"> </w:t>
      </w:r>
      <w:r w:rsidRPr="0097394B">
        <w:rPr>
          <w:rFonts w:eastAsia="Times New Roman"/>
          <w:b/>
          <w:bCs/>
          <w:color w:val="000000"/>
          <w:szCs w:val="22"/>
          <w:u w:val="single"/>
        </w:rPr>
        <w:t>strike</w:t>
      </w:r>
      <w:r w:rsidRPr="0097394B">
        <w:rPr>
          <w:rFonts w:eastAsia="Times New Roman"/>
          <w:color w:val="000000"/>
          <w:szCs w:val="22"/>
          <w:u w:val="single"/>
        </w:rPr>
        <w:t xml:space="preserve"> </w:t>
      </w:r>
      <w:r w:rsidRPr="0097394B">
        <w:rPr>
          <w:rFonts w:eastAsia="Times New Roman"/>
          <w:b/>
          <w:bCs/>
          <w:color w:val="000000"/>
          <w:szCs w:val="22"/>
          <w:u w:val="single"/>
        </w:rPr>
        <w:t>tactics</w:t>
      </w:r>
      <w:r w:rsidRPr="0097394B">
        <w:rPr>
          <w:rFonts w:eastAsia="Times New Roman"/>
          <w:color w:val="000000"/>
          <w:sz w:val="16"/>
          <w:szCs w:val="16"/>
        </w:rPr>
        <w:t xml:space="preserve">. I argue that </w:t>
      </w:r>
      <w:r w:rsidRPr="0097394B">
        <w:rPr>
          <w:rFonts w:eastAsia="Times New Roman"/>
          <w:color w:val="000000"/>
          <w:szCs w:val="22"/>
          <w:u w:val="single"/>
        </w:rPr>
        <w:t xml:space="preserve">strikes present a </w:t>
      </w:r>
      <w:r w:rsidRPr="0097394B">
        <w:rPr>
          <w:rFonts w:eastAsia="Times New Roman"/>
          <w:b/>
          <w:bCs/>
          <w:color w:val="000000"/>
          <w:szCs w:val="22"/>
          <w:u w:val="single"/>
        </w:rPr>
        <w:t>dilemma</w:t>
      </w:r>
      <w:r w:rsidRPr="0097394B">
        <w:rPr>
          <w:rFonts w:eastAsia="Times New Roman"/>
          <w:color w:val="000000"/>
          <w:sz w:val="16"/>
          <w:szCs w:val="16"/>
        </w:rPr>
        <w:t xml:space="preserve"> for liberal societies </w:t>
      </w:r>
      <w:r w:rsidRPr="0097394B">
        <w:rPr>
          <w:rFonts w:eastAsia="Times New Roman"/>
          <w:color w:val="000000"/>
          <w:szCs w:val="22"/>
          <w:u w:val="single"/>
        </w:rPr>
        <w:t xml:space="preserve">because </w:t>
      </w:r>
      <w:r w:rsidRPr="0097394B">
        <w:rPr>
          <w:rFonts w:eastAsia="Times New Roman"/>
          <w:color w:val="000000"/>
          <w:szCs w:val="22"/>
          <w:u w:val="single"/>
          <w:shd w:val="clear" w:color="auto" w:fill="00FF00"/>
        </w:rPr>
        <w:t xml:space="preserve">for </w:t>
      </w:r>
      <w:r w:rsidRPr="0097394B">
        <w:rPr>
          <w:rFonts w:eastAsia="Times New Roman"/>
          <w:b/>
          <w:bCs/>
          <w:color w:val="000000"/>
          <w:szCs w:val="22"/>
          <w:u w:val="single"/>
        </w:rPr>
        <w:t>most</w:t>
      </w:r>
      <w:r w:rsidRPr="0097394B">
        <w:rPr>
          <w:rFonts w:eastAsia="Times New Roman"/>
          <w:color w:val="000000"/>
          <w:szCs w:val="22"/>
          <w:u w:val="single"/>
        </w:rPr>
        <w:t xml:space="preserve"> </w:t>
      </w:r>
      <w:r w:rsidRPr="0097394B">
        <w:rPr>
          <w:rFonts w:eastAsia="Times New Roman"/>
          <w:b/>
          <w:bCs/>
          <w:color w:val="000000"/>
          <w:szCs w:val="22"/>
          <w:u w:val="single"/>
          <w:shd w:val="clear" w:color="auto" w:fill="00FF00"/>
        </w:rPr>
        <w:t>workers</w:t>
      </w:r>
      <w:r w:rsidRPr="0097394B">
        <w:rPr>
          <w:rFonts w:eastAsia="Times New Roman"/>
          <w:color w:val="000000"/>
          <w:szCs w:val="22"/>
          <w:u w:val="single"/>
          <w:shd w:val="clear" w:color="auto" w:fill="00FF00"/>
        </w:rPr>
        <w:t xml:space="preserve"> to have </w:t>
      </w:r>
      <w:r w:rsidRPr="0097394B">
        <w:rPr>
          <w:rFonts w:eastAsia="Times New Roman"/>
          <w:color w:val="000000"/>
          <w:szCs w:val="22"/>
          <w:u w:val="single"/>
        </w:rPr>
        <w:t xml:space="preserve">a reasonable chance of </w:t>
      </w:r>
      <w:r w:rsidRPr="0097394B">
        <w:rPr>
          <w:rFonts w:eastAsia="Times New Roman"/>
          <w:b/>
          <w:bCs/>
          <w:color w:val="000000"/>
          <w:szCs w:val="22"/>
          <w:u w:val="single"/>
          <w:shd w:val="clear" w:color="auto" w:fill="00FF00"/>
        </w:rPr>
        <w:t>success</w:t>
      </w:r>
      <w:r w:rsidRPr="0097394B">
        <w:rPr>
          <w:rFonts w:eastAsia="Times New Roman"/>
          <w:color w:val="000000"/>
          <w:szCs w:val="22"/>
          <w:u w:val="single"/>
          <w:shd w:val="clear" w:color="auto" w:fill="00FF00"/>
        </w:rPr>
        <w:t xml:space="preserve"> they need to use</w:t>
      </w:r>
      <w:r w:rsidRPr="0097394B">
        <w:rPr>
          <w:rFonts w:eastAsia="Times New Roman"/>
          <w:color w:val="000000"/>
          <w:szCs w:val="22"/>
          <w:u w:val="single"/>
        </w:rPr>
        <w:t xml:space="preserve"> some </w:t>
      </w:r>
      <w:r w:rsidRPr="0097394B">
        <w:rPr>
          <w:rFonts w:eastAsia="Times New Roman"/>
          <w:b/>
          <w:bCs/>
          <w:color w:val="000000"/>
          <w:szCs w:val="22"/>
          <w:u w:val="single"/>
          <w:shd w:val="clear" w:color="auto" w:fill="00FF00"/>
        </w:rPr>
        <w:t>coercive</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shd w:val="clear" w:color="auto" w:fill="00FF00"/>
        </w:rPr>
        <w:t>strike</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rPr>
        <w:t>tactics</w:t>
      </w:r>
      <w:r w:rsidRPr="0097394B">
        <w:rPr>
          <w:rFonts w:eastAsia="Times New Roman"/>
          <w:color w:val="000000"/>
          <w:szCs w:val="22"/>
          <w:u w:val="single"/>
        </w:rPr>
        <w:t xml:space="preserve">. But these </w:t>
      </w:r>
      <w:r w:rsidRPr="0097394B">
        <w:rPr>
          <w:rFonts w:eastAsia="Times New Roman"/>
          <w:color w:val="000000"/>
          <w:szCs w:val="22"/>
          <w:u w:val="single"/>
          <w:shd w:val="clear" w:color="auto" w:fill="00FF00"/>
        </w:rPr>
        <w:t xml:space="preserve">coercive strike </w:t>
      </w:r>
      <w:r w:rsidRPr="0097394B">
        <w:rPr>
          <w:rFonts w:eastAsia="Times New Roman"/>
          <w:color w:val="000000"/>
          <w:szCs w:val="22"/>
          <w:u w:val="single"/>
        </w:rPr>
        <w:t xml:space="preserve">tactics both </w:t>
      </w:r>
      <w:r w:rsidRPr="0097394B">
        <w:rPr>
          <w:rFonts w:eastAsia="Times New Roman"/>
          <w:b/>
          <w:bCs/>
          <w:color w:val="000000"/>
          <w:szCs w:val="22"/>
          <w:u w:val="single"/>
          <w:shd w:val="clear" w:color="auto" w:fill="00FF00"/>
        </w:rPr>
        <w:t>violate</w:t>
      </w:r>
      <w:r w:rsidRPr="0097394B">
        <w:rPr>
          <w:rFonts w:eastAsia="Times New Roman"/>
          <w:color w:val="000000"/>
          <w:szCs w:val="22"/>
          <w:u w:val="single"/>
        </w:rPr>
        <w:t xml:space="preserve"> the law and </w:t>
      </w:r>
      <w:r w:rsidRPr="0097394B">
        <w:rPr>
          <w:rFonts w:eastAsia="Times New Roman"/>
          <w:b/>
          <w:bCs/>
          <w:color w:val="000000"/>
          <w:szCs w:val="22"/>
          <w:u w:val="single"/>
        </w:rPr>
        <w:t>infringe</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upon</w:t>
      </w:r>
      <w:r w:rsidRPr="0097394B">
        <w:rPr>
          <w:rFonts w:eastAsia="Times New Roman"/>
          <w:color w:val="000000"/>
          <w:szCs w:val="22"/>
          <w:u w:val="single"/>
        </w:rPr>
        <w:t xml:space="preserve"> what are widely held to be </w:t>
      </w:r>
      <w:r w:rsidRPr="0097394B">
        <w:rPr>
          <w:rFonts w:eastAsia="Times New Roman"/>
          <w:b/>
          <w:bCs/>
          <w:color w:val="000000"/>
          <w:szCs w:val="22"/>
          <w:u w:val="single"/>
        </w:rPr>
        <w:t>basic</w:t>
      </w:r>
      <w:r w:rsidRPr="0097394B">
        <w:rPr>
          <w:rFonts w:eastAsia="Times New Roman"/>
          <w:color w:val="000000"/>
          <w:szCs w:val="22"/>
          <w:u w:val="single"/>
        </w:rPr>
        <w:t xml:space="preserve"> </w:t>
      </w:r>
      <w:r w:rsidRPr="0097394B">
        <w:rPr>
          <w:rFonts w:eastAsia="Times New Roman"/>
          <w:b/>
          <w:bCs/>
          <w:color w:val="000000"/>
          <w:szCs w:val="22"/>
          <w:u w:val="single"/>
        </w:rPr>
        <w:t>liberal</w:t>
      </w:r>
      <w:r w:rsidRPr="0097394B">
        <w:rPr>
          <w:rFonts w:eastAsia="Times New Roman"/>
          <w:color w:val="000000"/>
          <w:szCs w:val="22"/>
          <w:u w:val="single"/>
        </w:rPr>
        <w:t xml:space="preserve"> </w:t>
      </w:r>
      <w:r w:rsidRPr="0097394B">
        <w:rPr>
          <w:rFonts w:eastAsia="Times New Roman"/>
          <w:b/>
          <w:bCs/>
          <w:color w:val="000000"/>
          <w:szCs w:val="22"/>
          <w:u w:val="single"/>
          <w:shd w:val="clear" w:color="auto" w:fill="00FF00"/>
        </w:rPr>
        <w:t>rights</w:t>
      </w:r>
      <w:r w:rsidRPr="0097394B">
        <w:rPr>
          <w:rFonts w:eastAsia="Times New Roman"/>
          <w:color w:val="000000"/>
          <w:sz w:val="16"/>
          <w:szCs w:val="16"/>
        </w:rPr>
        <w:t xml:space="preserve">. To resolve this dilemma, </w:t>
      </w:r>
      <w:r w:rsidRPr="0097394B">
        <w:rPr>
          <w:rFonts w:eastAsia="Times New Roman"/>
          <w:color w:val="000000"/>
          <w:szCs w:val="22"/>
          <w:u w:val="single"/>
        </w:rPr>
        <w:t xml:space="preserve">we have to know </w:t>
      </w:r>
      <w:r w:rsidRPr="0097394B">
        <w:rPr>
          <w:rFonts w:eastAsia="Times New Roman"/>
          <w:b/>
          <w:bCs/>
          <w:color w:val="000000"/>
          <w:szCs w:val="22"/>
          <w:u w:val="single"/>
        </w:rPr>
        <w:t>why</w:t>
      </w:r>
      <w:r w:rsidRPr="0097394B">
        <w:rPr>
          <w:rFonts w:eastAsia="Times New Roman"/>
          <w:color w:val="000000"/>
          <w:szCs w:val="22"/>
          <w:u w:val="single"/>
        </w:rPr>
        <w:t xml:space="preserve"> workers have the right to strike</w:t>
      </w:r>
      <w:r w:rsidRPr="0097394B">
        <w:rPr>
          <w:rFonts w:eastAsia="Times New Roman"/>
          <w:color w:val="000000"/>
          <w:sz w:val="16"/>
          <w:szCs w:val="16"/>
        </w:rPr>
        <w:t xml:space="preserve"> in the first place. I argue that </w:t>
      </w:r>
      <w:r w:rsidRPr="0097394B">
        <w:rPr>
          <w:rFonts w:eastAsia="Times New Roman"/>
          <w:color w:val="000000"/>
          <w:szCs w:val="22"/>
          <w:u w:val="single"/>
        </w:rPr>
        <w:t xml:space="preserve">the </w:t>
      </w:r>
      <w:r w:rsidRPr="0097394B">
        <w:rPr>
          <w:rFonts w:eastAsia="Times New Roman"/>
          <w:color w:val="000000"/>
          <w:szCs w:val="22"/>
          <w:u w:val="single"/>
          <w:shd w:val="clear" w:color="auto" w:fill="00FF00"/>
        </w:rPr>
        <w:t xml:space="preserve">best way of </w:t>
      </w:r>
      <w:r w:rsidRPr="0097394B">
        <w:rPr>
          <w:rFonts w:eastAsia="Times New Roman"/>
          <w:b/>
          <w:bCs/>
          <w:color w:val="000000"/>
          <w:szCs w:val="22"/>
          <w:u w:val="single"/>
          <w:shd w:val="clear" w:color="auto" w:fill="00FF00"/>
        </w:rPr>
        <w:t>understanding</w:t>
      </w:r>
      <w:r w:rsidRPr="0097394B">
        <w:rPr>
          <w:rFonts w:eastAsia="Times New Roman"/>
          <w:color w:val="000000"/>
          <w:szCs w:val="22"/>
          <w:u w:val="single"/>
          <w:shd w:val="clear" w:color="auto" w:fill="00FF00"/>
        </w:rPr>
        <w:t xml:space="preserve"> </w:t>
      </w:r>
      <w:r w:rsidRPr="0097394B">
        <w:rPr>
          <w:rFonts w:eastAsia="Times New Roman"/>
          <w:color w:val="000000"/>
          <w:szCs w:val="22"/>
          <w:u w:val="single"/>
        </w:rPr>
        <w:t xml:space="preserve">the </w:t>
      </w:r>
      <w:r w:rsidRPr="0097394B">
        <w:rPr>
          <w:rFonts w:eastAsia="Times New Roman"/>
          <w:color w:val="000000"/>
          <w:szCs w:val="22"/>
          <w:u w:val="single"/>
          <w:shd w:val="clear" w:color="auto" w:fill="00FF00"/>
        </w:rPr>
        <w:t>right to strike is</w:t>
      </w:r>
      <w:r w:rsidRPr="0097394B">
        <w:rPr>
          <w:rFonts w:eastAsia="Times New Roman"/>
          <w:color w:val="000000"/>
          <w:szCs w:val="22"/>
          <w:u w:val="single"/>
        </w:rPr>
        <w:t xml:space="preserve"> as </w:t>
      </w:r>
      <w:r w:rsidRPr="0097394B">
        <w:rPr>
          <w:rFonts w:eastAsia="Times New Roman"/>
          <w:color w:val="000000"/>
          <w:szCs w:val="22"/>
          <w:u w:val="single"/>
          <w:shd w:val="clear" w:color="auto" w:fill="00FF00"/>
        </w:rPr>
        <w:t xml:space="preserve">a right to </w:t>
      </w:r>
      <w:r w:rsidRPr="0097394B">
        <w:rPr>
          <w:rFonts w:eastAsia="Times New Roman"/>
          <w:b/>
          <w:bCs/>
          <w:color w:val="000000"/>
          <w:szCs w:val="22"/>
          <w:u w:val="single"/>
          <w:shd w:val="clear" w:color="auto" w:fill="00FF00"/>
        </w:rPr>
        <w:t>resist</w:t>
      </w:r>
      <w:r w:rsidRPr="0097394B">
        <w:rPr>
          <w:rFonts w:eastAsia="Times New Roman"/>
          <w:color w:val="000000"/>
          <w:szCs w:val="22"/>
          <w:u w:val="single"/>
        </w:rPr>
        <w:t xml:space="preserve"> the </w:t>
      </w:r>
      <w:r w:rsidRPr="0097394B">
        <w:rPr>
          <w:rFonts w:eastAsia="Times New Roman"/>
          <w:b/>
          <w:bCs/>
          <w:color w:val="000000"/>
          <w:szCs w:val="22"/>
          <w:u w:val="single"/>
          <w:shd w:val="clear" w:color="auto" w:fill="00FF00"/>
        </w:rPr>
        <w:t>oppression</w:t>
      </w:r>
      <w:r w:rsidRPr="0097394B">
        <w:rPr>
          <w:rFonts w:eastAsia="Times New Roman"/>
          <w:color w:val="000000"/>
          <w:szCs w:val="22"/>
          <w:u w:val="single"/>
        </w:rPr>
        <w:t xml:space="preserve"> that workers face in the </w:t>
      </w:r>
      <w:r w:rsidRPr="0097394B">
        <w:rPr>
          <w:rFonts w:eastAsia="Times New Roman"/>
          <w:b/>
          <w:bCs/>
          <w:color w:val="000000"/>
          <w:szCs w:val="22"/>
          <w:u w:val="single"/>
        </w:rPr>
        <w:t>standard</w:t>
      </w:r>
      <w:r w:rsidRPr="0097394B">
        <w:rPr>
          <w:rFonts w:eastAsia="Times New Roman"/>
          <w:color w:val="000000"/>
          <w:szCs w:val="22"/>
          <w:u w:val="single"/>
        </w:rPr>
        <w:t xml:space="preserve"> </w:t>
      </w:r>
      <w:r w:rsidRPr="0097394B">
        <w:rPr>
          <w:rFonts w:eastAsia="Times New Roman"/>
          <w:b/>
          <w:bCs/>
          <w:color w:val="000000"/>
          <w:szCs w:val="22"/>
          <w:u w:val="single"/>
        </w:rPr>
        <w:t>liberal</w:t>
      </w:r>
      <w:r w:rsidRPr="0097394B">
        <w:rPr>
          <w:rFonts w:eastAsia="Times New Roman"/>
          <w:color w:val="000000"/>
          <w:szCs w:val="22"/>
          <w:u w:val="single"/>
        </w:rPr>
        <w:t xml:space="preserve"> </w:t>
      </w:r>
      <w:r w:rsidRPr="0097394B">
        <w:rPr>
          <w:rFonts w:eastAsia="Times New Roman"/>
          <w:b/>
          <w:bCs/>
          <w:color w:val="000000"/>
          <w:szCs w:val="22"/>
          <w:u w:val="single"/>
        </w:rPr>
        <w:t>capitalist</w:t>
      </w:r>
      <w:r w:rsidRPr="0097394B">
        <w:rPr>
          <w:rFonts w:eastAsia="Times New Roman"/>
          <w:color w:val="000000"/>
          <w:szCs w:val="22"/>
          <w:u w:val="single"/>
        </w:rPr>
        <w:t xml:space="preserve"> </w:t>
      </w:r>
      <w:r w:rsidRPr="0097394B">
        <w:rPr>
          <w:rFonts w:eastAsia="Times New Roman"/>
          <w:b/>
          <w:bCs/>
          <w:color w:val="000000"/>
          <w:szCs w:val="22"/>
          <w:u w:val="single"/>
        </w:rPr>
        <w:t>economy</w:t>
      </w:r>
      <w:r w:rsidRPr="0097394B">
        <w:rPr>
          <w:rFonts w:eastAsia="Times New Roman"/>
          <w:color w:val="000000"/>
          <w:sz w:val="16"/>
          <w:szCs w:val="16"/>
        </w:rPr>
        <w:t xml:space="preserve">. This way of </w:t>
      </w:r>
      <w:r w:rsidRPr="0097394B">
        <w:rPr>
          <w:rFonts w:eastAsia="Times New Roman"/>
          <w:b/>
          <w:bCs/>
          <w:color w:val="000000"/>
          <w:szCs w:val="22"/>
          <w:u w:val="single"/>
          <w:shd w:val="clear" w:color="auto" w:fill="00FF00"/>
        </w:rPr>
        <w:t>understanding</w:t>
      </w:r>
      <w:r w:rsidRPr="0097394B">
        <w:rPr>
          <w:rFonts w:eastAsia="Times New Roman"/>
          <w:color w:val="000000"/>
          <w:szCs w:val="22"/>
          <w:u w:val="single"/>
        </w:rPr>
        <w:t xml:space="preserve"> the right </w:t>
      </w:r>
      <w:r w:rsidRPr="0097394B">
        <w:rPr>
          <w:rFonts w:eastAsia="Times New Roman"/>
          <w:color w:val="000000"/>
          <w:szCs w:val="22"/>
          <w:u w:val="single"/>
          <w:shd w:val="clear" w:color="auto" w:fill="00FF00"/>
        </w:rPr>
        <w:t xml:space="preserve">explains why </w:t>
      </w:r>
      <w:r w:rsidRPr="0097394B">
        <w:rPr>
          <w:rFonts w:eastAsia="Times New Roman"/>
          <w:color w:val="000000"/>
          <w:szCs w:val="22"/>
          <w:u w:val="single"/>
        </w:rPr>
        <w:t xml:space="preserve">the use of </w:t>
      </w:r>
      <w:r w:rsidRPr="0097394B">
        <w:rPr>
          <w:rFonts w:eastAsia="Times New Roman"/>
          <w:b/>
          <w:bCs/>
          <w:color w:val="000000"/>
          <w:szCs w:val="22"/>
          <w:u w:val="single"/>
          <w:shd w:val="clear" w:color="auto" w:fill="00FF00"/>
        </w:rPr>
        <w:t>coercive</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shd w:val="clear" w:color="auto" w:fill="00FF00"/>
        </w:rPr>
        <w:t>strike</w:t>
      </w:r>
      <w:r w:rsidRPr="0097394B">
        <w:rPr>
          <w:rFonts w:eastAsia="Times New Roman"/>
          <w:color w:val="000000"/>
          <w:szCs w:val="22"/>
          <w:u w:val="single"/>
          <w:shd w:val="clear" w:color="auto" w:fill="00FF00"/>
        </w:rPr>
        <w:t xml:space="preserve"> </w:t>
      </w:r>
      <w:r w:rsidRPr="0097394B">
        <w:rPr>
          <w:rFonts w:eastAsia="Times New Roman"/>
          <w:b/>
          <w:bCs/>
          <w:color w:val="000000"/>
          <w:szCs w:val="22"/>
          <w:u w:val="single"/>
        </w:rPr>
        <w:t>tactics</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 xml:space="preserve">is not morally </w:t>
      </w:r>
      <w:r w:rsidRPr="0097394B">
        <w:rPr>
          <w:rFonts w:eastAsia="Times New Roman"/>
          <w:b/>
          <w:bCs/>
          <w:color w:val="000000"/>
          <w:szCs w:val="22"/>
          <w:u w:val="single"/>
          <w:shd w:val="clear" w:color="auto" w:fill="00FF00"/>
        </w:rPr>
        <w:t>constrained</w:t>
      </w:r>
      <w:r w:rsidRPr="0097394B">
        <w:rPr>
          <w:rFonts w:eastAsia="Times New Roman"/>
          <w:color w:val="000000"/>
          <w:szCs w:val="22"/>
          <w:u w:val="single"/>
        </w:rPr>
        <w:t xml:space="preserve"> by</w:t>
      </w:r>
      <w:r w:rsidRPr="0097394B">
        <w:rPr>
          <w:rFonts w:eastAsia="Times New Roman"/>
          <w:color w:val="000000"/>
          <w:sz w:val="16"/>
          <w:szCs w:val="16"/>
        </w:rPr>
        <w:t xml:space="preserve"> the </w:t>
      </w:r>
      <w:r w:rsidRPr="0097394B">
        <w:rPr>
          <w:rFonts w:eastAsia="Times New Roman"/>
          <w:color w:val="000000"/>
          <w:szCs w:val="22"/>
          <w:u w:val="single"/>
        </w:rPr>
        <w:t xml:space="preserve">requirement to respect the </w:t>
      </w:r>
      <w:r w:rsidRPr="0097394B">
        <w:rPr>
          <w:rFonts w:eastAsia="Times New Roman"/>
          <w:b/>
          <w:bCs/>
          <w:color w:val="000000"/>
          <w:szCs w:val="22"/>
          <w:u w:val="single"/>
        </w:rPr>
        <w:t>basic</w:t>
      </w:r>
      <w:r w:rsidRPr="0097394B">
        <w:rPr>
          <w:rFonts w:eastAsia="Times New Roman"/>
          <w:color w:val="000000"/>
          <w:szCs w:val="22"/>
          <w:u w:val="single"/>
        </w:rPr>
        <w:t xml:space="preserve"> </w:t>
      </w:r>
      <w:r w:rsidRPr="0097394B">
        <w:rPr>
          <w:rFonts w:eastAsia="Times New Roman"/>
          <w:b/>
          <w:bCs/>
          <w:color w:val="000000"/>
          <w:szCs w:val="22"/>
          <w:u w:val="single"/>
        </w:rPr>
        <w:t>liberties</w:t>
      </w:r>
      <w:r w:rsidRPr="0097394B">
        <w:rPr>
          <w:rFonts w:eastAsia="Times New Roman"/>
          <w:color w:val="000000"/>
          <w:sz w:val="16"/>
          <w:szCs w:val="16"/>
        </w:rPr>
        <w:t xml:space="preserve"> nor the related laws that strikers violate when using certain coercive tactics.</w:t>
      </w:r>
    </w:p>
    <w:p w14:paraId="566DB96C"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2] </w:t>
      </w:r>
      <w:r w:rsidRPr="0097394B">
        <w:rPr>
          <w:rFonts w:eastAsia="Times New Roman"/>
          <w:b/>
          <w:bCs/>
          <w:color w:val="000000"/>
          <w:sz w:val="26"/>
          <w:szCs w:val="26"/>
          <w:u w:val="single"/>
        </w:rPr>
        <w:t>Means to an end</w:t>
      </w:r>
      <w:r w:rsidRPr="0097394B">
        <w:rPr>
          <w:rFonts w:eastAsia="Times New Roman"/>
          <w:b/>
          <w:bCs/>
          <w:color w:val="000000"/>
          <w:sz w:val="26"/>
          <w:szCs w:val="26"/>
        </w:rPr>
        <w:t>: employees ignore their duty to help their patients in favor of higher wages which treats them as a means to an end.</w:t>
      </w:r>
    </w:p>
    <w:p w14:paraId="4A6F5A9F"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3] The </w:t>
      </w:r>
      <w:proofErr w:type="spellStart"/>
      <w:r w:rsidRPr="0097394B">
        <w:rPr>
          <w:rFonts w:eastAsia="Times New Roman"/>
          <w:b/>
          <w:bCs/>
          <w:color w:val="000000"/>
          <w:sz w:val="26"/>
          <w:szCs w:val="26"/>
        </w:rPr>
        <w:t>aff</w:t>
      </w:r>
      <w:proofErr w:type="spellEnd"/>
      <w:r w:rsidRPr="0097394B">
        <w:rPr>
          <w:rFonts w:eastAsia="Times New Roman"/>
          <w:b/>
          <w:bCs/>
          <w:color w:val="000000"/>
          <w:sz w:val="26"/>
          <w:szCs w:val="26"/>
        </w:rPr>
        <w:t xml:space="preserve"> homogenizes all strikes as an unconditional right which is </w:t>
      </w:r>
      <w:r w:rsidRPr="0097394B">
        <w:rPr>
          <w:rFonts w:eastAsia="Times New Roman"/>
          <w:b/>
          <w:bCs/>
          <w:color w:val="000000"/>
          <w:sz w:val="26"/>
          <w:szCs w:val="26"/>
          <w:u w:val="single"/>
        </w:rPr>
        <w:t>unethical</w:t>
      </w:r>
      <w:r w:rsidRPr="0097394B">
        <w:rPr>
          <w:rFonts w:eastAsia="Times New Roman"/>
          <w:b/>
          <w:bCs/>
          <w:color w:val="000000"/>
          <w:sz w:val="26"/>
          <w:szCs w:val="26"/>
        </w:rPr>
        <w:t>.</w:t>
      </w:r>
    </w:p>
    <w:p w14:paraId="2CF45F4D" w14:textId="77777777" w:rsidR="0097394B" w:rsidRPr="0097394B" w:rsidRDefault="0097394B" w:rsidP="0097394B">
      <w:pPr>
        <w:rPr>
          <w:rFonts w:ascii="Times New Roman" w:eastAsia="Times New Roman" w:hAnsi="Times New Roman" w:cs="Times New Roman"/>
        </w:rPr>
      </w:pPr>
      <w:r w:rsidRPr="0097394B">
        <w:rPr>
          <w:rFonts w:eastAsia="Times New Roman"/>
          <w:b/>
          <w:bCs/>
          <w:color w:val="000000"/>
          <w:sz w:val="26"/>
          <w:szCs w:val="26"/>
        </w:rPr>
        <w:t>Loewy 2K</w:t>
      </w:r>
      <w:r w:rsidRPr="0097394B">
        <w:rPr>
          <w:rFonts w:eastAsia="Times New Roman"/>
          <w:color w:val="000000"/>
          <w:szCs w:val="22"/>
        </w:rPr>
        <w:t xml:space="preserve">, </w:t>
      </w:r>
      <w:r w:rsidRPr="0097394B">
        <w:rPr>
          <w:rFonts w:eastAsia="Times New Roman"/>
          <w:color w:val="000000"/>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35F8E923" w14:textId="77777777" w:rsidR="0097394B" w:rsidRPr="0097394B" w:rsidRDefault="0097394B" w:rsidP="0097394B">
      <w:pPr>
        <w:rPr>
          <w:rFonts w:eastAsia="Times New Roman"/>
          <w:color w:val="000000"/>
          <w:szCs w:val="22"/>
          <w:u w:val="single"/>
        </w:rPr>
      </w:pPr>
      <w:r w:rsidRPr="0097394B">
        <w:rPr>
          <w:rFonts w:eastAsia="Times New Roman"/>
          <w:color w:val="000000"/>
          <w:szCs w:val="22"/>
          <w:u w:val="single"/>
        </w:rPr>
        <w:t xml:space="preserve">It would seem then that the </w:t>
      </w:r>
      <w:r w:rsidRPr="0097394B">
        <w:rPr>
          <w:rFonts w:eastAsia="Times New Roman"/>
          <w:color w:val="000000"/>
          <w:szCs w:val="22"/>
          <w:u w:val="single"/>
          <w:shd w:val="clear" w:color="auto" w:fill="00FF00"/>
        </w:rPr>
        <w:t xml:space="preserve">ethical considerations for workers striking in </w:t>
      </w:r>
      <w:r w:rsidRPr="0097394B">
        <w:rPr>
          <w:rFonts w:eastAsia="Times New Roman"/>
          <w:color w:val="000000"/>
          <w:szCs w:val="22"/>
          <w:u w:val="single"/>
        </w:rPr>
        <w:t xml:space="preserve">an industry such as </w:t>
      </w:r>
      <w:r w:rsidRPr="0097394B">
        <w:rPr>
          <w:rFonts w:eastAsia="Times New Roman"/>
          <w:color w:val="000000"/>
          <w:szCs w:val="22"/>
          <w:u w:val="single"/>
          <w:shd w:val="clear" w:color="auto" w:fill="00FF00"/>
        </w:rPr>
        <w:t>a shoe factory or</w:t>
      </w:r>
      <w:r w:rsidRPr="0097394B">
        <w:rPr>
          <w:rFonts w:eastAsia="Times New Roman"/>
          <w:color w:val="000000"/>
          <w:szCs w:val="22"/>
          <w:u w:val="single"/>
        </w:rPr>
        <w:t xml:space="preserve"> a </w:t>
      </w:r>
      <w:r w:rsidRPr="0097394B">
        <w:rPr>
          <w:rFonts w:eastAsia="Times New Roman"/>
          <w:color w:val="000000"/>
          <w:szCs w:val="22"/>
          <w:u w:val="single"/>
          <w:shd w:val="clear" w:color="auto" w:fill="00FF00"/>
        </w:rPr>
        <w:t xml:space="preserve">chain grocery store are </w:t>
      </w:r>
      <w:r w:rsidRPr="0097394B">
        <w:rPr>
          <w:rFonts w:eastAsia="Times New Roman"/>
          <w:color w:val="000000"/>
          <w:szCs w:val="22"/>
          <w:u w:val="single"/>
        </w:rPr>
        <w:t xml:space="preserve">quite </w:t>
      </w:r>
      <w:r w:rsidRPr="0097394B">
        <w:rPr>
          <w:rFonts w:eastAsia="Times New Roman"/>
          <w:color w:val="000000"/>
          <w:szCs w:val="22"/>
          <w:u w:val="single"/>
          <w:shd w:val="clear" w:color="auto" w:fill="00FF00"/>
        </w:rPr>
        <w:t xml:space="preserve">different from </w:t>
      </w:r>
      <w:r w:rsidRPr="0097394B">
        <w:rPr>
          <w:rFonts w:eastAsia="Times New Roman"/>
          <w:color w:val="000000"/>
          <w:szCs w:val="22"/>
          <w:u w:val="single"/>
        </w:rPr>
        <w:t xml:space="preserve">the </w:t>
      </w:r>
      <w:r w:rsidRPr="0097394B">
        <w:rPr>
          <w:rFonts w:eastAsia="Times New Roman"/>
          <w:color w:val="000000"/>
          <w:szCs w:val="22"/>
          <w:u w:val="single"/>
          <w:shd w:val="clear" w:color="auto" w:fill="00FF00"/>
        </w:rPr>
        <w:t xml:space="preserve">ethical considerations for </w:t>
      </w:r>
      <w:r w:rsidRPr="0097394B">
        <w:rPr>
          <w:rFonts w:eastAsia="Times New Roman"/>
          <w:color w:val="000000"/>
          <w:szCs w:val="22"/>
          <w:u w:val="single"/>
        </w:rPr>
        <w:t xml:space="preserve">workers in </w:t>
      </w:r>
      <w:r w:rsidRPr="0097394B">
        <w:rPr>
          <w:rFonts w:eastAsia="Times New Roman"/>
          <w:color w:val="000000"/>
          <w:szCs w:val="22"/>
          <w:u w:val="single"/>
          <w:shd w:val="clear" w:color="auto" w:fill="00FF00"/>
        </w:rPr>
        <w:t>sanitation</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police</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or fire departments</w:t>
      </w:r>
      <w:r w:rsidRPr="0097394B">
        <w:rPr>
          <w:rFonts w:eastAsia="Times New Roman"/>
          <w:color w:val="000000"/>
          <w:szCs w:val="22"/>
          <w:u w:val="single"/>
        </w:rPr>
        <w:t xml:space="preserve">, or for professionals such as teachers or those involved directly in healthcare. Even in the latter “professional” category, there are subtle but distinct differences of “rights” and obligations. However, one cannot conclude that for workers </w:t>
      </w:r>
      <w:r w:rsidRPr="0097394B">
        <w:rPr>
          <w:rFonts w:eastAsia="Times New Roman"/>
          <w:color w:val="000000"/>
          <w:szCs w:val="22"/>
          <w:u w:val="single"/>
        </w:rPr>
        <w:lastRenderedPageBreak/>
        <w:t xml:space="preserve">in essential industries strikes are simply ethically not permissible, whereas they are permissible for workers in less essential industries. </w:t>
      </w:r>
      <w:r w:rsidRPr="0097394B">
        <w:rPr>
          <w:rFonts w:eastAsia="Times New Roman"/>
          <w:color w:val="000000"/>
          <w:szCs w:val="22"/>
          <w:u w:val="single"/>
          <w:shd w:val="clear" w:color="auto" w:fill="00FF00"/>
        </w:rPr>
        <w:t>Strikes</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by necessity, injure another</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and injuring another cannot be ethically neutral</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Injuring others is prima facie ethically problematic</w:t>
      </w:r>
      <w:r w:rsidRPr="0097394B">
        <w:rPr>
          <w:rFonts w:eastAsia="Times New Roman"/>
          <w:color w:val="000000"/>
          <w:szCs w:val="22"/>
          <w:u w:val="single"/>
        </w:rPr>
        <w:t xml:space="preserve">—that is, unless a good and weighty argument for doing so can be made, injuring another is not ethically proper. </w:t>
      </w:r>
      <w:r w:rsidRPr="0097394B">
        <w:rPr>
          <w:rFonts w:eastAsia="Times New Roman"/>
          <w:color w:val="000000"/>
          <w:szCs w:val="22"/>
          <w:u w:val="single"/>
          <w:shd w:val="clear" w:color="auto" w:fill="00FF00"/>
        </w:rPr>
        <w:t>Striking by a worker</w:t>
      </w:r>
      <w:r w:rsidRPr="0097394B">
        <w:rPr>
          <w:rFonts w:eastAsia="Times New Roman"/>
          <w:color w:val="000000"/>
          <w:szCs w:val="22"/>
          <w:u w:val="single"/>
        </w:rPr>
        <w:t xml:space="preserve">, in as much as doing so injures another or others, </w:t>
      </w:r>
      <w:r w:rsidRPr="0097394B">
        <w:rPr>
          <w:rFonts w:eastAsia="Times New Roman"/>
          <w:color w:val="000000"/>
          <w:szCs w:val="22"/>
          <w:u w:val="single"/>
          <w:shd w:val="clear" w:color="auto" w:fill="00FF00"/>
        </w:rPr>
        <w:t>is only a conditional right</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 xml:space="preserve">A compelling ethical argument </w:t>
      </w:r>
      <w:r w:rsidRPr="0097394B">
        <w:rPr>
          <w:rFonts w:eastAsia="Times New Roman"/>
          <w:color w:val="000000"/>
          <w:szCs w:val="22"/>
          <w:u w:val="single"/>
        </w:rPr>
        <w:t xml:space="preserve">in favor of striking </w:t>
      </w:r>
      <w:r w:rsidRPr="0097394B">
        <w:rPr>
          <w:rFonts w:eastAsia="Times New Roman"/>
          <w:color w:val="000000"/>
          <w:szCs w:val="22"/>
          <w:u w:val="single"/>
          <w:shd w:val="clear" w:color="auto" w:fill="00FF00"/>
        </w:rPr>
        <w:t xml:space="preserve">is needed </w:t>
      </w:r>
      <w:r w:rsidRPr="0097394B">
        <w:rPr>
          <w:rFonts w:eastAsia="Times New Roman"/>
          <w:color w:val="000000"/>
          <w:szCs w:val="22"/>
          <w:u w:val="single"/>
        </w:rPr>
        <w:t xml:space="preserve">as well as an ethical argument in favor of striking </w:t>
      </w:r>
      <w:r w:rsidRPr="0097394B">
        <w:rPr>
          <w:rFonts w:eastAsia="Times New Roman"/>
          <w:color w:val="000000"/>
          <w:szCs w:val="22"/>
          <w:u w:val="single"/>
          <w:shd w:val="clear" w:color="auto" w:fill="00FF00"/>
        </w:rPr>
        <w:t xml:space="preserve">at the time and </w:t>
      </w:r>
      <w:r w:rsidRPr="0097394B">
        <w:rPr>
          <w:rFonts w:eastAsia="Times New Roman"/>
          <w:color w:val="000000"/>
          <w:szCs w:val="22"/>
          <w:u w:val="single"/>
        </w:rPr>
        <w:t xml:space="preserve">in the </w:t>
      </w:r>
      <w:r w:rsidRPr="0097394B">
        <w:rPr>
          <w:rFonts w:eastAsia="Times New Roman"/>
          <w:color w:val="000000"/>
          <w:szCs w:val="22"/>
          <w:u w:val="single"/>
          <w:shd w:val="clear" w:color="auto" w:fill="00FF00"/>
        </w:rPr>
        <w:t>way planned</w:t>
      </w:r>
      <w:r w:rsidRPr="0097394B">
        <w:rPr>
          <w:rFonts w:eastAsia="Times New Roman"/>
          <w:color w:val="000000"/>
          <w:szCs w:val="22"/>
          <w:u w:val="single"/>
        </w:rPr>
        <w:t xml:space="preserve">. </w:t>
      </w:r>
      <w:r w:rsidRPr="0097394B">
        <w:rPr>
          <w:rFonts w:eastAsia="Times New Roman"/>
          <w:color w:val="000000"/>
          <w:szCs w:val="22"/>
          <w:u w:val="single"/>
          <w:shd w:val="clear" w:color="auto" w:fill="00FF00"/>
        </w:rPr>
        <w:t xml:space="preserve">It remains to delineate the conditions </w:t>
      </w:r>
      <w:r w:rsidRPr="0097394B">
        <w:rPr>
          <w:rFonts w:eastAsia="Times New Roman"/>
          <w:color w:val="000000"/>
          <w:szCs w:val="22"/>
          <w:u w:val="single"/>
        </w:rPr>
        <w:t>under which strikes, especially strikes by workers in essential industries and even more so by persons who consider themselves to be “professionals,” may legitimately proceed and yet fulfill their basic purpose.</w:t>
      </w:r>
    </w:p>
    <w:p w14:paraId="2914A73A" w14:textId="77777777" w:rsidR="0097394B" w:rsidRPr="0097394B" w:rsidRDefault="0097394B" w:rsidP="0097394B">
      <w:pPr>
        <w:pStyle w:val="Heading4"/>
        <w:numPr>
          <w:ilvl w:val="0"/>
          <w:numId w:val="12"/>
        </w:numPr>
      </w:pPr>
      <w:r w:rsidRPr="0097394B">
        <w:rPr>
          <w:rFonts w:cs="Calibri"/>
          <w:color w:val="000000"/>
        </w:rPr>
        <w:t>Space col causes inter-colony wars and war with ETs---extinction. </w:t>
      </w:r>
    </w:p>
    <w:p w14:paraId="186028CD" w14:textId="77777777" w:rsidR="0097394B" w:rsidRPr="0097394B" w:rsidRDefault="0097394B" w:rsidP="0097394B">
      <w:pPr>
        <w:pStyle w:val="NormalWeb"/>
        <w:spacing w:before="0" w:beforeAutospacing="0" w:after="160" w:afterAutospacing="0"/>
      </w:pPr>
      <w:r w:rsidRPr="0097394B">
        <w:rPr>
          <w:color w:val="000000"/>
          <w:szCs w:val="22"/>
        </w:rPr>
        <w:t xml:space="preserve">Marko </w:t>
      </w:r>
      <w:proofErr w:type="spellStart"/>
      <w:r w:rsidRPr="0097394B">
        <w:rPr>
          <w:b/>
          <w:bCs/>
          <w:color w:val="000000"/>
          <w:szCs w:val="22"/>
        </w:rPr>
        <w:t>Kovic</w:t>
      </w:r>
      <w:proofErr w:type="spellEnd"/>
      <w:r w:rsidRPr="0097394B">
        <w:rPr>
          <w:b/>
          <w:bCs/>
          <w:color w:val="000000"/>
          <w:szCs w:val="22"/>
        </w:rPr>
        <w:t xml:space="preserve"> 18</w:t>
      </w:r>
      <w:r w:rsidRPr="0097394B">
        <w:rPr>
          <w:color w:val="000000"/>
          <w:szCs w:val="22"/>
        </w:rPr>
        <w:t xml:space="preserve">. Social scientist (PhD in political communication, University of Zurich), co-founder and CEO of the consulting firm </w:t>
      </w:r>
      <w:proofErr w:type="spellStart"/>
      <w:r w:rsidRPr="0097394B">
        <w:rPr>
          <w:color w:val="000000"/>
          <w:szCs w:val="22"/>
        </w:rPr>
        <w:t>ars</w:t>
      </w:r>
      <w:proofErr w:type="spellEnd"/>
      <w:r w:rsidRPr="0097394B">
        <w:rPr>
          <w:color w:val="000000"/>
          <w:szCs w:val="22"/>
        </w:rPr>
        <w:t xml:space="preserve"> </w:t>
      </w:r>
      <w:proofErr w:type="spellStart"/>
      <w:r w:rsidRPr="0097394B">
        <w:rPr>
          <w:color w:val="000000"/>
          <w:szCs w:val="22"/>
        </w:rPr>
        <w:t>cognitionis</w:t>
      </w:r>
      <w:proofErr w:type="spellEnd"/>
      <w:r w:rsidRPr="0097394B">
        <w:rPr>
          <w:color w:val="000000"/>
          <w:szCs w:val="22"/>
        </w:rPr>
        <w:t>, co-founder and president of the thinktank ZIPAR, the Zurich Institute of Public Affairs Research. 06-12-18. “Political, moral, and security challenges of space colonization.” ZIPAR. https://zipar.org/discussion-paper/political-moral-security-challenges-space-colonization/</w:t>
      </w:r>
    </w:p>
    <w:p w14:paraId="3C09F3F3" w14:textId="77777777" w:rsidR="0097394B" w:rsidRPr="0097394B" w:rsidRDefault="0097394B" w:rsidP="0097394B">
      <w:pPr>
        <w:pStyle w:val="NormalWeb"/>
        <w:spacing w:before="0" w:beforeAutospacing="0" w:after="160" w:afterAutospacing="0"/>
      </w:pPr>
      <w:r w:rsidRPr="0097394B">
        <w:rPr>
          <w:color w:val="000000"/>
          <w:sz w:val="16"/>
          <w:szCs w:val="16"/>
        </w:rPr>
        <w:t xml:space="preserve">3.3 Extraterrestrial life </w:t>
      </w:r>
      <w:proofErr w:type="gramStart"/>
      <w:r w:rsidRPr="0097394B">
        <w:rPr>
          <w:color w:val="000000"/>
          <w:sz w:val="16"/>
          <w:szCs w:val="16"/>
        </w:rPr>
        <w:t>The</w:t>
      </w:r>
      <w:proofErr w:type="gramEnd"/>
      <w:r w:rsidRPr="0097394B">
        <w:rPr>
          <w:color w:val="000000"/>
          <w:sz w:val="16"/>
          <w:szCs w:val="16"/>
        </w:rPr>
        <w:t xml:space="preserve"> scientific understanding of the origins of humankind and of life on Earth thus far paints a clear picture: </w:t>
      </w:r>
      <w:r w:rsidRPr="0097394B">
        <w:rPr>
          <w:color w:val="000000"/>
          <w:szCs w:val="22"/>
          <w:u w:val="single"/>
        </w:rPr>
        <w:t xml:space="preserve">We are the “products” of biological evolution, just as all other life forms on Earth. Furthermore, we know that </w:t>
      </w:r>
      <w:r w:rsidRPr="0097394B">
        <w:rPr>
          <w:color w:val="000000"/>
          <w:szCs w:val="22"/>
          <w:u w:val="single"/>
          <w:shd w:val="clear" w:color="auto" w:fill="00FFFF"/>
        </w:rPr>
        <w:t>life</w:t>
      </w:r>
      <w:r w:rsidRPr="0097394B">
        <w:rPr>
          <w:color w:val="000000"/>
          <w:sz w:val="16"/>
          <w:szCs w:val="16"/>
          <w:shd w:val="clear" w:color="auto" w:fill="00FFFF"/>
        </w:rPr>
        <w:t xml:space="preserve"> </w:t>
      </w:r>
      <w:r w:rsidRPr="0097394B">
        <w:rPr>
          <w:b/>
          <w:bCs/>
          <w:color w:val="000000"/>
          <w:szCs w:val="22"/>
          <w:u w:val="single"/>
          <w:shd w:val="clear" w:color="auto" w:fill="00FFFF"/>
        </w:rPr>
        <w:t>can come into existence</w:t>
      </w:r>
      <w:r w:rsidRPr="0097394B">
        <w:rPr>
          <w:color w:val="000000"/>
          <w:sz w:val="16"/>
          <w:szCs w:val="16"/>
        </w:rPr>
        <w:t xml:space="preserve"> </w:t>
      </w:r>
      <w:r w:rsidRPr="0097394B">
        <w:rPr>
          <w:color w:val="000000"/>
          <w:szCs w:val="22"/>
          <w:u w:val="single"/>
        </w:rPr>
        <w:t xml:space="preserve">where </w:t>
      </w:r>
      <w:r w:rsidRPr="0097394B">
        <w:rPr>
          <w:color w:val="000000"/>
          <w:szCs w:val="22"/>
          <w:u w:val="single"/>
          <w:shd w:val="clear" w:color="auto" w:fill="00FFFF"/>
        </w:rPr>
        <w:t>there</w:t>
      </w:r>
      <w:r w:rsidRPr="0097394B">
        <w:rPr>
          <w:color w:val="000000"/>
          <w:sz w:val="16"/>
          <w:szCs w:val="16"/>
          <w:shd w:val="clear" w:color="auto" w:fill="00FFFF"/>
        </w:rPr>
        <w:t xml:space="preserve"> </w:t>
      </w:r>
      <w:r w:rsidRPr="0097394B">
        <w:rPr>
          <w:b/>
          <w:bCs/>
          <w:color w:val="000000"/>
          <w:szCs w:val="22"/>
          <w:u w:val="single"/>
          <w:shd w:val="clear" w:color="auto" w:fill="00FFFF"/>
        </w:rPr>
        <w:t>was no life before</w:t>
      </w:r>
      <w:r w:rsidRPr="0097394B">
        <w:rPr>
          <w:color w:val="000000"/>
          <w:sz w:val="16"/>
          <w:szCs w:val="16"/>
        </w:rPr>
        <w:t xml:space="preserve">, through so-called </w:t>
      </w:r>
      <w:proofErr w:type="spellStart"/>
      <w:r w:rsidRPr="0097394B">
        <w:rPr>
          <w:color w:val="000000"/>
          <w:sz w:val="16"/>
          <w:szCs w:val="16"/>
        </w:rPr>
        <w:t>abiogenetic</w:t>
      </w:r>
      <w:proofErr w:type="spellEnd"/>
      <w:r w:rsidRPr="0097394B">
        <w:rPr>
          <w:color w:val="000000"/>
          <w:sz w:val="16"/>
          <w:szCs w:val="16"/>
        </w:rPr>
        <w:t xml:space="preserve"> mechanisms. </w:t>
      </w:r>
      <w:r w:rsidRPr="0097394B">
        <w:rPr>
          <w:color w:val="000000"/>
          <w:szCs w:val="22"/>
          <w:u w:val="single"/>
        </w:rPr>
        <w:t>These basic facts lead to a clear conclusion</w:t>
      </w:r>
      <w:r w:rsidRPr="0097394B">
        <w:rPr>
          <w:color w:val="000000"/>
          <w:szCs w:val="22"/>
          <w:u w:val="single"/>
          <w:shd w:val="clear" w:color="auto" w:fill="00FFFF"/>
        </w:rPr>
        <w:t>: It is</w:t>
      </w:r>
      <w:r w:rsidRPr="0097394B">
        <w:rPr>
          <w:color w:val="000000"/>
          <w:szCs w:val="22"/>
          <w:u w:val="single"/>
        </w:rPr>
        <w:t xml:space="preserve"> </w:t>
      </w:r>
      <w:r w:rsidRPr="0097394B">
        <w:rPr>
          <w:b/>
          <w:bCs/>
          <w:color w:val="000000"/>
          <w:szCs w:val="22"/>
          <w:u w:val="single"/>
        </w:rPr>
        <w:t xml:space="preserve">very </w:t>
      </w:r>
      <w:r w:rsidRPr="0097394B">
        <w:rPr>
          <w:b/>
          <w:bCs/>
          <w:color w:val="000000"/>
          <w:szCs w:val="22"/>
          <w:u w:val="single"/>
          <w:shd w:val="clear" w:color="auto" w:fill="00FFFF"/>
        </w:rPr>
        <w:t>improbable</w:t>
      </w:r>
      <w:r w:rsidRPr="0097394B">
        <w:rPr>
          <w:b/>
          <w:bCs/>
          <w:color w:val="000000"/>
          <w:szCs w:val="22"/>
          <w:u w:val="single"/>
        </w:rPr>
        <w:t xml:space="preserve"> that </w:t>
      </w:r>
      <w:r w:rsidRPr="0097394B">
        <w:rPr>
          <w:b/>
          <w:bCs/>
          <w:color w:val="000000"/>
          <w:szCs w:val="22"/>
          <w:u w:val="single"/>
          <w:shd w:val="clear" w:color="auto" w:fill="00FFFF"/>
        </w:rPr>
        <w:t>life on Earth is a once-in-a-universe event</w:t>
      </w:r>
      <w:r w:rsidRPr="0097394B">
        <w:rPr>
          <w:color w:val="000000"/>
          <w:szCs w:val="22"/>
          <w:u w:val="single"/>
        </w:rPr>
        <w:t xml:space="preserve">; </w:t>
      </w:r>
      <w:r w:rsidRPr="0097394B">
        <w:rPr>
          <w:color w:val="000000"/>
          <w:szCs w:val="22"/>
          <w:u w:val="single"/>
          <w:shd w:val="clear" w:color="auto" w:fill="00FFFF"/>
        </w:rPr>
        <w:t>it is</w:t>
      </w:r>
      <w:r w:rsidRPr="0097394B">
        <w:rPr>
          <w:color w:val="000000"/>
          <w:sz w:val="16"/>
          <w:szCs w:val="16"/>
          <w:shd w:val="clear" w:color="auto" w:fill="00FFFF"/>
        </w:rPr>
        <w:t xml:space="preserve"> </w:t>
      </w:r>
      <w:r w:rsidRPr="0097394B">
        <w:rPr>
          <w:b/>
          <w:bCs/>
          <w:color w:val="000000"/>
          <w:szCs w:val="22"/>
          <w:u w:val="single"/>
          <w:shd w:val="clear" w:color="auto" w:fill="00FFFF"/>
        </w:rPr>
        <w:t>highly</w:t>
      </w:r>
      <w:r w:rsidRPr="0097394B">
        <w:rPr>
          <w:color w:val="000000"/>
          <w:sz w:val="16"/>
          <w:szCs w:val="16"/>
        </w:rPr>
        <w:t xml:space="preserve"> </w:t>
      </w:r>
      <w:r w:rsidRPr="0097394B">
        <w:rPr>
          <w:color w:val="000000"/>
          <w:szCs w:val="22"/>
          <w:u w:val="single"/>
          <w:shd w:val="clear" w:color="auto" w:fill="00FFFF"/>
        </w:rPr>
        <w:t>probable</w:t>
      </w:r>
      <w:r w:rsidRPr="0097394B">
        <w:rPr>
          <w:color w:val="000000"/>
          <w:szCs w:val="22"/>
          <w:u w:val="single"/>
        </w:rPr>
        <w:t xml:space="preserve"> that </w:t>
      </w:r>
      <w:r w:rsidRPr="0097394B">
        <w:rPr>
          <w:color w:val="000000"/>
          <w:szCs w:val="22"/>
          <w:u w:val="single"/>
          <w:shd w:val="clear" w:color="auto" w:fill="00FFFF"/>
        </w:rPr>
        <w:t xml:space="preserve">life </w:t>
      </w:r>
      <w:r w:rsidRPr="0097394B">
        <w:rPr>
          <w:b/>
          <w:bCs/>
          <w:color w:val="000000"/>
          <w:szCs w:val="22"/>
          <w:u w:val="single"/>
          <w:shd w:val="clear" w:color="auto" w:fill="00FFFF"/>
        </w:rPr>
        <w:t>has come into existence elsewhere</w:t>
      </w:r>
      <w:r w:rsidRPr="0097394B">
        <w:rPr>
          <w:b/>
          <w:bCs/>
          <w:color w:val="000000"/>
          <w:szCs w:val="22"/>
          <w:u w:val="single"/>
        </w:rPr>
        <w:t xml:space="preserve"> in the universe as well</w:t>
      </w:r>
      <w:r w:rsidRPr="0097394B">
        <w:rPr>
          <w:color w:val="000000"/>
          <w:sz w:val="16"/>
          <w:szCs w:val="16"/>
        </w:rPr>
        <w:t xml:space="preserve">. We do not know whether extraterrestrial life currently exists, and whether there is any extraterrestrial life in our vicinity (as far as we know, there is none in our Solar System). In theory, </w:t>
      </w:r>
      <w:r w:rsidRPr="0097394B">
        <w:rPr>
          <w:color w:val="000000"/>
          <w:szCs w:val="22"/>
          <w:u w:val="single"/>
          <w:shd w:val="clear" w:color="auto" w:fill="00FFFF"/>
        </w:rPr>
        <w:t>our galaxy might be</w:t>
      </w:r>
      <w:r w:rsidRPr="0097394B">
        <w:rPr>
          <w:color w:val="000000"/>
          <w:sz w:val="16"/>
          <w:szCs w:val="16"/>
          <w:shd w:val="clear" w:color="auto" w:fill="00FFFF"/>
        </w:rPr>
        <w:t xml:space="preserve"> </w:t>
      </w:r>
      <w:r w:rsidRPr="0097394B">
        <w:rPr>
          <w:b/>
          <w:bCs/>
          <w:color w:val="000000"/>
          <w:szCs w:val="22"/>
          <w:u w:val="single"/>
          <w:shd w:val="clear" w:color="auto" w:fill="00FFFF"/>
        </w:rPr>
        <w:t>full</w:t>
      </w:r>
      <w:r w:rsidRPr="0097394B">
        <w:rPr>
          <w:color w:val="000000"/>
          <w:sz w:val="16"/>
          <w:szCs w:val="16"/>
        </w:rPr>
        <w:t xml:space="preserve"> </w:t>
      </w:r>
      <w:r w:rsidRPr="0097394B">
        <w:rPr>
          <w:color w:val="000000"/>
          <w:szCs w:val="22"/>
          <w:u w:val="single"/>
        </w:rPr>
        <w:t xml:space="preserve">of life and </w:t>
      </w:r>
      <w:r w:rsidRPr="0097394B">
        <w:rPr>
          <w:color w:val="000000"/>
          <w:szCs w:val="22"/>
          <w:u w:val="single"/>
          <w:shd w:val="clear" w:color="auto" w:fill="00FFFF"/>
        </w:rPr>
        <w:t>even</w:t>
      </w:r>
      <w:r w:rsidRPr="0097394B">
        <w:rPr>
          <w:color w:val="000000"/>
          <w:sz w:val="16"/>
          <w:szCs w:val="16"/>
          <w:shd w:val="clear" w:color="auto" w:fill="00FFFF"/>
        </w:rPr>
        <w:t xml:space="preserve"> </w:t>
      </w:r>
      <w:r w:rsidRPr="0097394B">
        <w:rPr>
          <w:b/>
          <w:bCs/>
          <w:color w:val="000000"/>
          <w:szCs w:val="22"/>
          <w:u w:val="single"/>
          <w:shd w:val="clear" w:color="auto" w:fill="00FFFF"/>
        </w:rPr>
        <w:t>highly intelligent and technologically advanced</w:t>
      </w:r>
      <w:r w:rsidRPr="0097394B">
        <w:rPr>
          <w:color w:val="000000"/>
          <w:sz w:val="16"/>
          <w:szCs w:val="16"/>
          <w:shd w:val="clear" w:color="auto" w:fill="00FFFF"/>
        </w:rPr>
        <w:t xml:space="preserve"> </w:t>
      </w:r>
      <w:r w:rsidRPr="0097394B">
        <w:rPr>
          <w:color w:val="000000"/>
          <w:szCs w:val="22"/>
          <w:u w:val="single"/>
          <w:shd w:val="clear" w:color="auto" w:fill="00FFFF"/>
        </w:rPr>
        <w:t>life</w:t>
      </w:r>
      <w:r w:rsidRPr="0097394B">
        <w:rPr>
          <w:color w:val="000000"/>
          <w:sz w:val="16"/>
          <w:szCs w:val="16"/>
        </w:rPr>
        <w:t xml:space="preserve">, but, as the famous Fermi paradox posits32, there is no trace of any extraterrestrial intelligence. Be that as it may, it is possible that there is extraterrestrial life beyond Earth, and it is possible that </w:t>
      </w:r>
      <w:r w:rsidRPr="0097394B">
        <w:rPr>
          <w:b/>
          <w:bCs/>
          <w:color w:val="000000"/>
          <w:szCs w:val="22"/>
          <w:u w:val="single"/>
          <w:shd w:val="clear" w:color="auto" w:fill="00FFFF"/>
        </w:rPr>
        <w:t>we will come into contact with extraterrestrial life</w:t>
      </w:r>
      <w:r w:rsidRPr="0097394B">
        <w:rPr>
          <w:b/>
          <w:bCs/>
          <w:color w:val="000000"/>
          <w:szCs w:val="22"/>
          <w:u w:val="single"/>
        </w:rPr>
        <w:t xml:space="preserve"> due to colonization activity</w:t>
      </w:r>
      <w:r w:rsidRPr="0097394B">
        <w:rPr>
          <w:color w:val="000000"/>
          <w:sz w:val="16"/>
          <w:szCs w:val="16"/>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space ship are about to land on an exoplanet. As the space ships are landing, the exhaust from their engines heats up the ground. Space ship A is landing on a nest of insect-like non-sentient life forms, frying them alive in the process. Space ship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w:t>
      </w:r>
      <w:r w:rsidRPr="0097394B">
        <w:rPr>
          <w:color w:val="000000"/>
          <w:sz w:val="16"/>
          <w:szCs w:val="16"/>
        </w:rPr>
        <w:lastRenderedPageBreak/>
        <w:t xml:space="preserve">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w:t>
      </w:r>
      <w:proofErr w:type="spellStart"/>
      <w:r w:rsidRPr="0097394B">
        <w:rPr>
          <w:color w:val="000000"/>
          <w:sz w:val="16"/>
          <w:szCs w:val="16"/>
        </w:rPr>
        <w:t>intersolar</w:t>
      </w:r>
      <w:proofErr w:type="spellEnd"/>
      <w:r w:rsidRPr="0097394B">
        <w:rPr>
          <w:color w:val="000000"/>
          <w:sz w:val="16"/>
          <w:szCs w:val="16"/>
        </w:rPr>
        <w:t xml:space="preserve">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w:t>
      </w:r>
      <w:proofErr w:type="gramStart"/>
      <w:r w:rsidRPr="0097394B">
        <w:rPr>
          <w:color w:val="000000"/>
          <w:sz w:val="16"/>
          <w:szCs w:val="16"/>
        </w:rPr>
        <w:t>amount</w:t>
      </w:r>
      <w:proofErr w:type="gramEnd"/>
      <w:r w:rsidRPr="0097394B">
        <w:rPr>
          <w:color w:val="000000"/>
          <w:sz w:val="16"/>
          <w:szCs w:val="16"/>
        </w:rPr>
        <w:t xml:space="preserve">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w:t>
      </w:r>
      <w:proofErr w:type="gramStart"/>
      <w:r w:rsidRPr="0097394B">
        <w:rPr>
          <w:color w:val="000000"/>
          <w:sz w:val="16"/>
          <w:szCs w:val="16"/>
        </w:rPr>
        <w:t>In</w:t>
      </w:r>
      <w:proofErr w:type="gramEnd"/>
      <w:r w:rsidRPr="0097394B">
        <w:rPr>
          <w:color w:val="000000"/>
          <w:sz w:val="16"/>
          <w:szCs w:val="16"/>
        </w:rPr>
        <w:t xml:space="preserve">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97394B">
        <w:rPr>
          <w:color w:val="000000"/>
          <w:szCs w:val="22"/>
          <w:u w:val="single"/>
          <w:shd w:val="clear" w:color="auto" w:fill="00FFFF"/>
        </w:rPr>
        <w:t>Some amount of</w:t>
      </w:r>
      <w:r w:rsidRPr="0097394B">
        <w:rPr>
          <w:color w:val="000000"/>
          <w:sz w:val="16"/>
          <w:szCs w:val="16"/>
          <w:shd w:val="clear" w:color="auto" w:fill="00FFFF"/>
        </w:rPr>
        <w:t xml:space="preserve"> </w:t>
      </w:r>
      <w:r w:rsidRPr="0097394B">
        <w:rPr>
          <w:b/>
          <w:bCs/>
          <w:color w:val="000000"/>
          <w:szCs w:val="22"/>
          <w:u w:val="single"/>
          <w:shd w:val="clear" w:color="auto" w:fill="00FFFF"/>
        </w:rPr>
        <w:t>human fragmentation</w:t>
      </w:r>
      <w:r w:rsidRPr="0097394B">
        <w:rPr>
          <w:color w:val="000000"/>
          <w:sz w:val="16"/>
          <w:szCs w:val="16"/>
          <w:shd w:val="clear" w:color="auto" w:fill="00FFFF"/>
        </w:rPr>
        <w:t xml:space="preserve"> </w:t>
      </w:r>
      <w:r w:rsidRPr="0097394B">
        <w:rPr>
          <w:color w:val="000000"/>
          <w:szCs w:val="22"/>
          <w:u w:val="single"/>
        </w:rPr>
        <w:t xml:space="preserve">due to space colonization </w:t>
      </w:r>
      <w:r w:rsidRPr="0097394B">
        <w:rPr>
          <w:color w:val="000000"/>
          <w:szCs w:val="22"/>
          <w:u w:val="single"/>
          <w:shd w:val="clear" w:color="auto" w:fill="00FFFF"/>
        </w:rPr>
        <w:t>is</w:t>
      </w:r>
      <w:r w:rsidRPr="0097394B">
        <w:rPr>
          <w:color w:val="000000"/>
          <w:sz w:val="16"/>
          <w:szCs w:val="16"/>
        </w:rPr>
        <w:t xml:space="preserve"> almost </w:t>
      </w:r>
      <w:r w:rsidRPr="0097394B">
        <w:rPr>
          <w:b/>
          <w:bCs/>
          <w:color w:val="000000"/>
          <w:szCs w:val="22"/>
          <w:u w:val="single"/>
          <w:shd w:val="clear" w:color="auto" w:fill="00FFFF"/>
        </w:rPr>
        <w:t>inevitable</w:t>
      </w:r>
      <w:r w:rsidRPr="0097394B">
        <w:rPr>
          <w:color w:val="000000"/>
          <w:szCs w:val="22"/>
          <w:u w:val="single"/>
        </w:rPr>
        <w:t xml:space="preserve">. One of the strongest biases we humans have </w:t>
      </w:r>
      <w:proofErr w:type="gramStart"/>
      <w:r w:rsidRPr="0097394B">
        <w:rPr>
          <w:color w:val="000000"/>
          <w:szCs w:val="22"/>
          <w:u w:val="single"/>
        </w:rPr>
        <w:t>is</w:t>
      </w:r>
      <w:proofErr w:type="gramEnd"/>
      <w:r w:rsidRPr="0097394B">
        <w:rPr>
          <w:color w:val="000000"/>
          <w:szCs w:val="22"/>
          <w:u w:val="single"/>
        </w:rPr>
        <w:t xml:space="preserve"> the</w:t>
      </w:r>
      <w:r w:rsidRPr="0097394B">
        <w:rPr>
          <w:color w:val="000000"/>
          <w:sz w:val="16"/>
          <w:szCs w:val="16"/>
        </w:rPr>
        <w:t xml:space="preserve"> </w:t>
      </w:r>
      <w:r w:rsidRPr="0097394B">
        <w:rPr>
          <w:b/>
          <w:bCs/>
          <w:color w:val="000000"/>
          <w:szCs w:val="22"/>
          <w:u w:val="single"/>
        </w:rPr>
        <w:t>intergroup</w:t>
      </w:r>
      <w:r w:rsidRPr="0097394B">
        <w:rPr>
          <w:color w:val="000000"/>
          <w:sz w:val="16"/>
          <w:szCs w:val="16"/>
        </w:rPr>
        <w:t xml:space="preserve"> </w:t>
      </w:r>
      <w:r w:rsidRPr="0097394B">
        <w:rPr>
          <w:color w:val="000000"/>
          <w:szCs w:val="22"/>
          <w:u w:val="single"/>
        </w:rPr>
        <w:t>bias</w:t>
      </w:r>
      <w:r w:rsidRPr="0097394B">
        <w:rPr>
          <w:color w:val="000000"/>
          <w:sz w:val="16"/>
          <w:szCs w:val="16"/>
        </w:rPr>
        <w:t xml:space="preserve">49: We tend to separate people into ingroups and outgroups, and we generally favor our own ingroup over any outgroup. </w:t>
      </w:r>
      <w:r w:rsidRPr="0097394B">
        <w:rPr>
          <w:color w:val="000000"/>
          <w:szCs w:val="22"/>
          <w:u w:val="single"/>
        </w:rPr>
        <w:t>Our ingroup favoritism is often the source of</w:t>
      </w:r>
      <w:r w:rsidRPr="0097394B">
        <w:rPr>
          <w:color w:val="000000"/>
          <w:sz w:val="16"/>
          <w:szCs w:val="16"/>
        </w:rPr>
        <w:t xml:space="preserve"> </w:t>
      </w:r>
      <w:r w:rsidRPr="0097394B">
        <w:rPr>
          <w:b/>
          <w:bCs/>
          <w:color w:val="000000"/>
          <w:szCs w:val="22"/>
          <w:u w:val="single"/>
        </w:rPr>
        <w:t>collective identity</w:t>
      </w:r>
      <w:r w:rsidRPr="0097394B">
        <w:rPr>
          <w:color w:val="000000"/>
          <w:sz w:val="16"/>
          <w:szCs w:val="16"/>
        </w:rPr>
        <w:t>: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w:t>
      </w:r>
      <w:proofErr w:type="spellStart"/>
      <w:r w:rsidRPr="0097394B">
        <w:rPr>
          <w:color w:val="000000"/>
          <w:sz w:val="16"/>
          <w:szCs w:val="16"/>
        </w:rPr>
        <w:t>intersolar</w:t>
      </w:r>
      <w:proofErr w:type="spellEnd"/>
      <w:r w:rsidRPr="0097394B">
        <w:rPr>
          <w:color w:val="000000"/>
          <w:sz w:val="16"/>
          <w:szCs w:val="16"/>
        </w:rPr>
        <w:t xml:space="preserve"> colonization), belonging to one habitat rather than another will almost certainly also be a source of collective identity. </w:t>
      </w:r>
      <w:r w:rsidRPr="0097394B">
        <w:rPr>
          <w:color w:val="000000"/>
          <w:szCs w:val="22"/>
          <w:u w:val="single"/>
        </w:rPr>
        <w:t xml:space="preserve">Humans born and raised on Venus would probably have more positive general attitudes towards Venus than towards </w:t>
      </w:r>
      <w:r w:rsidRPr="0097394B">
        <w:rPr>
          <w:b/>
          <w:bCs/>
          <w:color w:val="000000"/>
          <w:szCs w:val="22"/>
          <w:u w:val="single"/>
          <w:shd w:val="clear" w:color="auto" w:fill="00FFFF"/>
        </w:rPr>
        <w:t>Earth</w:t>
      </w:r>
      <w:r w:rsidRPr="0097394B">
        <w:rPr>
          <w:color w:val="000000"/>
          <w:szCs w:val="22"/>
          <w:u w:val="single"/>
        </w:rPr>
        <w:t>. That</w:t>
      </w:r>
      <w:r w:rsidRPr="0097394B">
        <w:rPr>
          <w:color w:val="000000"/>
          <w:sz w:val="16"/>
          <w:szCs w:val="16"/>
        </w:rPr>
        <w:t xml:space="preserve"> is not a problem in and of itself, but it </w:t>
      </w:r>
      <w:r w:rsidRPr="0097394B">
        <w:rPr>
          <w:b/>
          <w:bCs/>
          <w:color w:val="000000"/>
          <w:szCs w:val="22"/>
          <w:u w:val="single"/>
          <w:shd w:val="clear" w:color="auto" w:fill="00FFFF"/>
        </w:rPr>
        <w:t xml:space="preserve">can </w:t>
      </w:r>
      <w:r w:rsidRPr="0097394B">
        <w:rPr>
          <w:b/>
          <w:bCs/>
          <w:color w:val="000000"/>
          <w:szCs w:val="22"/>
          <w:u w:val="single"/>
          <w:shd w:val="clear" w:color="auto" w:fill="00FFFF"/>
        </w:rPr>
        <w:lastRenderedPageBreak/>
        <w:t>become a problem</w:t>
      </w:r>
      <w:r w:rsidRPr="0097394B">
        <w:rPr>
          <w:color w:val="000000"/>
          <w:szCs w:val="22"/>
          <w:u w:val="single"/>
        </w:rPr>
        <w:t xml:space="preserve">: If humankind is very successful at space colonization and manages to establish colonies across the galaxy, the </w:t>
      </w:r>
      <w:r w:rsidRPr="0097394B">
        <w:rPr>
          <w:b/>
          <w:bCs/>
          <w:color w:val="000000"/>
          <w:szCs w:val="22"/>
          <w:u w:val="single"/>
          <w:shd w:val="clear" w:color="auto" w:fill="00FFFF"/>
        </w:rPr>
        <w:t>ingroup dynamics</w:t>
      </w:r>
      <w:r w:rsidRPr="0097394B">
        <w:rPr>
          <w:b/>
          <w:bCs/>
          <w:color w:val="000000"/>
          <w:szCs w:val="22"/>
          <w:u w:val="single"/>
        </w:rPr>
        <w:t xml:space="preserve"> within colonies</w:t>
      </w:r>
      <w:r w:rsidRPr="0097394B">
        <w:rPr>
          <w:color w:val="000000"/>
          <w:sz w:val="16"/>
          <w:szCs w:val="16"/>
        </w:rPr>
        <w:t xml:space="preserve"> and regions of colonies </w:t>
      </w:r>
      <w:r w:rsidRPr="0097394B">
        <w:rPr>
          <w:color w:val="000000"/>
          <w:szCs w:val="22"/>
          <w:u w:val="single"/>
          <w:shd w:val="clear" w:color="auto" w:fill="00FFFF"/>
        </w:rPr>
        <w:t>might grow</w:t>
      </w:r>
      <w:r w:rsidRPr="0097394B">
        <w:rPr>
          <w:color w:val="000000"/>
          <w:sz w:val="16"/>
          <w:szCs w:val="16"/>
          <w:shd w:val="clear" w:color="auto" w:fill="00FFFF"/>
        </w:rPr>
        <w:t xml:space="preserve"> </w:t>
      </w:r>
      <w:r w:rsidRPr="0097394B">
        <w:rPr>
          <w:b/>
          <w:bCs/>
          <w:color w:val="000000"/>
          <w:szCs w:val="22"/>
          <w:u w:val="single"/>
          <w:shd w:val="clear" w:color="auto" w:fill="00FFFF"/>
        </w:rPr>
        <w:t>so</w:t>
      </w:r>
      <w:r w:rsidRPr="0097394B">
        <w:rPr>
          <w:b/>
          <w:bCs/>
          <w:color w:val="000000"/>
          <w:szCs w:val="22"/>
          <w:u w:val="single"/>
        </w:rPr>
        <w:t xml:space="preserve"> much</w:t>
      </w:r>
      <w:r w:rsidRPr="0097394B">
        <w:rPr>
          <w:color w:val="000000"/>
          <w:sz w:val="16"/>
          <w:szCs w:val="16"/>
        </w:rPr>
        <w:t xml:space="preserve"> </w:t>
      </w:r>
      <w:r w:rsidRPr="0097394B">
        <w:rPr>
          <w:color w:val="000000"/>
          <w:szCs w:val="22"/>
          <w:u w:val="single"/>
        </w:rPr>
        <w:t>that the</w:t>
      </w:r>
      <w:r w:rsidRPr="0097394B">
        <w:rPr>
          <w:color w:val="000000"/>
          <w:sz w:val="16"/>
          <w:szCs w:val="16"/>
        </w:rPr>
        <w:t xml:space="preserve"> </w:t>
      </w:r>
      <w:r w:rsidRPr="0097394B">
        <w:rPr>
          <w:b/>
          <w:bCs/>
          <w:color w:val="000000"/>
          <w:szCs w:val="22"/>
          <w:u w:val="single"/>
          <w:shd w:val="clear" w:color="auto" w:fill="00FFFF"/>
        </w:rPr>
        <w:t>perceived benefits of armed conflict increase</w:t>
      </w:r>
      <w:r w:rsidRPr="0097394B">
        <w:rPr>
          <w:color w:val="000000"/>
          <w:sz w:val="16"/>
          <w:szCs w:val="16"/>
        </w:rPr>
        <w:t xml:space="preserve">, and the perceived costs decrease. In part, this might be due to the </w:t>
      </w:r>
      <w:proofErr w:type="spellStart"/>
      <w:r w:rsidRPr="0097394B">
        <w:rPr>
          <w:color w:val="000000"/>
          <w:sz w:val="16"/>
          <w:szCs w:val="16"/>
        </w:rPr>
        <w:t>infrahumanization</w:t>
      </w:r>
      <w:proofErr w:type="spellEnd"/>
      <w:r w:rsidRPr="0097394B">
        <w:rPr>
          <w:color w:val="000000"/>
          <w:sz w:val="16"/>
          <w:szCs w:val="16"/>
        </w:rPr>
        <w:t xml:space="preserve"> (or dehumanization) bias50: Our intergroup bias can have the effect of perceiving members of the outgroup as less human than members of our own ingroup. The problem of intergroup bias and armed conflict </w:t>
      </w:r>
      <w:r w:rsidRPr="0097394B">
        <w:rPr>
          <w:color w:val="000000"/>
          <w:szCs w:val="22"/>
          <w:u w:val="single"/>
        </w:rPr>
        <w:t>could be compounded by real</w:t>
      </w:r>
      <w:r w:rsidRPr="0097394B">
        <w:rPr>
          <w:color w:val="000000"/>
          <w:sz w:val="16"/>
          <w:szCs w:val="16"/>
        </w:rPr>
        <w:t xml:space="preserve"> </w:t>
      </w:r>
      <w:r w:rsidRPr="0097394B">
        <w:rPr>
          <w:b/>
          <w:bCs/>
          <w:color w:val="000000"/>
          <w:szCs w:val="22"/>
          <w:u w:val="single"/>
        </w:rPr>
        <w:t>biological</w:t>
      </w:r>
      <w:r w:rsidRPr="0097394B">
        <w:rPr>
          <w:color w:val="000000"/>
          <w:sz w:val="16"/>
          <w:szCs w:val="16"/>
        </w:rPr>
        <w:t xml:space="preserve"> </w:t>
      </w:r>
      <w:r w:rsidRPr="0097394B">
        <w:rPr>
          <w:color w:val="000000"/>
          <w:szCs w:val="22"/>
          <w:u w:val="single"/>
        </w:rPr>
        <w:t>differences</w:t>
      </w:r>
      <w:r w:rsidRPr="0097394B">
        <w:rPr>
          <w:color w:val="000000"/>
          <w:sz w:val="16"/>
          <w:szCs w:val="16"/>
        </w:rPr>
        <w:t xml:space="preserve"> in the long-term future. In the long term, </w:t>
      </w:r>
      <w:r w:rsidRPr="0097394B">
        <w:rPr>
          <w:color w:val="000000"/>
          <w:szCs w:val="22"/>
          <w:u w:val="single"/>
        </w:rPr>
        <w:t>different colonies of humans might adopt different stances on human enhancement technology and embrace different kinds of enhancement technologies. These differential paths</w:t>
      </w:r>
      <w:r w:rsidRPr="0097394B">
        <w:rPr>
          <w:color w:val="000000"/>
          <w:sz w:val="16"/>
          <w:szCs w:val="16"/>
        </w:rPr>
        <w:t xml:space="preserve"> of human enhancement </w:t>
      </w:r>
      <w:r w:rsidRPr="0097394B">
        <w:rPr>
          <w:color w:val="000000"/>
          <w:szCs w:val="22"/>
          <w:u w:val="single"/>
        </w:rPr>
        <w:t>might result</w:t>
      </w:r>
      <w:r w:rsidRPr="0097394B">
        <w:rPr>
          <w:color w:val="000000"/>
          <w:sz w:val="16"/>
          <w:szCs w:val="16"/>
        </w:rPr>
        <w:t xml:space="preserve"> </w:t>
      </w:r>
      <w:r w:rsidRPr="0097394B">
        <w:rPr>
          <w:color w:val="000000"/>
          <w:szCs w:val="22"/>
          <w:u w:val="single"/>
        </w:rPr>
        <w:t>in</w:t>
      </w:r>
      <w:r w:rsidRPr="0097394B">
        <w:rPr>
          <w:color w:val="000000"/>
          <w:sz w:val="16"/>
          <w:szCs w:val="16"/>
        </w:rPr>
        <w:t xml:space="preserve"> </w:t>
      </w:r>
      <w:r w:rsidRPr="0097394B">
        <w:rPr>
          <w:b/>
          <w:bCs/>
          <w:color w:val="000000"/>
          <w:szCs w:val="22"/>
          <w:u w:val="single"/>
        </w:rPr>
        <w:t>technology-induced quasi-speciation</w:t>
      </w:r>
      <w:r w:rsidRPr="0097394B">
        <w:rPr>
          <w:color w:val="000000"/>
          <w:sz w:val="16"/>
          <w:szCs w:val="16"/>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97394B">
        <w:rPr>
          <w:color w:val="000000"/>
          <w:szCs w:val="22"/>
          <w:u w:val="single"/>
        </w:rPr>
        <w:t>Space colonization will increase the probability of discovering and coming into contact with</w:t>
      </w:r>
      <w:r w:rsidRPr="0097394B">
        <w:rPr>
          <w:color w:val="000000"/>
          <w:sz w:val="16"/>
          <w:szCs w:val="16"/>
        </w:rPr>
        <w:t xml:space="preserve"> </w:t>
      </w:r>
      <w:r w:rsidRPr="0097394B">
        <w:rPr>
          <w:b/>
          <w:bCs/>
          <w:color w:val="000000"/>
          <w:szCs w:val="22"/>
          <w:u w:val="single"/>
        </w:rPr>
        <w:t>extraterrestrial intelligence</w:t>
      </w:r>
      <w:r w:rsidRPr="0097394B">
        <w:rPr>
          <w:color w:val="000000"/>
          <w:szCs w:val="22"/>
          <w:u w:val="single"/>
        </w:rPr>
        <w:t xml:space="preserve">, either </w:t>
      </w:r>
      <w:r w:rsidRPr="0097394B">
        <w:rPr>
          <w:b/>
          <w:bCs/>
          <w:color w:val="000000"/>
          <w:szCs w:val="22"/>
          <w:u w:val="single"/>
        </w:rPr>
        <w:t>biological</w:t>
      </w:r>
      <w:r w:rsidRPr="0097394B">
        <w:rPr>
          <w:color w:val="000000"/>
          <w:sz w:val="16"/>
          <w:szCs w:val="16"/>
        </w:rPr>
        <w:t xml:space="preserve"> </w:t>
      </w:r>
      <w:r w:rsidRPr="0097394B">
        <w:rPr>
          <w:color w:val="000000"/>
          <w:szCs w:val="22"/>
          <w:u w:val="single"/>
        </w:rPr>
        <w:t>or</w:t>
      </w:r>
      <w:r w:rsidRPr="0097394B">
        <w:rPr>
          <w:color w:val="000000"/>
          <w:sz w:val="16"/>
          <w:szCs w:val="16"/>
        </w:rPr>
        <w:t xml:space="preserve"> </w:t>
      </w:r>
      <w:r w:rsidRPr="0097394B">
        <w:rPr>
          <w:b/>
          <w:bCs/>
          <w:color w:val="000000"/>
          <w:szCs w:val="22"/>
          <w:u w:val="single"/>
        </w:rPr>
        <w:t>artificial</w:t>
      </w:r>
      <w:r w:rsidRPr="0097394B">
        <w:rPr>
          <w:color w:val="000000"/>
          <w:sz w:val="16"/>
          <w:szCs w:val="16"/>
        </w:rPr>
        <w:t xml:space="preserve"> (in the sense of hypothetical advanced artificial general intelligence52). </w:t>
      </w:r>
      <w:r w:rsidRPr="0097394B">
        <w:rPr>
          <w:color w:val="000000"/>
          <w:szCs w:val="22"/>
          <w:u w:val="single"/>
        </w:rPr>
        <w:t>That prospect</w:t>
      </w:r>
      <w:r w:rsidRPr="0097394B">
        <w:rPr>
          <w:color w:val="000000"/>
          <w:sz w:val="16"/>
          <w:szCs w:val="16"/>
        </w:rPr>
        <w:t xml:space="preserve"> poses some moral challenges, as argued in subsection 3.3. However, it </w:t>
      </w:r>
      <w:r w:rsidRPr="0097394B">
        <w:rPr>
          <w:color w:val="000000"/>
          <w:szCs w:val="22"/>
          <w:u w:val="single"/>
        </w:rPr>
        <w:t>might</w:t>
      </w:r>
      <w:r w:rsidRPr="0097394B">
        <w:rPr>
          <w:color w:val="000000"/>
          <w:sz w:val="16"/>
          <w:szCs w:val="16"/>
        </w:rPr>
        <w:t xml:space="preserve"> also </w:t>
      </w:r>
      <w:r w:rsidRPr="0097394B">
        <w:rPr>
          <w:color w:val="000000"/>
          <w:szCs w:val="22"/>
          <w:u w:val="single"/>
        </w:rPr>
        <w:t>pose a</w:t>
      </w:r>
      <w:r w:rsidRPr="0097394B">
        <w:rPr>
          <w:color w:val="000000"/>
          <w:sz w:val="16"/>
          <w:szCs w:val="16"/>
        </w:rPr>
        <w:t xml:space="preserve"> </w:t>
      </w:r>
      <w:r w:rsidRPr="0097394B">
        <w:rPr>
          <w:b/>
          <w:bCs/>
          <w:color w:val="000000"/>
          <w:szCs w:val="22"/>
          <w:u w:val="single"/>
        </w:rPr>
        <w:t>security challenge</w:t>
      </w:r>
      <w:r w:rsidRPr="0097394B">
        <w:rPr>
          <w:color w:val="000000"/>
          <w:sz w:val="16"/>
          <w:szCs w:val="16"/>
        </w:rPr>
        <w:t xml:space="preserve"> </w:t>
      </w:r>
      <w:r w:rsidRPr="0097394B">
        <w:rPr>
          <w:color w:val="000000"/>
          <w:szCs w:val="22"/>
          <w:u w:val="single"/>
        </w:rPr>
        <w:t>if an extraterrestrial intelligence more technologically advanced than humankind</w:t>
      </w:r>
      <w:r w:rsidRPr="0097394B">
        <w:rPr>
          <w:color w:val="000000"/>
          <w:sz w:val="16"/>
          <w:szCs w:val="16"/>
        </w:rPr>
        <w:t xml:space="preserve"> </w:t>
      </w:r>
      <w:r w:rsidRPr="0097394B">
        <w:rPr>
          <w:color w:val="000000"/>
          <w:szCs w:val="22"/>
          <w:u w:val="single"/>
        </w:rPr>
        <w:t xml:space="preserve">has goals and </w:t>
      </w:r>
      <w:r w:rsidRPr="0097394B">
        <w:rPr>
          <w:color w:val="000000"/>
          <w:szCs w:val="22"/>
          <w:u w:val="single"/>
          <w:shd w:val="clear" w:color="auto" w:fill="00FFFF"/>
        </w:rPr>
        <w:t>preferences that go</w:t>
      </w:r>
      <w:r w:rsidRPr="0097394B">
        <w:rPr>
          <w:color w:val="000000"/>
          <w:sz w:val="16"/>
          <w:szCs w:val="16"/>
          <w:shd w:val="clear" w:color="auto" w:fill="00FFFF"/>
        </w:rPr>
        <w:t xml:space="preserve"> </w:t>
      </w:r>
      <w:r w:rsidRPr="0097394B">
        <w:rPr>
          <w:b/>
          <w:bCs/>
          <w:color w:val="000000"/>
          <w:szCs w:val="22"/>
          <w:u w:val="single"/>
          <w:shd w:val="clear" w:color="auto" w:fill="00FFFF"/>
        </w:rPr>
        <w:t>against the goals and preferences of humankind</w:t>
      </w:r>
      <w:r w:rsidRPr="0097394B">
        <w:rPr>
          <w:b/>
          <w:bCs/>
          <w:color w:val="000000"/>
          <w:szCs w:val="22"/>
          <w:u w:val="single"/>
        </w:rPr>
        <w:t xml:space="preserve">. </w:t>
      </w:r>
      <w:r w:rsidRPr="0097394B">
        <w:rPr>
          <w:color w:val="000000"/>
          <w:sz w:val="16"/>
          <w:szCs w:val="16"/>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97394B">
        <w:rPr>
          <w:color w:val="000000"/>
          <w:szCs w:val="22"/>
          <w:u w:val="single"/>
        </w:rPr>
        <w:t xml:space="preserve">an </w:t>
      </w:r>
      <w:r w:rsidRPr="0097394B">
        <w:rPr>
          <w:color w:val="000000"/>
          <w:szCs w:val="22"/>
          <w:u w:val="single"/>
          <w:shd w:val="clear" w:color="auto" w:fill="00FFFF"/>
        </w:rPr>
        <w:t>extraterrestrial intelligence can be</w:t>
      </w:r>
      <w:r w:rsidRPr="0097394B">
        <w:rPr>
          <w:color w:val="000000"/>
          <w:sz w:val="16"/>
          <w:szCs w:val="16"/>
          <w:shd w:val="clear" w:color="auto" w:fill="00FFFF"/>
        </w:rPr>
        <w:t xml:space="preserve"> </w:t>
      </w:r>
      <w:r w:rsidRPr="0097394B">
        <w:rPr>
          <w:b/>
          <w:bCs/>
          <w:color w:val="000000"/>
          <w:szCs w:val="22"/>
          <w:u w:val="single"/>
          <w:shd w:val="clear" w:color="auto" w:fill="00FFFF"/>
        </w:rPr>
        <w:t>hostile</w:t>
      </w:r>
      <w:r w:rsidRPr="0097394B">
        <w:rPr>
          <w:color w:val="000000"/>
          <w:sz w:val="16"/>
          <w:szCs w:val="16"/>
        </w:rPr>
        <w:t xml:space="preserve">. Hostility in a general sense means that an intelligence reacts to learning of humankind by regarding its own goals and preferences as categorically more important than humankind’s. </w:t>
      </w:r>
      <w:r w:rsidRPr="0097394B">
        <w:rPr>
          <w:color w:val="000000"/>
          <w:szCs w:val="22"/>
          <w:u w:val="single"/>
        </w:rPr>
        <w:t>A hostile extraterrestrial intelligence is not necessarily a security threat to humankind</w:t>
      </w:r>
      <w:r w:rsidRPr="0097394B">
        <w:rPr>
          <w:color w:val="000000"/>
          <w:sz w:val="16"/>
          <w:szCs w:val="16"/>
        </w:rPr>
        <w:t xml:space="preserve">; hostility in this context does not mean hostility in the Hollywood kind but hostility in the sense of active disregard of humankind’s goals and preferences. </w:t>
      </w:r>
      <w:r w:rsidRPr="0097394B">
        <w:rPr>
          <w:color w:val="000000"/>
          <w:szCs w:val="22"/>
          <w:u w:val="single"/>
          <w:shd w:val="clear" w:color="auto" w:fill="00FFFF"/>
        </w:rPr>
        <w:t>That</w:t>
      </w:r>
      <w:r w:rsidRPr="0097394B">
        <w:rPr>
          <w:color w:val="000000"/>
          <w:sz w:val="16"/>
          <w:szCs w:val="16"/>
        </w:rPr>
        <w:t xml:space="preserve">, however, </w:t>
      </w:r>
      <w:r w:rsidRPr="0097394B">
        <w:rPr>
          <w:color w:val="000000"/>
          <w:szCs w:val="22"/>
          <w:u w:val="single"/>
          <w:shd w:val="clear" w:color="auto" w:fill="00FFFF"/>
        </w:rPr>
        <w:t>might</w:t>
      </w:r>
      <w:r w:rsidRPr="0097394B">
        <w:rPr>
          <w:color w:val="000000"/>
          <w:sz w:val="16"/>
          <w:szCs w:val="16"/>
        </w:rPr>
        <w:t xml:space="preserve"> still </w:t>
      </w:r>
      <w:r w:rsidRPr="0097394B">
        <w:rPr>
          <w:color w:val="000000"/>
          <w:szCs w:val="22"/>
          <w:u w:val="single"/>
          <w:shd w:val="clear" w:color="auto" w:fill="00FFFF"/>
        </w:rPr>
        <w:t>represent a</w:t>
      </w:r>
      <w:r w:rsidRPr="0097394B">
        <w:rPr>
          <w:color w:val="000000"/>
          <w:sz w:val="16"/>
          <w:szCs w:val="16"/>
          <w:shd w:val="clear" w:color="auto" w:fill="00FFFF"/>
        </w:rPr>
        <w:t xml:space="preserve"> </w:t>
      </w:r>
      <w:r w:rsidRPr="0097394B">
        <w:rPr>
          <w:b/>
          <w:bCs/>
          <w:color w:val="000000"/>
          <w:szCs w:val="22"/>
          <w:u w:val="single"/>
          <w:shd w:val="clear" w:color="auto" w:fill="00FFFF"/>
        </w:rPr>
        <w:t>tremendous security risk</w:t>
      </w:r>
      <w:r w:rsidRPr="0097394B">
        <w:rPr>
          <w:color w:val="000000"/>
          <w:sz w:val="16"/>
          <w:szCs w:val="16"/>
        </w:rPr>
        <w:t xml:space="preserve">. For example, </w:t>
      </w:r>
      <w:r w:rsidRPr="0097394B">
        <w:rPr>
          <w:color w:val="000000"/>
          <w:szCs w:val="22"/>
          <w:u w:val="single"/>
        </w:rPr>
        <w:t xml:space="preserve">a </w:t>
      </w:r>
      <w:r w:rsidRPr="0097394B">
        <w:rPr>
          <w:color w:val="000000"/>
          <w:szCs w:val="22"/>
          <w:u w:val="single"/>
          <w:shd w:val="clear" w:color="auto" w:fill="00FFFF"/>
        </w:rPr>
        <w:t>hostile intelligence might</w:t>
      </w:r>
      <w:r w:rsidRPr="0097394B">
        <w:rPr>
          <w:color w:val="000000"/>
          <w:sz w:val="16"/>
          <w:szCs w:val="16"/>
          <w:shd w:val="clear" w:color="auto" w:fill="00FFFF"/>
        </w:rPr>
        <w:t xml:space="preserve"> </w:t>
      </w:r>
      <w:r w:rsidRPr="0097394B">
        <w:rPr>
          <w:b/>
          <w:bCs/>
          <w:color w:val="000000"/>
          <w:szCs w:val="22"/>
          <w:u w:val="single"/>
          <w:shd w:val="clear" w:color="auto" w:fill="00FFFF"/>
        </w:rPr>
        <w:t>prefer humankind not to exist</w:t>
      </w:r>
      <w:r w:rsidRPr="0097394B">
        <w:rPr>
          <w:color w:val="000000"/>
          <w:sz w:val="16"/>
          <w:szCs w:val="16"/>
        </w:rPr>
        <w:t xml:space="preserve"> </w:t>
      </w:r>
      <w:r w:rsidRPr="0097394B">
        <w:rPr>
          <w:color w:val="000000"/>
          <w:szCs w:val="22"/>
          <w:u w:val="single"/>
        </w:rPr>
        <w:t xml:space="preserve">because our </w:t>
      </w:r>
      <w:r w:rsidRPr="0097394B">
        <w:rPr>
          <w:b/>
          <w:bCs/>
          <w:color w:val="000000"/>
          <w:szCs w:val="22"/>
          <w:u w:val="single"/>
        </w:rPr>
        <w:t>mere existence</w:t>
      </w:r>
      <w:r w:rsidRPr="0097394B">
        <w:rPr>
          <w:color w:val="000000"/>
          <w:sz w:val="16"/>
          <w:szCs w:val="16"/>
        </w:rPr>
        <w:t xml:space="preserve"> </w:t>
      </w:r>
      <w:r w:rsidRPr="0097394B">
        <w:rPr>
          <w:color w:val="000000"/>
          <w:szCs w:val="22"/>
          <w:u w:val="single"/>
        </w:rPr>
        <w:t xml:space="preserve">is perceived as a </w:t>
      </w:r>
      <w:r w:rsidRPr="0097394B">
        <w:rPr>
          <w:b/>
          <w:bCs/>
          <w:color w:val="000000"/>
          <w:szCs w:val="22"/>
          <w:u w:val="single"/>
        </w:rPr>
        <w:t>slight discomfort</w:t>
      </w:r>
      <w:r w:rsidRPr="0097394B">
        <w:rPr>
          <w:color w:val="000000"/>
          <w:sz w:val="16"/>
          <w:szCs w:val="16"/>
        </w:rPr>
        <w:t xml:space="preserve"> </w:t>
      </w:r>
      <w:r w:rsidRPr="0097394B">
        <w:rPr>
          <w:color w:val="000000"/>
          <w:szCs w:val="22"/>
          <w:u w:val="single"/>
        </w:rPr>
        <w:t>to the extraterrestrial intelligence. Hostile extraterrestrial intelligence thus represents a</w:t>
      </w:r>
      <w:r w:rsidRPr="0097394B">
        <w:rPr>
          <w:color w:val="000000"/>
          <w:sz w:val="16"/>
          <w:szCs w:val="16"/>
        </w:rPr>
        <w:t xml:space="preserve"> </w:t>
      </w:r>
      <w:r w:rsidRPr="0097394B">
        <w:rPr>
          <w:b/>
          <w:bCs/>
          <w:color w:val="000000"/>
          <w:szCs w:val="22"/>
          <w:u w:val="single"/>
        </w:rPr>
        <w:t>form of existential risk.</w:t>
      </w:r>
    </w:p>
    <w:p w14:paraId="64E082F2" w14:textId="77777777" w:rsidR="0097394B" w:rsidRPr="0097394B" w:rsidRDefault="0097394B" w:rsidP="0097394B">
      <w:pPr>
        <w:rPr>
          <w:rFonts w:ascii="Times New Roman" w:eastAsia="Times New Roman" w:hAnsi="Times New Roman" w:cs="Times New Roman"/>
        </w:rPr>
      </w:pPr>
    </w:p>
    <w:p w14:paraId="3AC8CD43" w14:textId="77777777" w:rsidR="0097394B" w:rsidRPr="0097394B" w:rsidRDefault="0097394B" w:rsidP="0097394B">
      <w:pPr>
        <w:pStyle w:val="Heading3"/>
      </w:pPr>
      <w:r w:rsidRPr="0097394B">
        <w:lastRenderedPageBreak/>
        <w:t>Advantage 2</w:t>
      </w:r>
    </w:p>
    <w:p w14:paraId="44776785" w14:textId="77777777" w:rsidR="0097394B" w:rsidRPr="0097394B" w:rsidRDefault="0097394B" w:rsidP="0097394B">
      <w:pPr>
        <w:pStyle w:val="Heading4"/>
        <w:rPr>
          <w:rFonts w:ascii="Times New Roman" w:hAnsi="Times New Roman" w:cs="Times New Roman"/>
          <w:sz w:val="24"/>
        </w:rPr>
      </w:pPr>
      <w:r w:rsidRPr="0097394B">
        <w:rPr>
          <w:rFonts w:cs="Calibri"/>
          <w:color w:val="000000"/>
        </w:rPr>
        <w:t>Democracy causes war</w:t>
      </w:r>
    </w:p>
    <w:p w14:paraId="33CB2D89" w14:textId="77777777" w:rsidR="0097394B" w:rsidRPr="0097394B" w:rsidRDefault="0097394B" w:rsidP="0097394B">
      <w:pPr>
        <w:pStyle w:val="NormalWeb"/>
        <w:spacing w:before="0" w:beforeAutospacing="0" w:after="160" w:afterAutospacing="0"/>
      </w:pPr>
      <w:r w:rsidRPr="0097394B">
        <w:rPr>
          <w:b/>
          <w:bCs/>
          <w:color w:val="000000"/>
          <w:sz w:val="26"/>
          <w:szCs w:val="26"/>
        </w:rPr>
        <w:t>Harald Muller 15</w:t>
      </w:r>
      <w:r w:rsidRPr="0097394B">
        <w:rPr>
          <w:color w:val="000000"/>
          <w:szCs w:val="22"/>
        </w:rPr>
        <w:t>, professor of International Relations at Goethe University, “Democracy, Peace, and Security,” Lexington Books pp. 44-49</w:t>
      </w:r>
    </w:p>
    <w:p w14:paraId="149EC0E8" w14:textId="77777777" w:rsidR="0097394B" w:rsidRPr="0097394B" w:rsidRDefault="0097394B" w:rsidP="0097394B">
      <w:pPr>
        <w:pStyle w:val="NormalWeb"/>
        <w:spacing w:before="0" w:beforeAutospacing="0" w:after="160" w:afterAutospacing="0"/>
      </w:pPr>
      <w:r w:rsidRPr="0097394B">
        <w:rPr>
          <w:color w:val="000000"/>
          <w:szCs w:val="22"/>
          <w:u w:val="single"/>
        </w:rPr>
        <w:t>My</w:t>
      </w:r>
      <w:r w:rsidRPr="0097394B">
        <w:rPr>
          <w:color w:val="000000"/>
          <w:sz w:val="8"/>
          <w:szCs w:val="8"/>
        </w:rPr>
        <w:t xml:space="preserve"> own </w:t>
      </w:r>
      <w:r w:rsidRPr="0097394B">
        <w:rPr>
          <w:color w:val="000000"/>
          <w:szCs w:val="22"/>
          <w:u w:val="single"/>
        </w:rPr>
        <w:t>proposal</w:t>
      </w:r>
      <w:r w:rsidRPr="0097394B">
        <w:rPr>
          <w:color w:val="000000"/>
          <w:sz w:val="8"/>
          <w:szCs w:val="8"/>
        </w:rPr>
        <w:t xml:space="preserve"> for solving the problem. developed together with my colleague Jonas Wolff (</w:t>
      </w:r>
      <w:proofErr w:type="spellStart"/>
      <w:r w:rsidRPr="0097394B">
        <w:rPr>
          <w:color w:val="000000"/>
          <w:sz w:val="8"/>
          <w:szCs w:val="8"/>
        </w:rPr>
        <w:t>Müllcr</w:t>
      </w:r>
      <w:proofErr w:type="spellEnd"/>
      <w:r w:rsidRPr="0097394B">
        <w:rPr>
          <w:color w:val="000000"/>
          <w:sz w:val="8"/>
          <w:szCs w:val="8"/>
        </w:rPr>
        <w:t xml:space="preserve"> 2004. Muller/Wolff 2006). </w:t>
      </w:r>
      <w:r w:rsidRPr="0097394B">
        <w:rPr>
          <w:b/>
          <w:bCs/>
          <w:color w:val="000000"/>
          <w:szCs w:val="22"/>
          <w:u w:val="single"/>
        </w:rPr>
        <w:t>turns the issue upside down</w:t>
      </w:r>
      <w:r w:rsidRPr="0097394B">
        <w:rPr>
          <w:color w:val="000000"/>
          <w:sz w:val="8"/>
          <w:szCs w:val="8"/>
        </w:rPr>
        <w:t xml:space="preserve">: </w:t>
      </w:r>
      <w:r w:rsidRPr="0097394B">
        <w:rPr>
          <w:color w:val="000000"/>
          <w:szCs w:val="22"/>
          <w:u w:val="single"/>
        </w:rPr>
        <w:t>We do not start with explaining mutual democratic peacefulness</w:t>
      </w:r>
      <w:r w:rsidRPr="0097394B">
        <w:rPr>
          <w:color w:val="000000"/>
          <w:sz w:val="8"/>
          <w:szCs w:val="8"/>
        </w:rPr>
        <w:t xml:space="preserve">, </w:t>
      </w:r>
      <w:r w:rsidRPr="0097394B">
        <w:rPr>
          <w:color w:val="000000"/>
          <w:szCs w:val="22"/>
          <w:u w:val="single"/>
        </w:rPr>
        <w:t>but</w:t>
      </w:r>
      <w:r w:rsidRPr="0097394B">
        <w:rPr>
          <w:color w:val="000000"/>
          <w:sz w:val="8"/>
          <w:szCs w:val="8"/>
        </w:rPr>
        <w:t xml:space="preserve"> its opposite. </w:t>
      </w:r>
      <w:r w:rsidRPr="0097394B">
        <w:rPr>
          <w:color w:val="000000"/>
          <w:szCs w:val="22"/>
          <w:u w:val="single"/>
        </w:rPr>
        <w:t xml:space="preserve">the proven capability of </w:t>
      </w:r>
      <w:r w:rsidRPr="0097394B">
        <w:rPr>
          <w:color w:val="000000"/>
          <w:szCs w:val="22"/>
          <w:u w:val="single"/>
          <w:shd w:val="clear" w:color="auto" w:fill="00FFFF"/>
        </w:rPr>
        <w:t>democracies</w:t>
      </w:r>
      <w:r w:rsidRPr="0097394B">
        <w:rPr>
          <w:color w:val="000000"/>
          <w:szCs w:val="22"/>
          <w:u w:val="single"/>
        </w:rPr>
        <w:t xml:space="preserve"> to </w:t>
      </w:r>
      <w:r w:rsidRPr="0097394B">
        <w:rPr>
          <w:b/>
          <w:bCs/>
          <w:color w:val="000000"/>
          <w:szCs w:val="22"/>
          <w:u w:val="single"/>
          <w:shd w:val="clear" w:color="auto" w:fill="00FFFF"/>
        </w:rPr>
        <w:t>act aggressively</w:t>
      </w:r>
      <w:r w:rsidRPr="0097394B">
        <w:rPr>
          <w:color w:val="000000"/>
          <w:sz w:val="8"/>
          <w:szCs w:val="8"/>
        </w:rPr>
        <w:t xml:space="preserve"> </w:t>
      </w:r>
      <w:r w:rsidRPr="0097394B">
        <w:rPr>
          <w:color w:val="000000"/>
          <w:szCs w:val="22"/>
          <w:u w:val="single"/>
        </w:rPr>
        <w:t>against non-democracies</w:t>
      </w:r>
      <w:r w:rsidRPr="0097394B">
        <w:rPr>
          <w:color w:val="000000"/>
          <w:sz w:val="8"/>
          <w:szCs w:val="8"/>
        </w:rPr>
        <w:t>. We note that—</w:t>
      </w:r>
      <w:r w:rsidRPr="0097394B">
        <w:rPr>
          <w:color w:val="000000"/>
          <w:szCs w:val="22"/>
          <w:u w:val="single"/>
          <w:shd w:val="clear" w:color="auto" w:fill="00FFFF"/>
        </w:rPr>
        <w:t xml:space="preserve">apart from </w:t>
      </w:r>
      <w:r w:rsidRPr="0097394B">
        <w:rPr>
          <w:b/>
          <w:bCs/>
          <w:color w:val="000000"/>
          <w:szCs w:val="22"/>
          <w:u w:val="single"/>
          <w:shd w:val="clear" w:color="auto" w:fill="00FFFF"/>
        </w:rPr>
        <w:t>self-defense</w:t>
      </w:r>
      <w:r w:rsidRPr="0097394B">
        <w:rPr>
          <w:color w:val="000000"/>
          <w:sz w:val="8"/>
          <w:szCs w:val="8"/>
        </w:rPr>
        <w:t xml:space="preserve"> </w:t>
      </w:r>
      <w:r w:rsidRPr="0097394B">
        <w:rPr>
          <w:color w:val="000000"/>
          <w:szCs w:val="22"/>
          <w:u w:val="single"/>
        </w:rPr>
        <w:t xml:space="preserve">where </w:t>
      </w:r>
      <w:r w:rsidRPr="0097394B">
        <w:rPr>
          <w:color w:val="000000"/>
          <w:szCs w:val="22"/>
          <w:u w:val="single"/>
          <w:shd w:val="clear" w:color="auto" w:fill="00FFFF"/>
        </w:rPr>
        <w:t>there is no difference between democracies and non-democracies</w:t>
      </w:r>
      <w:r w:rsidRPr="0097394B">
        <w:rPr>
          <w:color w:val="000000"/>
          <w:sz w:val="8"/>
          <w:szCs w:val="8"/>
        </w:rPr>
        <w:t>——</w:t>
      </w:r>
      <w:r w:rsidRPr="0097394B">
        <w:rPr>
          <w:b/>
          <w:bCs/>
          <w:color w:val="000000"/>
          <w:szCs w:val="22"/>
          <w:u w:val="single"/>
          <w:shd w:val="clear" w:color="auto" w:fill="00FFFF"/>
        </w:rPr>
        <w:t>democratic states go to war</w:t>
      </w:r>
      <w:r w:rsidRPr="0097394B">
        <w:rPr>
          <w:color w:val="000000"/>
          <w:sz w:val="8"/>
          <w:szCs w:val="8"/>
        </w:rPr>
        <w:t>—</w:t>
      </w:r>
      <w:r w:rsidRPr="0097394B">
        <w:rPr>
          <w:color w:val="000000"/>
          <w:szCs w:val="22"/>
          <w:u w:val="single"/>
        </w:rPr>
        <w:t>in contrast to non-democracies</w:t>
      </w:r>
      <w:r w:rsidRPr="0097394B">
        <w:rPr>
          <w:color w:val="000000"/>
          <w:sz w:val="8"/>
          <w:szCs w:val="8"/>
        </w:rPr>
        <w:t>—</w:t>
      </w:r>
      <w:r w:rsidRPr="0097394B">
        <w:rPr>
          <w:color w:val="000000"/>
          <w:szCs w:val="22"/>
          <w:u w:val="single"/>
          <w:shd w:val="clear" w:color="auto" w:fill="00FFFF"/>
        </w:rPr>
        <w:t xml:space="preserve">to uphold </w:t>
      </w:r>
      <w:r w:rsidRPr="0097394B">
        <w:rPr>
          <w:b/>
          <w:bCs/>
          <w:color w:val="000000"/>
          <w:szCs w:val="22"/>
          <w:u w:val="single"/>
          <w:shd w:val="clear" w:color="auto" w:fill="00FFFF"/>
        </w:rPr>
        <w:t>i</w:t>
      </w:r>
      <w:r w:rsidRPr="0097394B">
        <w:rPr>
          <w:b/>
          <w:bCs/>
          <w:color w:val="000000"/>
          <w:szCs w:val="22"/>
          <w:u w:val="single"/>
        </w:rPr>
        <w:t xml:space="preserve">nternational </w:t>
      </w:r>
      <w:r w:rsidRPr="0097394B">
        <w:rPr>
          <w:b/>
          <w:bCs/>
          <w:color w:val="000000"/>
          <w:szCs w:val="22"/>
          <w:u w:val="single"/>
          <w:shd w:val="clear" w:color="auto" w:fill="00FFFF"/>
        </w:rPr>
        <w:t>law</w:t>
      </w:r>
      <w:r w:rsidRPr="0097394B">
        <w:rPr>
          <w:color w:val="000000"/>
          <w:sz w:val="8"/>
          <w:szCs w:val="8"/>
        </w:rPr>
        <w:t xml:space="preserve"> (or their own interpretation thereof), </w:t>
      </w:r>
      <w:r w:rsidRPr="0097394B">
        <w:rPr>
          <w:b/>
          <w:bCs/>
          <w:color w:val="000000"/>
          <w:szCs w:val="22"/>
          <w:u w:val="single"/>
        </w:rPr>
        <w:t xml:space="preserve">to </w:t>
      </w:r>
      <w:r w:rsidRPr="0097394B">
        <w:rPr>
          <w:b/>
          <w:bCs/>
          <w:color w:val="000000"/>
          <w:szCs w:val="22"/>
          <w:u w:val="single"/>
          <w:shd w:val="clear" w:color="auto" w:fill="00FFFF"/>
        </w:rPr>
        <w:t>prevent anarchy</w:t>
      </w:r>
      <w:r w:rsidRPr="0097394B">
        <w:rPr>
          <w:color w:val="000000"/>
          <w:sz w:val="8"/>
          <w:szCs w:val="8"/>
        </w:rPr>
        <w:t xml:space="preserve"> through state failure, </w:t>
      </w:r>
      <w:r w:rsidRPr="0097394B">
        <w:rPr>
          <w:color w:val="000000"/>
          <w:szCs w:val="22"/>
          <w:u w:val="single"/>
        </w:rPr>
        <w:t xml:space="preserve">to </w:t>
      </w:r>
      <w:r w:rsidRPr="0097394B">
        <w:rPr>
          <w:b/>
          <w:bCs/>
          <w:color w:val="000000"/>
          <w:szCs w:val="22"/>
          <w:u w:val="single"/>
        </w:rPr>
        <w:t>“save strangers”</w:t>
      </w:r>
      <w:r w:rsidRPr="0097394B">
        <w:rPr>
          <w:color w:val="000000"/>
          <w:sz w:val="8"/>
          <w:szCs w:val="8"/>
        </w:rPr>
        <w:t xml:space="preserve"> when dictatorships massacre their own people, </w:t>
      </w:r>
      <w:r w:rsidRPr="0097394B">
        <w:rPr>
          <w:color w:val="000000"/>
          <w:szCs w:val="22"/>
          <w:u w:val="single"/>
        </w:rPr>
        <w:t xml:space="preserve">and to </w:t>
      </w:r>
      <w:r w:rsidRPr="0097394B">
        <w:rPr>
          <w:b/>
          <w:bCs/>
          <w:color w:val="000000"/>
          <w:szCs w:val="22"/>
          <w:u w:val="single"/>
        </w:rPr>
        <w:t>promote democracy</w:t>
      </w:r>
      <w:r w:rsidRPr="0097394B">
        <w:rPr>
          <w:color w:val="000000"/>
          <w:sz w:val="8"/>
          <w:szCs w:val="8"/>
        </w:rPr>
        <w:t xml:space="preserve">. </w:t>
      </w:r>
      <w:r w:rsidRPr="0097394B">
        <w:rPr>
          <w:color w:val="000000"/>
          <w:szCs w:val="22"/>
          <w:u w:val="single"/>
        </w:rPr>
        <w:t>None of these acts is likely to find its target in a democracy</w:t>
      </w:r>
      <w:r w:rsidRPr="0097394B">
        <w:rPr>
          <w:color w:val="000000"/>
          <w:sz w:val="8"/>
          <w:szCs w:val="8"/>
        </w:rPr>
        <w:t xml:space="preserve">. Since the use of force by democracies is hardly possible without public justification, even the rhetorical use of the said reasons will not stand public scrutiny when uttered against a democracy—people will not believe it, </w:t>
      </w:r>
      <w:r w:rsidRPr="0097394B">
        <w:rPr>
          <w:color w:val="000000"/>
          <w:szCs w:val="22"/>
          <w:u w:val="single"/>
          <w:shd w:val="clear" w:color="auto" w:fill="00FFFF"/>
        </w:rPr>
        <w:t xml:space="preserve">War </w:t>
      </w:r>
      <w:r w:rsidRPr="0097394B">
        <w:rPr>
          <w:b/>
          <w:bCs/>
          <w:color w:val="000000"/>
          <w:szCs w:val="22"/>
          <w:u w:val="single"/>
          <w:shd w:val="clear" w:color="auto" w:fill="00FFFF"/>
        </w:rPr>
        <w:t>other than for self-defense</w:t>
      </w:r>
      <w:r w:rsidRPr="0097394B">
        <w:rPr>
          <w:color w:val="000000"/>
          <w:szCs w:val="22"/>
          <w:u w:val="single"/>
        </w:rPr>
        <w:t xml:space="preserve"> thus </w:t>
      </w:r>
      <w:r w:rsidRPr="0097394B">
        <w:rPr>
          <w:color w:val="000000"/>
          <w:szCs w:val="22"/>
          <w:u w:val="single"/>
          <w:shd w:val="clear" w:color="auto" w:fill="00FFFF"/>
        </w:rPr>
        <w:t xml:space="preserve">can only be fought </w:t>
      </w:r>
      <w:r w:rsidRPr="0097394B">
        <w:rPr>
          <w:b/>
          <w:bCs/>
          <w:color w:val="000000"/>
          <w:szCs w:val="22"/>
          <w:u w:val="single"/>
          <w:shd w:val="clear" w:color="auto" w:fill="00FFFF"/>
        </w:rPr>
        <w:t>by democracies</w:t>
      </w:r>
      <w:r w:rsidRPr="0097394B">
        <w:rPr>
          <w:color w:val="000000"/>
          <w:sz w:val="8"/>
          <w:szCs w:val="8"/>
        </w:rPr>
        <w:t xml:space="preserve"> against non-democracies </w:t>
      </w:r>
      <w:r w:rsidRPr="0097394B">
        <w:rPr>
          <w:color w:val="000000"/>
          <w:szCs w:val="22"/>
          <w:u w:val="single"/>
        </w:rPr>
        <w:t xml:space="preserve">because </w:t>
      </w:r>
      <w:r w:rsidRPr="0097394B">
        <w:rPr>
          <w:b/>
          <w:bCs/>
          <w:color w:val="000000"/>
          <w:szCs w:val="22"/>
          <w:u w:val="single"/>
        </w:rPr>
        <w:t>against a fellow democracy</w:t>
      </w:r>
      <w:r w:rsidRPr="0097394B">
        <w:rPr>
          <w:color w:val="000000"/>
          <w:szCs w:val="22"/>
          <w:u w:val="single"/>
        </w:rPr>
        <w:t xml:space="preserve"> justification </w:t>
      </w:r>
      <w:r w:rsidRPr="0097394B">
        <w:rPr>
          <w:b/>
          <w:bCs/>
          <w:color w:val="000000"/>
          <w:szCs w:val="22"/>
          <w:u w:val="single"/>
        </w:rPr>
        <w:t>would fail.</w:t>
      </w:r>
      <w:r w:rsidRPr="0097394B">
        <w:rPr>
          <w:color w:val="000000"/>
          <w:szCs w:val="22"/>
          <w:u w:val="single"/>
        </w:rPr>
        <w:t xml:space="preserve"> </w:t>
      </w:r>
      <w:r w:rsidRPr="0097394B">
        <w:rPr>
          <w:color w:val="000000"/>
          <w:sz w:val="8"/>
          <w:szCs w:val="8"/>
        </w:rPr>
        <w:t xml:space="preserve">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a systematic. political-culturally rooted different propensity to judge situations as </w:t>
      </w:r>
      <w:proofErr w:type="spellStart"/>
      <w:r w:rsidRPr="0097394B">
        <w:rPr>
          <w:color w:val="000000"/>
          <w:sz w:val="8"/>
          <w:szCs w:val="8"/>
        </w:rPr>
        <w:t>justifing</w:t>
      </w:r>
      <w:proofErr w:type="spellEnd"/>
      <w:r w:rsidRPr="0097394B">
        <w:rPr>
          <w:color w:val="000000"/>
          <w:sz w:val="8"/>
          <w:szCs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97394B">
        <w:rPr>
          <w:color w:val="000000"/>
          <w:sz w:val="8"/>
          <w:szCs w:val="8"/>
        </w:rPr>
        <w:t>undcr</w:t>
      </w:r>
      <w:proofErr w:type="spellEnd"/>
      <w:r w:rsidRPr="0097394B">
        <w:rPr>
          <w:color w:val="000000"/>
          <w:sz w:val="8"/>
          <w:szCs w:val="8"/>
        </w:rPr>
        <w:t xml:space="preserve"> way which potentially pose an even greater threat than this diverse collection of non-interstate problems presently does. </w:t>
      </w:r>
      <w:r w:rsidRPr="0097394B">
        <w:rPr>
          <w:color w:val="000000"/>
          <w:szCs w:val="22"/>
          <w:u w:val="single"/>
        </w:rPr>
        <w:t>We are living in an era of rather rapid and disturbing power change</w:t>
      </w:r>
      <w:r w:rsidRPr="0097394B">
        <w:rPr>
          <w:color w:val="000000"/>
          <w:sz w:val="8"/>
          <w:szCs w:val="8"/>
        </w:rPr>
        <w:t xml:space="preserve"> (</w:t>
      </w:r>
      <w:proofErr w:type="spellStart"/>
      <w:r w:rsidRPr="0097394B">
        <w:rPr>
          <w:color w:val="000000"/>
          <w:sz w:val="8"/>
          <w:szCs w:val="8"/>
        </w:rPr>
        <w:t>Tammcn</w:t>
      </w:r>
      <w:proofErr w:type="spellEnd"/>
      <w:r w:rsidRPr="0097394B">
        <w:rPr>
          <w:color w:val="000000"/>
          <w:sz w:val="8"/>
          <w:szCs w:val="8"/>
        </w:rPr>
        <w:t xml:space="preserve"> et al. 2000). The United States are still the leading power of the world with unprecedented </w:t>
      </w:r>
      <w:proofErr w:type="spellStart"/>
      <w:r w:rsidRPr="0097394B">
        <w:rPr>
          <w:color w:val="000000"/>
          <w:sz w:val="8"/>
          <w:szCs w:val="8"/>
        </w:rPr>
        <w:t>militany</w:t>
      </w:r>
      <w:proofErr w:type="spellEnd"/>
      <w:r w:rsidRPr="0097394B">
        <w:rPr>
          <w:color w:val="000000"/>
          <w:sz w:val="8"/>
          <w:szCs w:val="8"/>
        </w:rPr>
        <w:t xml:space="preserve"> and economic </w:t>
      </w:r>
      <w:proofErr w:type="spellStart"/>
      <w:r w:rsidRPr="0097394B">
        <w:rPr>
          <w:color w:val="000000"/>
          <w:sz w:val="8"/>
          <w:szCs w:val="8"/>
        </w:rPr>
        <w:t>poer</w:t>
      </w:r>
      <w:proofErr w:type="spellEnd"/>
      <w:r w:rsidRPr="0097394B">
        <w:rPr>
          <w:color w:val="000000"/>
          <w:sz w:val="8"/>
          <w:szCs w:val="8"/>
        </w:rPr>
        <w:t xml:space="preserve">. But others are coming closer: China. India. </w:t>
      </w:r>
      <w:proofErr w:type="spellStart"/>
      <w:r w:rsidRPr="0097394B">
        <w:rPr>
          <w:color w:val="000000"/>
          <w:sz w:val="8"/>
          <w:szCs w:val="8"/>
        </w:rPr>
        <w:t>Braiil</w:t>
      </w:r>
      <w:proofErr w:type="spellEnd"/>
      <w:r w:rsidRPr="0097394B">
        <w:rPr>
          <w:color w:val="000000"/>
          <w:sz w:val="8"/>
          <w:szCs w:val="8"/>
        </w:rPr>
        <w:t xml:space="preserve"> and Indonesia, China is at the top of this cohort, </w:t>
      </w:r>
      <w:proofErr w:type="gramStart"/>
      <w:r w:rsidRPr="0097394B">
        <w:rPr>
          <w:color w:val="000000"/>
          <w:sz w:val="8"/>
          <w:szCs w:val="8"/>
        </w:rPr>
        <w:t>All</w:t>
      </w:r>
      <w:proofErr w:type="gramEnd"/>
      <w:r w:rsidRPr="0097394B">
        <w:rPr>
          <w:color w:val="000000"/>
          <w:sz w:val="8"/>
          <w:szCs w:val="8"/>
        </w:rPr>
        <w:t xml:space="preserve"> major power changes </w:t>
      </w:r>
      <w:proofErr w:type="spellStart"/>
      <w:r w:rsidRPr="0097394B">
        <w:rPr>
          <w:color w:val="000000"/>
          <w:sz w:val="8"/>
          <w:szCs w:val="8"/>
        </w:rPr>
        <w:t>chal</w:t>
      </w:r>
      <w:proofErr w:type="spellEnd"/>
      <w:r w:rsidRPr="0097394B">
        <w:rPr>
          <w:color w:val="000000"/>
          <w:sz w:val="8"/>
          <w:szCs w:val="8"/>
        </w:rPr>
        <w:t xml:space="preserve"> </w:t>
      </w:r>
      <w:proofErr w:type="spellStart"/>
      <w:r w:rsidRPr="0097394B">
        <w:rPr>
          <w:color w:val="000000"/>
          <w:sz w:val="8"/>
          <w:szCs w:val="8"/>
        </w:rPr>
        <w:t>lenge</w:t>
      </w:r>
      <w:proofErr w:type="spellEnd"/>
      <w:r w:rsidRPr="0097394B">
        <w:rPr>
          <w:color w:val="000000"/>
          <w:sz w:val="8"/>
          <w:szCs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w:t>
      </w:r>
      <w:proofErr w:type="spellStart"/>
      <w:r w:rsidRPr="0097394B">
        <w:rPr>
          <w:color w:val="000000"/>
          <w:sz w:val="8"/>
          <w:szCs w:val="8"/>
        </w:rPr>
        <w:t>escala</w:t>
      </w:r>
      <w:proofErr w:type="spellEnd"/>
      <w:r w:rsidRPr="0097394B">
        <w:rPr>
          <w:color w:val="000000"/>
          <w:sz w:val="8"/>
          <w:szCs w:val="8"/>
        </w:rPr>
        <w:t xml:space="preserve"> </w:t>
      </w:r>
      <w:proofErr w:type="spellStart"/>
      <w:r w:rsidRPr="0097394B">
        <w:rPr>
          <w:color w:val="000000"/>
          <w:sz w:val="8"/>
          <w:szCs w:val="8"/>
        </w:rPr>
        <w:t>tion</w:t>
      </w:r>
      <w:proofErr w:type="spellEnd"/>
      <w:r w:rsidRPr="0097394B">
        <w:rPr>
          <w:color w:val="000000"/>
          <w:sz w:val="8"/>
          <w:szCs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97394B">
        <w:rPr>
          <w:color w:val="000000"/>
          <w:sz w:val="8"/>
          <w:szCs w:val="8"/>
        </w:rPr>
        <w:t>arc</w:t>
      </w:r>
      <w:proofErr w:type="spellEnd"/>
      <w:r w:rsidRPr="0097394B">
        <w:rPr>
          <w:color w:val="000000"/>
          <w:sz w:val="8"/>
          <w:szCs w:val="8"/>
        </w:rPr>
        <w:t xml:space="preserve"> no natural laws saving that changes in the world’s power structure must end in war, despite all </w:t>
      </w:r>
      <w:proofErr w:type="spellStart"/>
      <w:r w:rsidRPr="0097394B">
        <w:rPr>
          <w:color w:val="000000"/>
          <w:sz w:val="8"/>
          <w:szCs w:val="8"/>
        </w:rPr>
        <w:t>distur</w:t>
      </w:r>
      <w:proofErr w:type="spellEnd"/>
      <w:r w:rsidRPr="0097394B">
        <w:rPr>
          <w:color w:val="000000"/>
          <w:sz w:val="8"/>
          <w:szCs w:val="8"/>
        </w:rPr>
        <w:t xml:space="preserve"> </w:t>
      </w:r>
      <w:proofErr w:type="spellStart"/>
      <w:r w:rsidRPr="0097394B">
        <w:rPr>
          <w:color w:val="000000"/>
          <w:sz w:val="8"/>
          <w:szCs w:val="8"/>
        </w:rPr>
        <w:t>bances</w:t>
      </w:r>
      <w:proofErr w:type="spellEnd"/>
      <w:r w:rsidRPr="0097394B">
        <w:rPr>
          <w:color w:val="000000"/>
          <w:sz w:val="8"/>
          <w:szCs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97394B">
        <w:rPr>
          <w:color w:val="000000"/>
          <w:sz w:val="8"/>
          <w:szCs w:val="8"/>
        </w:rPr>
        <w:t>thc</w:t>
      </w:r>
      <w:proofErr w:type="spellEnd"/>
      <w:r w:rsidRPr="0097394B">
        <w:rPr>
          <w:color w:val="000000"/>
          <w:sz w:val="8"/>
          <w:szCs w:val="8"/>
        </w:rPr>
        <w:t xml:space="preserve"> relations of only one emerging power with the present hegemon appear to be partially conflict-</w:t>
      </w:r>
      <w:proofErr w:type="spellStart"/>
      <w:r w:rsidRPr="0097394B">
        <w:rPr>
          <w:color w:val="000000"/>
          <w:sz w:val="8"/>
          <w:szCs w:val="8"/>
        </w:rPr>
        <w:t>pronc</w:t>
      </w:r>
      <w:proofErr w:type="spellEnd"/>
      <w:r w:rsidRPr="0097394B">
        <w:rPr>
          <w:color w:val="000000"/>
          <w:sz w:val="8"/>
          <w:szCs w:val="8"/>
        </w:rPr>
        <w:t xml:space="preserve">. and seriously so: it concerns the pair China/United States. The Iwo great powers are rivals for preponderance in East and South East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97394B">
        <w:rPr>
          <w:color w:val="000000"/>
          <w:sz w:val="8"/>
          <w:szCs w:val="8"/>
        </w:rPr>
        <w:t>thc</w:t>
      </w:r>
      <w:proofErr w:type="spellEnd"/>
      <w:r w:rsidRPr="0097394B">
        <w:rPr>
          <w:color w:val="000000"/>
          <w:sz w:val="8"/>
          <w:szCs w:val="8"/>
        </w:rPr>
        <w:t xml:space="preserve"> key to a peaceful. tense or even violent future at the world stage. A small group of </w:t>
      </w:r>
      <w:r w:rsidRPr="0097394B">
        <w:rPr>
          <w:color w:val="000000"/>
          <w:szCs w:val="22"/>
          <w:u w:val="single"/>
        </w:rPr>
        <w:t>major powers</w:t>
      </w:r>
      <w:r w:rsidRPr="0097394B">
        <w:rPr>
          <w:color w:val="000000"/>
          <w:sz w:val="8"/>
          <w:szCs w:val="8"/>
        </w:rPr>
        <w:t xml:space="preserve">. Including the United States and China, is interconnected today by a complex conflict system. China has territorial claims against Japan, South Korea, Vietnam. the Philippines. </w:t>
      </w:r>
      <w:proofErr w:type="spellStart"/>
      <w:r w:rsidRPr="0097394B">
        <w:rPr>
          <w:color w:val="000000"/>
          <w:sz w:val="8"/>
          <w:szCs w:val="8"/>
        </w:rPr>
        <w:t>Brunci</w:t>
      </w:r>
      <w:proofErr w:type="spellEnd"/>
      <w:r w:rsidRPr="0097394B">
        <w:rPr>
          <w:color w:val="000000"/>
          <w:sz w:val="8"/>
          <w:szCs w:val="8"/>
        </w:rPr>
        <w:t xml:space="preserve">. and India which it pursues by a variety of means, not shying away from the limited, small scale </w:t>
      </w:r>
      <w:proofErr w:type="spellStart"/>
      <w:r w:rsidRPr="0097394B">
        <w:rPr>
          <w:color w:val="000000"/>
          <w:sz w:val="8"/>
          <w:szCs w:val="8"/>
        </w:rPr>
        <w:t>usc</w:t>
      </w:r>
      <w:proofErr w:type="spellEnd"/>
      <w:r w:rsidRPr="0097394B">
        <w:rPr>
          <w:color w:val="000000"/>
          <w:sz w:val="8"/>
          <w:szCs w:val="8"/>
        </w:rPr>
        <w:t xml:space="preserve"> of </w:t>
      </w:r>
      <w:proofErr w:type="spellStart"/>
      <w:r w:rsidRPr="0097394B">
        <w:rPr>
          <w:color w:val="000000"/>
          <w:sz w:val="8"/>
          <w:szCs w:val="8"/>
        </w:rPr>
        <w:t>militan</w:t>
      </w:r>
      <w:proofErr w:type="spellEnd"/>
      <w:r w:rsidRPr="0097394B">
        <w:rPr>
          <w:color w:val="000000"/>
          <w:sz w:val="8"/>
          <w:szCs w:val="8"/>
        </w:rPr>
        <w:t xml:space="preserve"> force in some cases, notably against obviously weaker counterparts (</w:t>
      </w:r>
      <w:proofErr w:type="spellStart"/>
      <w:r w:rsidRPr="0097394B">
        <w:rPr>
          <w:color w:val="000000"/>
          <w:sz w:val="8"/>
          <w:szCs w:val="8"/>
        </w:rPr>
        <w:t>Ellcman</w:t>
      </w:r>
      <w:proofErr w:type="spellEnd"/>
      <w:r w:rsidRPr="0097394B">
        <w:rPr>
          <w:color w:val="000000"/>
          <w:sz w:val="8"/>
          <w:szCs w:val="8"/>
        </w:rPr>
        <w:t xml:space="preserve"> ci al. 2012). China’s relation (o wards Japan is the one most burdened by China’s past as a victim of Japanese oppression and related cruelties, and the </w:t>
      </w:r>
      <w:proofErr w:type="spellStart"/>
      <w:r w:rsidRPr="0097394B">
        <w:rPr>
          <w:color w:val="000000"/>
          <w:sz w:val="8"/>
          <w:szCs w:val="8"/>
        </w:rPr>
        <w:t>propcnsit</w:t>
      </w:r>
      <w:proofErr w:type="spellEnd"/>
      <w:r w:rsidRPr="0097394B">
        <w:rPr>
          <w:color w:val="000000"/>
          <w:sz w:val="8"/>
          <w:szCs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97394B">
        <w:rPr>
          <w:color w:val="000000"/>
          <w:szCs w:val="22"/>
          <w:u w:val="single"/>
        </w:rPr>
        <w:t>Territorial claims are always emotionalized and dangerous</w:t>
      </w:r>
      <w:r w:rsidRPr="0097394B">
        <w:rPr>
          <w:color w:val="000000"/>
          <w:sz w:val="8"/>
          <w:szCs w:val="8"/>
        </w:rPr>
        <w:t xml:space="preserve">. </w:t>
      </w:r>
      <w:r w:rsidRPr="0097394B">
        <w:rPr>
          <w:color w:val="000000"/>
          <w:szCs w:val="22"/>
          <w:u w:val="single"/>
        </w:rPr>
        <w:t xml:space="preserve">Territorial claims by a </w:t>
      </w:r>
      <w:proofErr w:type="gramStart"/>
      <w:r w:rsidRPr="0097394B">
        <w:rPr>
          <w:color w:val="000000"/>
          <w:szCs w:val="22"/>
          <w:u w:val="single"/>
        </w:rPr>
        <w:t>major power bear particular risks</w:t>
      </w:r>
      <w:proofErr w:type="gramEnd"/>
      <w:r w:rsidRPr="0097394B">
        <w:rPr>
          <w:color w:val="000000"/>
          <w:szCs w:val="22"/>
          <w:u w:val="single"/>
        </w:rPr>
        <w:t>, because threatened countries look for protective allies which are,</w:t>
      </w:r>
      <w:r w:rsidRPr="0097394B">
        <w:rPr>
          <w:color w:val="000000"/>
          <w:sz w:val="8"/>
          <w:szCs w:val="8"/>
        </w:rPr>
        <w:t xml:space="preserve"> by necessity, </w:t>
      </w:r>
      <w:r w:rsidRPr="0097394B">
        <w:rPr>
          <w:b/>
          <w:bCs/>
          <w:color w:val="000000"/>
          <w:szCs w:val="22"/>
          <w:u w:val="single"/>
        </w:rPr>
        <w:t>major powers</w:t>
      </w:r>
      <w:r w:rsidRPr="0097394B">
        <w:rPr>
          <w:color w:val="000000"/>
          <w:sz w:val="8"/>
          <w:szCs w:val="8"/>
        </w:rPr>
        <w:t xml:space="preserve"> </w:t>
      </w:r>
      <w:r w:rsidRPr="0097394B">
        <w:rPr>
          <w:color w:val="000000"/>
          <w:szCs w:val="22"/>
          <w:u w:val="single"/>
        </w:rPr>
        <w:t>with the capability to project power into the region of concern.</w:t>
      </w:r>
      <w:r w:rsidRPr="0097394B">
        <w:rPr>
          <w:color w:val="000000"/>
          <w:sz w:val="8"/>
          <w:szCs w:val="8"/>
        </w:rPr>
        <w:t xml:space="preserve"> </w:t>
      </w:r>
      <w:r w:rsidRPr="0097394B">
        <w:rPr>
          <w:b/>
          <w:bCs/>
          <w:color w:val="000000"/>
          <w:szCs w:val="22"/>
          <w:u w:val="single"/>
        </w:rPr>
        <w:t>The great power claimant and the great power protector then position themselves on the opposite sides of the conflict</w:t>
      </w:r>
      <w:r w:rsidRPr="0097394B">
        <w:rPr>
          <w:color w:val="000000"/>
          <w:sz w:val="8"/>
          <w:szCs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97394B">
        <w:rPr>
          <w:color w:val="000000"/>
          <w:sz w:val="8"/>
          <w:szCs w:val="8"/>
        </w:rPr>
        <w:t>ith</w:t>
      </w:r>
      <w:proofErr w:type="spellEnd"/>
      <w:r w:rsidRPr="0097394B">
        <w:rPr>
          <w:color w:val="000000"/>
          <w:sz w:val="8"/>
          <w:szCs w:val="8"/>
        </w:rPr>
        <w:t xml:space="preserve"> the United </w:t>
      </w:r>
      <w:proofErr w:type="spellStart"/>
      <w:r w:rsidRPr="0097394B">
        <w:rPr>
          <w:color w:val="000000"/>
          <w:sz w:val="8"/>
          <w:szCs w:val="8"/>
        </w:rPr>
        <w:t>Slates</w:t>
      </w:r>
      <w:proofErr w:type="spellEnd"/>
      <w:r w:rsidRPr="0097394B">
        <w:rPr>
          <w:color w:val="000000"/>
          <w:sz w:val="8"/>
          <w:szCs w:val="8"/>
        </w:rPr>
        <w:t xml:space="preserve">. India and Vietnam today entertain </w:t>
      </w:r>
      <w:proofErr w:type="spellStart"/>
      <w:r w:rsidRPr="0097394B">
        <w:rPr>
          <w:color w:val="000000"/>
          <w:sz w:val="8"/>
          <w:szCs w:val="8"/>
        </w:rPr>
        <w:t>rda</w:t>
      </w:r>
      <w:proofErr w:type="spellEnd"/>
      <w:r w:rsidRPr="0097394B">
        <w:rPr>
          <w:color w:val="000000"/>
          <w:sz w:val="8"/>
          <w:szCs w:val="8"/>
        </w:rPr>
        <w:t xml:space="preserve"> (ions </w:t>
      </w:r>
      <w:proofErr w:type="spellStart"/>
      <w:r w:rsidRPr="0097394B">
        <w:rPr>
          <w:color w:val="000000"/>
          <w:sz w:val="8"/>
          <w:szCs w:val="8"/>
        </w:rPr>
        <w:t>ith</w:t>
      </w:r>
      <w:proofErr w:type="spellEnd"/>
      <w:r w:rsidRPr="0097394B">
        <w:rPr>
          <w:color w:val="000000"/>
          <w:sz w:val="8"/>
          <w:szCs w:val="8"/>
        </w:rPr>
        <w:t xml:space="preserve"> the United States that can be depicted as cordial entente, already include military cooperation, and might move further towards an alliance. depending on </w:t>
      </w:r>
      <w:proofErr w:type="spellStart"/>
      <w:r w:rsidRPr="0097394B">
        <w:rPr>
          <w:color w:val="000000"/>
          <w:sz w:val="8"/>
          <w:szCs w:val="8"/>
        </w:rPr>
        <w:t>deelopmens</w:t>
      </w:r>
      <w:proofErr w:type="spellEnd"/>
      <w:r w:rsidRPr="0097394B">
        <w:rPr>
          <w:color w:val="000000"/>
          <w:sz w:val="8"/>
          <w:szCs w:val="8"/>
        </w:rPr>
        <w:t xml:space="preserve"> in Asia. The United States is also a protector of Taiwan. officially a Chinese province, </w:t>
      </w:r>
      <w:proofErr w:type="spellStart"/>
      <w:r w:rsidRPr="0097394B">
        <w:rPr>
          <w:color w:val="000000"/>
          <w:sz w:val="8"/>
          <w:szCs w:val="8"/>
        </w:rPr>
        <w:t>factualh</w:t>
      </w:r>
      <w:proofErr w:type="spellEnd"/>
      <w:r w:rsidRPr="0097394B">
        <w:rPr>
          <w:color w:val="000000"/>
          <w:sz w:val="8"/>
          <w:szCs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97394B">
        <w:rPr>
          <w:color w:val="000000"/>
          <w:szCs w:val="22"/>
          <w:u w:val="single"/>
        </w:rPr>
        <w:t xml:space="preserve">Russia and China have a </w:t>
      </w:r>
      <w:r w:rsidRPr="0097394B">
        <w:rPr>
          <w:b/>
          <w:bCs/>
          <w:color w:val="000000"/>
          <w:szCs w:val="22"/>
          <w:u w:val="single"/>
        </w:rPr>
        <w:t xml:space="preserve">fairly ambivalent relation </w:t>
      </w:r>
      <w:r w:rsidRPr="0097394B">
        <w:rPr>
          <w:color w:val="000000"/>
          <w:sz w:val="8"/>
          <w:szCs w:val="8"/>
        </w:rPr>
        <w:t xml:space="preserve">with each other that is officially called a strategic partnership. </w:t>
      </w:r>
      <w:r w:rsidRPr="0097394B">
        <w:rPr>
          <w:color w:val="000000"/>
          <w:szCs w:val="22"/>
          <w:u w:val="single"/>
        </w:rPr>
        <w:t>Ambiguous as this relationship is</w:t>
      </w:r>
      <w:r w:rsidRPr="0097394B">
        <w:rPr>
          <w:color w:val="000000"/>
          <w:sz w:val="8"/>
          <w:szCs w:val="8"/>
        </w:rPr>
        <w:t xml:space="preserve">, </w:t>
      </w:r>
      <w:r w:rsidRPr="0097394B">
        <w:rPr>
          <w:b/>
          <w:bCs/>
          <w:color w:val="000000"/>
          <w:szCs w:val="22"/>
          <w:u w:val="single"/>
        </w:rPr>
        <w:t>it is predictable</w:t>
      </w:r>
      <w:r w:rsidRPr="0097394B">
        <w:rPr>
          <w:color w:val="000000"/>
          <w:sz w:val="8"/>
          <w:szCs w:val="8"/>
        </w:rPr>
        <w:t xml:space="preserve"> </w:t>
      </w:r>
      <w:r w:rsidRPr="0097394B">
        <w:rPr>
          <w:color w:val="000000"/>
          <w:szCs w:val="22"/>
          <w:u w:val="single"/>
        </w:rPr>
        <w:t>that the more the West and Russia are at loggerheads, the closer the Russian—Chinese relations might become</w:t>
      </w:r>
      <w:r w:rsidRPr="0097394B">
        <w:rPr>
          <w:color w:val="000000"/>
          <w:sz w:val="8"/>
          <w:szCs w:val="8"/>
        </w:rPr>
        <w:t>. On the other hand</w:t>
      </w:r>
      <w:r w:rsidRPr="0097394B">
        <w:rPr>
          <w:color w:val="000000"/>
          <w:szCs w:val="22"/>
          <w:u w:val="single"/>
        </w:rPr>
        <w:t xml:space="preserve">. Chi </w:t>
      </w:r>
      <w:proofErr w:type="spellStart"/>
      <w:r w:rsidRPr="0097394B">
        <w:rPr>
          <w:color w:val="000000"/>
          <w:szCs w:val="22"/>
          <w:u w:val="single"/>
        </w:rPr>
        <w:t>na</w:t>
      </w:r>
      <w:proofErr w:type="spellEnd"/>
      <w:r w:rsidRPr="0097394B">
        <w:rPr>
          <w:color w:val="000000"/>
          <w:szCs w:val="22"/>
          <w:u w:val="single"/>
        </w:rPr>
        <w:t xml:space="preserve"> is the stronger partner and harbors not completely friendly feelings </w:t>
      </w:r>
      <w:proofErr w:type="spellStart"/>
      <w:r w:rsidRPr="0097394B">
        <w:rPr>
          <w:color w:val="000000"/>
          <w:szCs w:val="22"/>
          <w:u w:val="single"/>
        </w:rPr>
        <w:t>to wards</w:t>
      </w:r>
      <w:proofErr w:type="spellEnd"/>
      <w:r w:rsidRPr="0097394B">
        <w:rPr>
          <w:color w:val="000000"/>
          <w:szCs w:val="22"/>
          <w:u w:val="single"/>
        </w:rPr>
        <w:t xml:space="preserve"> Moscow</w:t>
      </w:r>
      <w:r w:rsidRPr="0097394B">
        <w:rPr>
          <w:color w:val="000000"/>
          <w:sz w:val="8"/>
          <w:szCs w:val="8"/>
        </w:rPr>
        <w:t xml:space="preserve">. as Russia took part in China’s humiliation during the </w:t>
      </w:r>
      <w:proofErr w:type="spellStart"/>
      <w:r w:rsidRPr="0097394B">
        <w:rPr>
          <w:color w:val="000000"/>
          <w:sz w:val="8"/>
          <w:szCs w:val="8"/>
        </w:rPr>
        <w:t>imperi</w:t>
      </w:r>
      <w:proofErr w:type="spellEnd"/>
      <w:r w:rsidRPr="0097394B">
        <w:rPr>
          <w:color w:val="000000"/>
          <w:sz w:val="8"/>
          <w:szCs w:val="8"/>
        </w:rPr>
        <w:t xml:space="preserve"> </w:t>
      </w:r>
      <w:proofErr w:type="spellStart"/>
      <w:r w:rsidRPr="0097394B">
        <w:rPr>
          <w:color w:val="000000"/>
          <w:sz w:val="8"/>
          <w:szCs w:val="8"/>
        </w:rPr>
        <w:t>alist</w:t>
      </w:r>
      <w:proofErr w:type="spellEnd"/>
      <w:r w:rsidRPr="0097394B">
        <w:rPr>
          <w:color w:val="000000"/>
          <w:sz w:val="8"/>
          <w:szCs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97394B">
        <w:rPr>
          <w:color w:val="000000"/>
          <w:sz w:val="8"/>
          <w:szCs w:val="8"/>
        </w:rPr>
        <w:t>Gilbov</w:t>
      </w:r>
      <w:proofErr w:type="spellEnd"/>
      <w:r w:rsidRPr="0097394B">
        <w:rPr>
          <w:color w:val="000000"/>
          <w:sz w:val="8"/>
          <w:szCs w:val="8"/>
        </w:rPr>
        <w:t>/</w:t>
      </w:r>
      <w:proofErr w:type="spellStart"/>
      <w:r w:rsidRPr="0097394B">
        <w:rPr>
          <w:color w:val="000000"/>
          <w:sz w:val="8"/>
          <w:szCs w:val="8"/>
        </w:rPr>
        <w:t>Hcginbotham</w:t>
      </w:r>
      <w:proofErr w:type="spellEnd"/>
      <w:r w:rsidRPr="0097394B">
        <w:rPr>
          <w:color w:val="000000"/>
          <w:sz w:val="8"/>
          <w:szCs w:val="8"/>
        </w:rPr>
        <w:t xml:space="preserve"> 2012). Both </w:t>
      </w:r>
      <w:proofErr w:type="gramStart"/>
      <w:r w:rsidRPr="0097394B">
        <w:rPr>
          <w:color w:val="000000"/>
          <w:sz w:val="8"/>
          <w:szCs w:val="8"/>
        </w:rPr>
        <w:t>arc</w:t>
      </w:r>
      <w:proofErr w:type="gramEnd"/>
      <w:r w:rsidRPr="0097394B">
        <w:rPr>
          <w:color w:val="000000"/>
          <w:sz w:val="8"/>
          <w:szCs w:val="8"/>
        </w:rPr>
        <w:t xml:space="preserve"> developing rapidly. with China still ahead. Territorial disputes. India’s </w:t>
      </w:r>
      <w:proofErr w:type="spellStart"/>
      <w:r w:rsidRPr="0097394B">
        <w:rPr>
          <w:color w:val="000000"/>
          <w:sz w:val="8"/>
          <w:szCs w:val="8"/>
        </w:rPr>
        <w:t>liospitalit</w:t>
      </w:r>
      <w:proofErr w:type="spellEnd"/>
      <w:r w:rsidRPr="0097394B">
        <w:rPr>
          <w:color w:val="000000"/>
          <w:sz w:val="8"/>
          <w:szCs w:val="8"/>
        </w:rPr>
        <w:t xml:space="preserve"> Lo </w:t>
      </w:r>
      <w:proofErr w:type="spellStart"/>
      <w:r w:rsidRPr="0097394B">
        <w:rPr>
          <w:color w:val="000000"/>
          <w:sz w:val="8"/>
          <w:szCs w:val="8"/>
        </w:rPr>
        <w:t>TibeLan</w:t>
      </w:r>
      <w:proofErr w:type="spellEnd"/>
      <w:r w:rsidRPr="0097394B">
        <w:rPr>
          <w:color w:val="000000"/>
          <w:sz w:val="8"/>
          <w:szCs w:val="8"/>
        </w:rPr>
        <w:t xml:space="preserve"> exiles including the Dalai Lama. China’s close relation to Pakistan and a growing naval rivalry spanning the Indian Ocean from the Strait of Malacca to Iranian shores (</w:t>
      </w:r>
      <w:proofErr w:type="spellStart"/>
      <w:r w:rsidRPr="0097394B">
        <w:rPr>
          <w:color w:val="000000"/>
          <w:sz w:val="8"/>
          <w:szCs w:val="8"/>
        </w:rPr>
        <w:t>Garofano</w:t>
      </w:r>
      <w:proofErr w:type="spellEnd"/>
      <w:r w:rsidRPr="0097394B">
        <w:rPr>
          <w:color w:val="000000"/>
          <w:sz w:val="8"/>
          <w:szCs w:val="8"/>
        </w:rPr>
        <w:t xml:space="preserve">/Dew 2013) run parallel to rapidly growing economic relations and ostensible efforts </w:t>
      </w:r>
      <w:proofErr w:type="spellStart"/>
      <w:r w:rsidRPr="0097394B">
        <w:rPr>
          <w:color w:val="000000"/>
          <w:sz w:val="8"/>
          <w:szCs w:val="8"/>
        </w:rPr>
        <w:t>lo</w:t>
      </w:r>
      <w:proofErr w:type="spellEnd"/>
      <w:r w:rsidRPr="0097394B">
        <w:rPr>
          <w:color w:val="000000"/>
          <w:sz w:val="8"/>
          <w:szCs w:val="8"/>
        </w:rPr>
        <w:t xml:space="preserve"> present the relationship if not as amiable then at least as partner-like. </w:t>
      </w:r>
      <w:r w:rsidRPr="0097394B">
        <w:rPr>
          <w:color w:val="000000"/>
          <w:szCs w:val="22"/>
          <w:u w:val="single"/>
          <w:shd w:val="clear" w:color="auto" w:fill="00FFFF"/>
        </w:rPr>
        <w:t>The U</w:t>
      </w:r>
      <w:r w:rsidRPr="0097394B">
        <w:rPr>
          <w:color w:val="000000"/>
          <w:szCs w:val="22"/>
          <w:u w:val="single"/>
        </w:rPr>
        <w:t xml:space="preserve">nited </w:t>
      </w:r>
      <w:r w:rsidRPr="0097394B">
        <w:rPr>
          <w:color w:val="000000"/>
          <w:szCs w:val="22"/>
          <w:u w:val="single"/>
          <w:shd w:val="clear" w:color="auto" w:fill="00FFFF"/>
        </w:rPr>
        <w:t>S</w:t>
      </w:r>
      <w:r w:rsidRPr="0097394B">
        <w:rPr>
          <w:color w:val="000000"/>
          <w:szCs w:val="22"/>
          <w:u w:val="single"/>
        </w:rPr>
        <w:t xml:space="preserve">tates, </w:t>
      </w:r>
      <w:r w:rsidRPr="0097394B">
        <w:rPr>
          <w:color w:val="000000"/>
          <w:szCs w:val="22"/>
          <w:u w:val="single"/>
          <w:shd w:val="clear" w:color="auto" w:fill="00FFFF"/>
        </w:rPr>
        <w:t>China, Russia and India</w:t>
      </w:r>
      <w:r w:rsidRPr="0097394B">
        <w:rPr>
          <w:color w:val="000000"/>
          <w:szCs w:val="22"/>
          <w:u w:val="single"/>
        </w:rPr>
        <w:t xml:space="preserve"> </w:t>
      </w:r>
      <w:r w:rsidRPr="0097394B">
        <w:rPr>
          <w:color w:val="000000"/>
          <w:sz w:val="8"/>
          <w:szCs w:val="8"/>
        </w:rPr>
        <w:t>even today</w:t>
      </w:r>
      <w:r w:rsidRPr="0097394B">
        <w:rPr>
          <w:color w:val="000000"/>
          <w:szCs w:val="22"/>
          <w:u w:val="single"/>
        </w:rPr>
        <w:t xml:space="preserve"> conduct </w:t>
      </w:r>
      <w:r w:rsidRPr="0097394B">
        <w:rPr>
          <w:b/>
          <w:bCs/>
          <w:color w:val="000000"/>
          <w:szCs w:val="22"/>
          <w:u w:val="single"/>
        </w:rPr>
        <w:t>a multi- pronged nuclear arms race</w:t>
      </w:r>
      <w:r w:rsidRPr="0097394B">
        <w:rPr>
          <w:color w:val="000000"/>
          <w:sz w:val="8"/>
          <w:szCs w:val="8"/>
        </w:rPr>
        <w:t xml:space="preserve"> (</w:t>
      </w:r>
      <w:proofErr w:type="spellStart"/>
      <w:r w:rsidRPr="0097394B">
        <w:rPr>
          <w:color w:val="000000"/>
          <w:sz w:val="8"/>
          <w:szCs w:val="8"/>
        </w:rPr>
        <w:t>Fingar</w:t>
      </w:r>
      <w:proofErr w:type="spellEnd"/>
      <w:r w:rsidRPr="0097394B">
        <w:rPr>
          <w:color w:val="000000"/>
          <w:sz w:val="8"/>
          <w:szCs w:val="8"/>
        </w:rPr>
        <w:t xml:space="preserve"> 2011: </w:t>
      </w:r>
      <w:proofErr w:type="spellStart"/>
      <w:r w:rsidRPr="0097394B">
        <w:rPr>
          <w:color w:val="000000"/>
          <w:sz w:val="8"/>
          <w:szCs w:val="8"/>
        </w:rPr>
        <w:t>Gangul</w:t>
      </w:r>
      <w:proofErr w:type="spellEnd"/>
      <w:r w:rsidRPr="0097394B">
        <w:rPr>
          <w:color w:val="000000"/>
          <w:sz w:val="8"/>
          <w:szCs w:val="8"/>
        </w:rPr>
        <w:t xml:space="preserve"> /Thompson 2011: O’Neill 2013. </w:t>
      </w:r>
      <w:proofErr w:type="spellStart"/>
      <w:r w:rsidRPr="0097394B">
        <w:rPr>
          <w:color w:val="000000"/>
          <w:sz w:val="8"/>
          <w:szCs w:val="8"/>
        </w:rPr>
        <w:t>Müllcr</w:t>
      </w:r>
      <w:proofErr w:type="spellEnd"/>
      <w:r w:rsidRPr="0097394B">
        <w:rPr>
          <w:color w:val="000000"/>
          <w:sz w:val="8"/>
          <w:szCs w:val="8"/>
        </w:rPr>
        <w:t xml:space="preserve"> 2014). In this race, conventional components like missile de </w:t>
      </w:r>
      <w:proofErr w:type="spellStart"/>
      <w:r w:rsidRPr="0097394B">
        <w:rPr>
          <w:color w:val="000000"/>
          <w:sz w:val="8"/>
          <w:szCs w:val="8"/>
        </w:rPr>
        <w:t>fense</w:t>
      </w:r>
      <w:proofErr w:type="spellEnd"/>
      <w:r w:rsidRPr="0097394B">
        <w:rPr>
          <w:color w:val="000000"/>
          <w:sz w:val="8"/>
          <w:szCs w:val="8"/>
        </w:rPr>
        <w:t xml:space="preserve">. Intercontinental strike options, space-based assets and the specter of </w:t>
      </w:r>
      <w:proofErr w:type="spellStart"/>
      <w:r w:rsidRPr="0097394B">
        <w:rPr>
          <w:color w:val="000000"/>
          <w:sz w:val="8"/>
          <w:szCs w:val="8"/>
        </w:rPr>
        <w:t>cbcr</w:t>
      </w:r>
      <w:proofErr w:type="spellEnd"/>
      <w:r w:rsidRPr="0097394B">
        <w:rPr>
          <w:color w:val="000000"/>
          <w:sz w:val="8"/>
          <w:szCs w:val="8"/>
        </w:rPr>
        <w:t xml:space="preserve"> war play their role, as does the issue of extended </w:t>
      </w:r>
      <w:proofErr w:type="spellStart"/>
      <w:r w:rsidRPr="0097394B">
        <w:rPr>
          <w:color w:val="000000"/>
          <w:sz w:val="8"/>
          <w:szCs w:val="8"/>
        </w:rPr>
        <w:t>dcterrcncc</w:t>
      </w:r>
      <w:proofErr w:type="spellEnd"/>
      <w:r w:rsidRPr="0097394B">
        <w:rPr>
          <w:color w:val="000000"/>
          <w:sz w:val="8"/>
          <w:szCs w:val="8"/>
        </w:rPr>
        <w:t xml:space="preserve"> </w:t>
      </w:r>
      <w:proofErr w:type="gramStart"/>
      <w:r w:rsidRPr="0097394B">
        <w:rPr>
          <w:color w:val="000000"/>
          <w:sz w:val="8"/>
          <w:szCs w:val="8"/>
        </w:rPr>
        <w:t>The</w:t>
      </w:r>
      <w:proofErr w:type="gramEnd"/>
      <w:r w:rsidRPr="0097394B">
        <w:rPr>
          <w:color w:val="000000"/>
          <w:sz w:val="8"/>
          <w:szCs w:val="8"/>
        </w:rPr>
        <w:t xml:space="preserve"> general US </w:t>
      </w:r>
      <w:proofErr w:type="spellStart"/>
      <w:r w:rsidRPr="0097394B">
        <w:rPr>
          <w:color w:val="000000"/>
          <w:sz w:val="8"/>
          <w:szCs w:val="8"/>
        </w:rPr>
        <w:t>militar</w:t>
      </w:r>
      <w:proofErr w:type="spellEnd"/>
      <w:r w:rsidRPr="0097394B">
        <w:rPr>
          <w:color w:val="000000"/>
          <w:sz w:val="8"/>
          <w:szCs w:val="8"/>
        </w:rPr>
        <w:t xml:space="preserve">’ superiority induces Russia and China to improve their nuclear arsenals, while India tries not to be left too far behind the Chinese in terms of nuclear capability. Pakistan and North Korea </w:t>
      </w:r>
      <w:proofErr w:type="spellStart"/>
      <w:r w:rsidRPr="0097394B">
        <w:rPr>
          <w:color w:val="000000"/>
          <w:sz w:val="8"/>
          <w:szCs w:val="8"/>
        </w:rPr>
        <w:t>ork</w:t>
      </w:r>
      <w:proofErr w:type="spellEnd"/>
      <w:r w:rsidRPr="0097394B">
        <w:rPr>
          <w:color w:val="000000"/>
          <w:sz w:val="8"/>
          <w:szCs w:val="8"/>
        </w:rPr>
        <w:t xml:space="preserve"> as potential spoilers at the fringe of this arms race. They are not powerful but </w:t>
      </w:r>
      <w:proofErr w:type="spellStart"/>
      <w:r w:rsidRPr="0097394B">
        <w:rPr>
          <w:color w:val="000000"/>
          <w:sz w:val="8"/>
          <w:szCs w:val="8"/>
        </w:rPr>
        <w:t>thc</w:t>
      </w:r>
      <w:proofErr w:type="spellEnd"/>
      <w:r w:rsidRPr="0097394B">
        <w:rPr>
          <w:color w:val="000000"/>
          <w:sz w:val="8"/>
          <w:szCs w:val="8"/>
        </w:rPr>
        <w:t xml:space="preserve"> arc capable of stirring up trouble, whenever they move. In </w:t>
      </w:r>
      <w:proofErr w:type="spellStart"/>
      <w:r w:rsidRPr="0097394B">
        <w:rPr>
          <w:color w:val="000000"/>
          <w:sz w:val="8"/>
          <w:szCs w:val="8"/>
        </w:rPr>
        <w:t>tems</w:t>
      </w:r>
      <w:proofErr w:type="spellEnd"/>
      <w:r w:rsidRPr="0097394B">
        <w:rPr>
          <w:color w:val="000000"/>
          <w:sz w:val="8"/>
          <w:szCs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97394B">
        <w:rPr>
          <w:color w:val="000000"/>
          <w:sz w:val="8"/>
          <w:szCs w:val="8"/>
        </w:rPr>
        <w:t>ceived</w:t>
      </w:r>
      <w:proofErr w:type="spellEnd"/>
      <w:r w:rsidRPr="0097394B">
        <w:rPr>
          <w:color w:val="000000"/>
          <w:sz w:val="8"/>
          <w:szCs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97394B">
        <w:rPr>
          <w:color w:val="000000"/>
          <w:sz w:val="8"/>
          <w:szCs w:val="8"/>
        </w:rPr>
        <w:t>desiroy</w:t>
      </w:r>
      <w:proofErr w:type="spellEnd"/>
      <w:r w:rsidRPr="0097394B">
        <w:rPr>
          <w:color w:val="000000"/>
          <w:sz w:val="8"/>
          <w:szCs w:val="8"/>
        </w:rPr>
        <w:t xml:space="preserve"> US Air Force assets in Okinawa. while the United States is developing means to neutralize exactly these Chinese capabilities. </w:t>
      </w:r>
      <w:r w:rsidRPr="0097394B">
        <w:rPr>
          <w:b/>
          <w:bCs/>
          <w:color w:val="000000"/>
          <w:szCs w:val="22"/>
          <w:u w:val="single"/>
        </w:rPr>
        <w:t xml:space="preserve">They </w:t>
      </w:r>
      <w:r w:rsidRPr="0097394B">
        <w:rPr>
          <w:b/>
          <w:bCs/>
          <w:color w:val="000000"/>
          <w:szCs w:val="22"/>
          <w:u w:val="single"/>
          <w:shd w:val="clear" w:color="auto" w:fill="00FFFF"/>
        </w:rPr>
        <w:t>are steering towards a hair-trigger security dilemma</w:t>
      </w:r>
      <w:r w:rsidRPr="0097394B">
        <w:rPr>
          <w:b/>
          <w:bCs/>
          <w:color w:val="000000"/>
          <w:szCs w:val="22"/>
          <w:u w:val="single"/>
        </w:rPr>
        <w:t xml:space="preserve"> </w:t>
      </w:r>
      <w:r w:rsidRPr="0097394B">
        <w:rPr>
          <w:color w:val="000000"/>
          <w:sz w:val="8"/>
          <w:szCs w:val="8"/>
        </w:rPr>
        <w:t xml:space="preserve">in which the mutual postures cry out for being used first before the enemy might destroy them (Goldstein 2013: Le </w:t>
      </w:r>
      <w:proofErr w:type="spellStart"/>
      <w:r w:rsidRPr="0097394B">
        <w:rPr>
          <w:color w:val="000000"/>
          <w:sz w:val="8"/>
          <w:szCs w:val="8"/>
        </w:rPr>
        <w:t>Miôre</w:t>
      </w:r>
      <w:proofErr w:type="spellEnd"/>
      <w:r w:rsidRPr="0097394B">
        <w:rPr>
          <w:color w:val="000000"/>
          <w:sz w:val="8"/>
          <w:szCs w:val="8"/>
        </w:rPr>
        <w:t xml:space="preserve"> 2012). </w:t>
      </w:r>
      <w:r w:rsidRPr="0097394B">
        <w:rPr>
          <w:color w:val="000000"/>
          <w:szCs w:val="22"/>
          <w:u w:val="single"/>
        </w:rPr>
        <w:t xml:space="preserve">It cannot be excluded that </w:t>
      </w:r>
      <w:r w:rsidRPr="0097394B">
        <w:rPr>
          <w:color w:val="000000"/>
          <w:szCs w:val="22"/>
          <w:u w:val="single"/>
          <w:shd w:val="clear" w:color="auto" w:fill="00FFFF"/>
        </w:rPr>
        <w:t>this whole conflict system might collapse</w:t>
      </w:r>
      <w:r w:rsidRPr="0097394B">
        <w:rPr>
          <w:color w:val="000000"/>
          <w:szCs w:val="22"/>
          <w:u w:val="single"/>
        </w:rPr>
        <w:t xml:space="preserve"> </w:t>
      </w:r>
      <w:r w:rsidRPr="0097394B">
        <w:rPr>
          <w:color w:val="000000"/>
          <w:szCs w:val="22"/>
          <w:u w:val="single"/>
          <w:shd w:val="clear" w:color="auto" w:fill="00FFFF"/>
        </w:rPr>
        <w:t>into</w:t>
      </w:r>
      <w:r w:rsidRPr="0097394B">
        <w:rPr>
          <w:color w:val="000000"/>
          <w:szCs w:val="22"/>
          <w:u w:val="single"/>
        </w:rPr>
        <w:t xml:space="preserve"> two </w:t>
      </w:r>
      <w:r w:rsidRPr="0097394B">
        <w:rPr>
          <w:color w:val="000000"/>
          <w:szCs w:val="22"/>
          <w:u w:val="single"/>
          <w:shd w:val="clear" w:color="auto" w:fill="00FFFF"/>
        </w:rPr>
        <w:t>opposing blocks</w:t>
      </w:r>
      <w:r w:rsidRPr="0097394B">
        <w:rPr>
          <w:color w:val="000000"/>
          <w:sz w:val="8"/>
          <w:szCs w:val="8"/>
        </w:rPr>
        <w:t xml:space="preserve"> one da the spark </w:t>
      </w:r>
      <w:r w:rsidRPr="0097394B">
        <w:rPr>
          <w:color w:val="000000"/>
          <w:szCs w:val="22"/>
          <w:u w:val="single"/>
        </w:rPr>
        <w:t xml:space="preserve">for a major violent cataclysm could even be lighted by uncontrolled non-state actors inside some of the powers. </w:t>
      </w:r>
      <w:r w:rsidRPr="0097394B">
        <w:rPr>
          <w:color w:val="000000"/>
          <w:sz w:val="8"/>
          <w:szCs w:val="8"/>
        </w:rPr>
        <w:t>or—</w:t>
      </w:r>
      <w:r w:rsidRPr="0097394B">
        <w:rPr>
          <w:color w:val="000000"/>
          <w:szCs w:val="22"/>
          <w:u w:val="single"/>
        </w:rPr>
        <w:t>in analogy to</w:t>
      </w:r>
      <w:r w:rsidRPr="0097394B">
        <w:rPr>
          <w:color w:val="000000"/>
          <w:sz w:val="8"/>
          <w:szCs w:val="8"/>
        </w:rPr>
        <w:t xml:space="preserve"> the role of </w:t>
      </w:r>
      <w:r w:rsidRPr="0097394B">
        <w:rPr>
          <w:b/>
          <w:bCs/>
          <w:color w:val="000000"/>
          <w:szCs w:val="22"/>
          <w:u w:val="single"/>
        </w:rPr>
        <w:t>Serbia in 1914</w:t>
      </w:r>
      <w:r w:rsidRPr="0097394B">
        <w:rPr>
          <w:color w:val="000000"/>
          <w:sz w:val="8"/>
          <w:szCs w:val="8"/>
        </w:rPr>
        <w:t xml:space="preserve">— </w:t>
      </w:r>
      <w:r w:rsidRPr="0097394B">
        <w:rPr>
          <w:b/>
          <w:bCs/>
          <w:color w:val="000000"/>
          <w:szCs w:val="22"/>
          <w:u w:val="single"/>
        </w:rPr>
        <w:t>a ‘spoiler” state</w:t>
      </w:r>
      <w:r w:rsidRPr="0097394B">
        <w:rPr>
          <w:color w:val="000000"/>
          <w:sz w:val="8"/>
          <w:szCs w:val="8"/>
        </w:rPr>
        <w:t xml:space="preserve"> with a particularly </w:t>
      </w:r>
      <w:proofErr w:type="spellStart"/>
      <w:r w:rsidRPr="0097394B">
        <w:rPr>
          <w:color w:val="000000"/>
          <w:sz w:val="8"/>
          <w:szCs w:val="8"/>
        </w:rPr>
        <w:t>idios</w:t>
      </w:r>
      <w:proofErr w:type="spellEnd"/>
      <w:r w:rsidRPr="0097394B">
        <w:rPr>
          <w:color w:val="000000"/>
          <w:sz w:val="8"/>
          <w:szCs w:val="8"/>
        </w:rPr>
        <w:t xml:space="preserve"> </w:t>
      </w:r>
      <w:proofErr w:type="spellStart"/>
      <w:r w:rsidRPr="0097394B">
        <w:rPr>
          <w:color w:val="000000"/>
          <w:sz w:val="8"/>
          <w:szCs w:val="8"/>
        </w:rPr>
        <w:t>ncralic</w:t>
      </w:r>
      <w:proofErr w:type="spellEnd"/>
      <w:r w:rsidRPr="0097394B">
        <w:rPr>
          <w:color w:val="000000"/>
          <w:sz w:val="8"/>
          <w:szCs w:val="8"/>
        </w:rPr>
        <w:t xml:space="preserve"> agenda. Pakistan. North Korea or Tai an arc con </w:t>
      </w:r>
      <w:proofErr w:type="spellStart"/>
      <w:r w:rsidRPr="0097394B">
        <w:rPr>
          <w:color w:val="000000"/>
          <w:sz w:val="8"/>
          <w:szCs w:val="8"/>
        </w:rPr>
        <w:t>ceivable</w:t>
      </w:r>
      <w:proofErr w:type="spellEnd"/>
      <w:r w:rsidRPr="0097394B">
        <w:rPr>
          <w:color w:val="000000"/>
          <w:sz w:val="8"/>
          <w:szCs w:val="8"/>
        </w:rPr>
        <w:t xml:space="preserve"> in this role. Even Japan might be considered, if nationalism in Nippon grows further and seeks confrontation with the old rival China. If anything. </w:t>
      </w:r>
      <w:r w:rsidRPr="0097394B">
        <w:rPr>
          <w:color w:val="000000"/>
          <w:szCs w:val="22"/>
          <w:u w:val="single"/>
          <w:shd w:val="clear" w:color="auto" w:fill="00FFFF"/>
        </w:rPr>
        <w:t>this</w:t>
      </w:r>
      <w:r w:rsidRPr="0097394B">
        <w:rPr>
          <w:color w:val="000000"/>
          <w:sz w:val="8"/>
          <w:szCs w:val="8"/>
        </w:rPr>
        <w:t xml:space="preserve"> </w:t>
      </w:r>
      <w:r w:rsidRPr="0097394B">
        <w:rPr>
          <w:color w:val="000000"/>
          <w:szCs w:val="22"/>
          <w:u w:val="single"/>
        </w:rPr>
        <w:t xml:space="preserve">constellation </w:t>
      </w:r>
      <w:r w:rsidRPr="0097394B">
        <w:rPr>
          <w:color w:val="000000"/>
          <w:szCs w:val="22"/>
          <w:u w:val="single"/>
          <w:shd w:val="clear" w:color="auto" w:fill="00FFFF"/>
        </w:rPr>
        <w:t>does not look</w:t>
      </w:r>
      <w:r w:rsidRPr="0097394B">
        <w:rPr>
          <w:color w:val="000000"/>
          <w:szCs w:val="22"/>
          <w:u w:val="single"/>
        </w:rPr>
        <w:t xml:space="preserve"> much </w:t>
      </w:r>
      <w:r w:rsidRPr="0097394B">
        <w:rPr>
          <w:color w:val="000000"/>
          <w:szCs w:val="22"/>
          <w:u w:val="single"/>
          <w:shd w:val="clear" w:color="auto" w:fill="00FFFF"/>
        </w:rPr>
        <w:t xml:space="preserve">better than the one which drove </w:t>
      </w:r>
      <w:r w:rsidRPr="0097394B">
        <w:rPr>
          <w:b/>
          <w:bCs/>
          <w:color w:val="000000"/>
          <w:szCs w:val="22"/>
          <w:u w:val="single"/>
          <w:shd w:val="clear" w:color="auto" w:fill="00FFFF"/>
        </w:rPr>
        <w:t>Europe into W</w:t>
      </w:r>
      <w:r w:rsidRPr="0097394B">
        <w:rPr>
          <w:b/>
          <w:bCs/>
          <w:color w:val="000000"/>
          <w:szCs w:val="22"/>
          <w:u w:val="single"/>
        </w:rPr>
        <w:t xml:space="preserve">orld </w:t>
      </w:r>
      <w:r w:rsidRPr="0097394B">
        <w:rPr>
          <w:b/>
          <w:bCs/>
          <w:color w:val="000000"/>
          <w:szCs w:val="22"/>
          <w:u w:val="single"/>
          <w:shd w:val="clear" w:color="auto" w:fill="00FFFF"/>
        </w:rPr>
        <w:lastRenderedPageBreak/>
        <w:t>W</w:t>
      </w:r>
      <w:r w:rsidRPr="0097394B">
        <w:rPr>
          <w:b/>
          <w:bCs/>
          <w:color w:val="000000"/>
          <w:szCs w:val="22"/>
          <w:u w:val="single"/>
        </w:rPr>
        <w:t xml:space="preserve">ar </w:t>
      </w:r>
      <w:r w:rsidRPr="0097394B">
        <w:rPr>
          <w:b/>
          <w:bCs/>
          <w:color w:val="000000"/>
          <w:szCs w:val="22"/>
          <w:u w:val="single"/>
          <w:shd w:val="clear" w:color="auto" w:fill="00FFFF"/>
        </w:rPr>
        <w:t>I</w:t>
      </w:r>
      <w:r w:rsidRPr="0097394B">
        <w:rPr>
          <w:color w:val="000000"/>
          <w:sz w:val="8"/>
          <w:szCs w:val="8"/>
        </w:rPr>
        <w:t xml:space="preserve"> </w:t>
      </w:r>
      <w:proofErr w:type="gramStart"/>
      <w:r w:rsidRPr="0097394B">
        <w:rPr>
          <w:color w:val="000000"/>
          <w:sz w:val="8"/>
          <w:szCs w:val="8"/>
        </w:rPr>
        <w:t>a</w:t>
      </w:r>
      <w:proofErr w:type="gramEnd"/>
      <w:r w:rsidRPr="0097394B">
        <w:rPr>
          <w:color w:val="000000"/>
          <w:sz w:val="8"/>
          <w:szCs w:val="8"/>
        </w:rPr>
        <w:t xml:space="preserve"> century ago. </w:t>
      </w:r>
      <w:r w:rsidRPr="0097394B">
        <w:rPr>
          <w:color w:val="000000"/>
          <w:szCs w:val="22"/>
          <w:u w:val="single"/>
          <w:shd w:val="clear" w:color="auto" w:fill="00FFFF"/>
        </w:rPr>
        <w:t>and</w:t>
      </w:r>
      <w:r w:rsidRPr="0097394B">
        <w:rPr>
          <w:color w:val="000000"/>
          <w:sz w:val="8"/>
          <w:szCs w:val="8"/>
          <w:shd w:val="clear" w:color="auto" w:fill="00FFFF"/>
        </w:rPr>
        <w:t xml:space="preserve"> </w:t>
      </w:r>
      <w:r w:rsidRPr="0097394B">
        <w:rPr>
          <w:b/>
          <w:bCs/>
          <w:color w:val="000000"/>
          <w:szCs w:val="22"/>
          <w:u w:val="single"/>
          <w:shd w:val="clear" w:color="auto" w:fill="00FFFF"/>
        </w:rPr>
        <w:t>it contains a nuclear component.</w:t>
      </w:r>
      <w:r w:rsidRPr="0097394B">
        <w:rPr>
          <w:color w:val="000000"/>
          <w:sz w:val="8"/>
          <w:szCs w:val="8"/>
        </w:rPr>
        <w:t xml:space="preserve"> </w:t>
      </w:r>
      <w:r w:rsidRPr="0097394B">
        <w:rPr>
          <w:color w:val="000000"/>
          <w:szCs w:val="22"/>
          <w:u w:val="single"/>
        </w:rPr>
        <w:t xml:space="preserve">To trust in the infallibility of nuclear deterrence in this mufti- pronged constellation </w:t>
      </w:r>
      <w:r w:rsidRPr="0097394B">
        <w:rPr>
          <w:b/>
          <w:bCs/>
          <w:color w:val="000000"/>
          <w:szCs w:val="22"/>
          <w:u w:val="single"/>
        </w:rPr>
        <w:t xml:space="preserve">needs quite a lot of optimism </w:t>
      </w:r>
      <w:r w:rsidRPr="0097394B">
        <w:rPr>
          <w:color w:val="000000"/>
          <w:szCs w:val="22"/>
          <w:u w:val="single"/>
          <w:shd w:val="clear" w:color="auto" w:fill="00FFFF"/>
        </w:rPr>
        <w:t>Can democratic peace</w:t>
      </w:r>
      <w:r w:rsidRPr="0097394B">
        <w:rPr>
          <w:color w:val="000000"/>
          <w:szCs w:val="22"/>
          <w:u w:val="single"/>
        </w:rPr>
        <w:t xml:space="preserve"> be </w:t>
      </w:r>
      <w:r w:rsidRPr="0097394B">
        <w:rPr>
          <w:color w:val="000000"/>
          <w:szCs w:val="22"/>
          <w:u w:val="single"/>
          <w:shd w:val="clear" w:color="auto" w:fill="00FFFF"/>
        </w:rPr>
        <w:t>help</w:t>
      </w:r>
      <w:r w:rsidRPr="0097394B">
        <w:rPr>
          <w:color w:val="000000"/>
          <w:szCs w:val="22"/>
          <w:u w:val="single"/>
        </w:rPr>
        <w:t xml:space="preserve">ful in this constellation? </w:t>
      </w:r>
      <w:r w:rsidRPr="0097394B">
        <w:rPr>
          <w:color w:val="000000"/>
          <w:sz w:val="8"/>
          <w:szCs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97394B">
        <w:rPr>
          <w:color w:val="000000"/>
          <w:szCs w:val="22"/>
          <w:u w:val="single"/>
          <w:shd w:val="clear" w:color="auto" w:fill="00FFFF"/>
        </w:rPr>
        <w:t>democracies</w:t>
      </w:r>
      <w:r w:rsidRPr="0097394B">
        <w:rPr>
          <w:color w:val="000000"/>
          <w:szCs w:val="22"/>
          <w:u w:val="single"/>
        </w:rPr>
        <w:t xml:space="preserve"> like Ukraine and Georgia </w:t>
      </w:r>
      <w:r w:rsidRPr="0097394B">
        <w:rPr>
          <w:color w:val="000000"/>
          <w:szCs w:val="22"/>
          <w:u w:val="single"/>
          <w:shd w:val="clear" w:color="auto" w:fill="00FFFF"/>
        </w:rPr>
        <w:t>may feature rather importantly</w:t>
      </w:r>
      <w:r w:rsidRPr="0097394B">
        <w:rPr>
          <w:color w:val="000000"/>
          <w:szCs w:val="22"/>
          <w:u w:val="single"/>
        </w:rPr>
        <w:t xml:space="preserve"> </w:t>
      </w:r>
      <w:r w:rsidRPr="0097394B">
        <w:rPr>
          <w:color w:val="000000"/>
          <w:szCs w:val="22"/>
          <w:u w:val="single"/>
          <w:shd w:val="clear" w:color="auto" w:fill="00FFFF"/>
        </w:rPr>
        <w:t xml:space="preserve">as potential triggers for </w:t>
      </w:r>
      <w:r w:rsidRPr="0097394B">
        <w:rPr>
          <w:b/>
          <w:bCs/>
          <w:color w:val="000000"/>
          <w:szCs w:val="22"/>
          <w:u w:val="single"/>
        </w:rPr>
        <w:t>a</w:t>
      </w:r>
      <w:r w:rsidRPr="0097394B">
        <w:rPr>
          <w:b/>
          <w:bCs/>
          <w:color w:val="000000"/>
          <w:szCs w:val="22"/>
          <w:u w:val="single"/>
          <w:shd w:val="clear" w:color="auto" w:fill="00FFFF"/>
        </w:rPr>
        <w:t xml:space="preserve"> worsening</w:t>
      </w:r>
      <w:r w:rsidRPr="0097394B">
        <w:rPr>
          <w:b/>
          <w:bCs/>
          <w:color w:val="000000"/>
          <w:szCs w:val="22"/>
          <w:u w:val="single"/>
        </w:rPr>
        <w:t xml:space="preserve"> of </w:t>
      </w:r>
      <w:r w:rsidRPr="0097394B">
        <w:rPr>
          <w:b/>
          <w:bCs/>
          <w:color w:val="000000"/>
          <w:szCs w:val="22"/>
          <w:u w:val="single"/>
          <w:shd w:val="clear" w:color="auto" w:fill="00FFFF"/>
        </w:rPr>
        <w:t>relationships.</w:t>
      </w:r>
      <w:r w:rsidRPr="0097394B">
        <w:rPr>
          <w:b/>
          <w:bCs/>
          <w:color w:val="000000"/>
          <w:szCs w:val="22"/>
          <w:u w:val="single"/>
        </w:rPr>
        <w:t xml:space="preserve"> </w:t>
      </w:r>
      <w:r w:rsidRPr="0097394B">
        <w:rPr>
          <w:color w:val="000000"/>
          <w:szCs w:val="22"/>
          <w:u w:val="single"/>
          <w:shd w:val="clear" w:color="auto" w:fill="00FFFF"/>
        </w:rPr>
        <w:t>While democracy is useful in</w:t>
      </w:r>
      <w:r w:rsidRPr="0097394B">
        <w:rPr>
          <w:color w:val="000000"/>
          <w:szCs w:val="22"/>
          <w:u w:val="single"/>
        </w:rPr>
        <w:t xml:space="preserve"> excluding certain </w:t>
      </w:r>
      <w:r w:rsidRPr="0097394B">
        <w:rPr>
          <w:b/>
          <w:bCs/>
          <w:color w:val="000000"/>
          <w:szCs w:val="22"/>
          <w:u w:val="single"/>
          <w:shd w:val="clear" w:color="auto" w:fill="00FFFF"/>
        </w:rPr>
        <w:t>conflict dyads</w:t>
      </w:r>
      <w:r w:rsidRPr="0097394B">
        <w:rPr>
          <w:b/>
          <w:bCs/>
          <w:color w:val="000000"/>
          <w:szCs w:val="22"/>
          <w:u w:val="single"/>
        </w:rPr>
        <w:t xml:space="preserve"> </w:t>
      </w:r>
      <w:r w:rsidRPr="0097394B">
        <w:rPr>
          <w:color w:val="000000"/>
          <w:sz w:val="8"/>
          <w:szCs w:val="8"/>
        </w:rPr>
        <w:t xml:space="preserve">in the whole complex, </w:t>
      </w:r>
      <w:r w:rsidRPr="0097394B">
        <w:rPr>
          <w:color w:val="000000"/>
          <w:szCs w:val="22"/>
          <w:u w:val="single"/>
        </w:rPr>
        <w:t xml:space="preserve">such as </w:t>
      </w:r>
      <w:r w:rsidRPr="0097394B">
        <w:rPr>
          <w:b/>
          <w:bCs/>
          <w:color w:val="000000"/>
          <w:szCs w:val="22"/>
          <w:u w:val="single"/>
        </w:rPr>
        <w:t>India</w:t>
      </w:r>
      <w:r w:rsidRPr="0097394B">
        <w:rPr>
          <w:color w:val="000000"/>
          <w:szCs w:val="22"/>
          <w:u w:val="single"/>
        </w:rPr>
        <w:t xml:space="preserve"> and the </w:t>
      </w:r>
      <w:r w:rsidRPr="0097394B">
        <w:rPr>
          <w:b/>
          <w:bCs/>
          <w:color w:val="000000"/>
          <w:szCs w:val="22"/>
          <w:u w:val="single"/>
        </w:rPr>
        <w:t>U</w:t>
      </w:r>
      <w:r w:rsidRPr="0097394B">
        <w:rPr>
          <w:color w:val="000000"/>
          <w:sz w:val="8"/>
          <w:szCs w:val="8"/>
        </w:rPr>
        <w:t xml:space="preserve">nited </w:t>
      </w:r>
      <w:r w:rsidRPr="0097394B">
        <w:rPr>
          <w:b/>
          <w:bCs/>
          <w:color w:val="000000"/>
          <w:szCs w:val="22"/>
          <w:u w:val="single"/>
        </w:rPr>
        <w:t>S</w:t>
      </w:r>
      <w:r w:rsidRPr="0097394B">
        <w:rPr>
          <w:color w:val="000000"/>
          <w:sz w:val="8"/>
          <w:szCs w:val="8"/>
        </w:rPr>
        <w:t xml:space="preserve">tates. Japan and the United States. Japan and India. from the risk that they might escalate into a violent conflict, and as democratic peace is pacifying parts of the world. such as South America or Europe. </w:t>
      </w:r>
      <w:r w:rsidRPr="0097394B">
        <w:rPr>
          <w:b/>
          <w:bCs/>
          <w:color w:val="000000"/>
          <w:szCs w:val="22"/>
          <w:u w:val="single"/>
          <w:shd w:val="clear" w:color="auto" w:fill="00FFFF"/>
        </w:rPr>
        <w:t>it helps little in disputes between</w:t>
      </w:r>
      <w:r w:rsidRPr="0097394B">
        <w:rPr>
          <w:b/>
          <w:bCs/>
          <w:color w:val="000000"/>
          <w:szCs w:val="22"/>
          <w:u w:val="single"/>
        </w:rPr>
        <w:t xml:space="preserve"> </w:t>
      </w:r>
      <w:r w:rsidRPr="0097394B">
        <w:rPr>
          <w:b/>
          <w:bCs/>
          <w:color w:val="000000"/>
          <w:szCs w:val="22"/>
          <w:u w:val="single"/>
          <w:shd w:val="clear" w:color="auto" w:fill="00FFFF"/>
        </w:rPr>
        <w:t>democracies and non-democracies</w:t>
      </w:r>
      <w:r w:rsidRPr="0097394B">
        <w:rPr>
          <w:b/>
          <w:bCs/>
          <w:color w:val="000000"/>
          <w:szCs w:val="22"/>
          <w:u w:val="single"/>
        </w:rPr>
        <w:t xml:space="preserve">. </w:t>
      </w:r>
      <w:r w:rsidRPr="0097394B">
        <w:rPr>
          <w:color w:val="000000"/>
          <w:sz w:val="8"/>
          <w:szCs w:val="8"/>
        </w:rPr>
        <w:t xml:space="preserve">To the contrary: as discussed above, </w:t>
      </w:r>
      <w:r w:rsidRPr="0097394B">
        <w:rPr>
          <w:color w:val="000000"/>
          <w:szCs w:val="22"/>
          <w:u w:val="single"/>
          <w:shd w:val="clear" w:color="auto" w:fill="00FFFF"/>
        </w:rPr>
        <w:t>democracies</w:t>
      </w:r>
      <w:r w:rsidRPr="0097394B">
        <w:rPr>
          <w:color w:val="000000"/>
          <w:szCs w:val="22"/>
          <w:u w:val="single"/>
        </w:rPr>
        <w:t xml:space="preserve"> have a more or less </w:t>
      </w:r>
      <w:r w:rsidRPr="0097394B">
        <w:rPr>
          <w:b/>
          <w:bCs/>
          <w:color w:val="000000"/>
          <w:szCs w:val="22"/>
          <w:u w:val="single"/>
        </w:rPr>
        <w:t>moral-emotional inclination</w:t>
      </w:r>
      <w:r w:rsidRPr="0097394B">
        <w:rPr>
          <w:color w:val="000000"/>
          <w:sz w:val="8"/>
          <w:szCs w:val="8"/>
        </w:rPr>
        <w:t xml:space="preserve"> </w:t>
      </w:r>
      <w:r w:rsidRPr="0097394B">
        <w:rPr>
          <w:b/>
          <w:bCs/>
          <w:color w:val="000000"/>
          <w:szCs w:val="22"/>
          <w:u w:val="single"/>
        </w:rPr>
        <w:t xml:space="preserve">to demonize non-democracies once they </w:t>
      </w:r>
      <w:proofErr w:type="spellStart"/>
      <w:r w:rsidRPr="0097394B">
        <w:rPr>
          <w:b/>
          <w:bCs/>
          <w:color w:val="000000"/>
          <w:szCs w:val="22"/>
          <w:u w:val="single"/>
        </w:rPr>
        <w:t>dis</w:t>
      </w:r>
      <w:proofErr w:type="spellEnd"/>
      <w:r w:rsidRPr="0097394B">
        <w:rPr>
          <w:b/>
          <w:bCs/>
          <w:color w:val="000000"/>
          <w:szCs w:val="22"/>
          <w:u w:val="single"/>
        </w:rPr>
        <w:t xml:space="preserve"> agree, </w:t>
      </w:r>
      <w:r w:rsidRPr="0097394B">
        <w:rPr>
          <w:color w:val="000000"/>
          <w:szCs w:val="22"/>
          <w:u w:val="single"/>
        </w:rPr>
        <w:t xml:space="preserve">and to feel a missionary drive </w:t>
      </w:r>
      <w:r w:rsidRPr="0097394B">
        <w:rPr>
          <w:b/>
          <w:bCs/>
          <w:color w:val="000000"/>
          <w:szCs w:val="22"/>
          <w:u w:val="single"/>
        </w:rPr>
        <w:t>to turn them democratic</w:t>
      </w:r>
      <w:r w:rsidRPr="0097394B">
        <w:rPr>
          <w:color w:val="000000"/>
          <w:sz w:val="8"/>
          <w:szCs w:val="8"/>
        </w:rPr>
        <w:t xml:space="preserve">. </w:t>
      </w:r>
      <w:r w:rsidRPr="0097394B">
        <w:rPr>
          <w:color w:val="000000"/>
          <w:szCs w:val="22"/>
          <w:u w:val="single"/>
        </w:rPr>
        <w:t xml:space="preserve">This </w:t>
      </w:r>
      <w:r w:rsidRPr="0097394B">
        <w:rPr>
          <w:color w:val="000000"/>
          <w:szCs w:val="22"/>
          <w:u w:val="single"/>
          <w:shd w:val="clear" w:color="auto" w:fill="00FFFF"/>
        </w:rPr>
        <w:t>might exacerbate</w:t>
      </w:r>
      <w:r w:rsidRPr="0097394B">
        <w:rPr>
          <w:color w:val="000000"/>
          <w:szCs w:val="22"/>
          <w:u w:val="single"/>
        </w:rPr>
        <w:t xml:space="preserve"> </w:t>
      </w:r>
      <w:r w:rsidRPr="0097394B">
        <w:rPr>
          <w:b/>
          <w:bCs/>
          <w:color w:val="000000"/>
          <w:szCs w:val="22"/>
          <w:u w:val="single"/>
        </w:rPr>
        <w:t xml:space="preserve">the </w:t>
      </w:r>
      <w:r w:rsidRPr="0097394B">
        <w:rPr>
          <w:b/>
          <w:bCs/>
          <w:color w:val="000000"/>
          <w:szCs w:val="22"/>
          <w:u w:val="single"/>
          <w:shd w:val="clear" w:color="auto" w:fill="00FFFF"/>
        </w:rPr>
        <w:t>existing</w:t>
      </w:r>
      <w:r w:rsidRPr="0097394B">
        <w:rPr>
          <w:color w:val="000000"/>
          <w:szCs w:val="22"/>
          <w:u w:val="single"/>
        </w:rPr>
        <w:t>,</w:t>
      </w:r>
      <w:r w:rsidRPr="0097394B">
        <w:rPr>
          <w:color w:val="000000"/>
          <w:sz w:val="8"/>
          <w:szCs w:val="8"/>
        </w:rPr>
        <w:t xml:space="preserve"> more </w:t>
      </w:r>
      <w:r w:rsidRPr="0097394B">
        <w:rPr>
          <w:b/>
          <w:bCs/>
          <w:color w:val="000000"/>
          <w:szCs w:val="22"/>
          <w:u w:val="single"/>
          <w:shd w:val="clear" w:color="auto" w:fill="00FFFF"/>
        </w:rPr>
        <w:t>interest-based conflicts</w:t>
      </w:r>
      <w:r w:rsidRPr="0097394B">
        <w:rPr>
          <w:color w:val="000000"/>
          <w:sz w:val="8"/>
          <w:szCs w:val="8"/>
        </w:rPr>
        <w:t xml:space="preserve"> </w:t>
      </w:r>
      <w:r w:rsidRPr="0097394B">
        <w:rPr>
          <w:color w:val="000000"/>
          <w:szCs w:val="22"/>
          <w:u w:val="single"/>
        </w:rPr>
        <w:t xml:space="preserve">between democracies and non-democracies, and </w:t>
      </w:r>
      <w:r w:rsidRPr="0097394B">
        <w:rPr>
          <w:color w:val="000000"/>
          <w:szCs w:val="22"/>
          <w:u w:val="single"/>
          <w:shd w:val="clear" w:color="auto" w:fill="00FFFF"/>
        </w:rPr>
        <w:t xml:space="preserve">it </w:t>
      </w:r>
      <w:r w:rsidRPr="0097394B">
        <w:rPr>
          <w:b/>
          <w:bCs/>
          <w:color w:val="000000"/>
          <w:szCs w:val="22"/>
          <w:u w:val="single"/>
          <w:shd w:val="clear" w:color="auto" w:fill="00FFFF"/>
        </w:rPr>
        <w:t>creates fears</w:t>
      </w:r>
      <w:r w:rsidRPr="0097394B">
        <w:rPr>
          <w:color w:val="000000"/>
          <w:szCs w:val="22"/>
          <w:u w:val="single"/>
          <w:shd w:val="clear" w:color="auto" w:fill="00FFFF"/>
        </w:rPr>
        <w:t xml:space="preserve"> in the hearts of </w:t>
      </w:r>
      <w:r w:rsidRPr="0097394B">
        <w:rPr>
          <w:b/>
          <w:bCs/>
          <w:color w:val="000000"/>
          <w:szCs w:val="22"/>
          <w:u w:val="single"/>
          <w:shd w:val="clear" w:color="auto" w:fill="00FFFF"/>
        </w:rPr>
        <w:t>autocratic leaders</w:t>
      </w:r>
      <w:r w:rsidRPr="0097394B">
        <w:rPr>
          <w:color w:val="000000"/>
          <w:szCs w:val="22"/>
          <w:u w:val="single"/>
        </w:rPr>
        <w:t xml:space="preserve"> that </w:t>
      </w:r>
      <w:r w:rsidRPr="0097394B">
        <w:rPr>
          <w:b/>
          <w:bCs/>
          <w:color w:val="000000"/>
          <w:szCs w:val="22"/>
          <w:u w:val="single"/>
        </w:rPr>
        <w:t>they might be up for democratization sooner or later</w:t>
      </w:r>
      <w:r w:rsidRPr="0097394B">
        <w:rPr>
          <w:color w:val="000000"/>
          <w:sz w:val="8"/>
          <w:szCs w:val="8"/>
        </w:rPr>
        <w:t xml:space="preserve">. </w:t>
      </w:r>
      <w:r w:rsidRPr="0097394B">
        <w:rPr>
          <w:color w:val="000000"/>
          <w:szCs w:val="22"/>
          <w:u w:val="single"/>
        </w:rPr>
        <w:t xml:space="preserve">The </w:t>
      </w:r>
      <w:r w:rsidRPr="0097394B">
        <w:rPr>
          <w:color w:val="000000"/>
          <w:szCs w:val="22"/>
          <w:u w:val="single"/>
          <w:shd w:val="clear" w:color="auto" w:fill="00FFFF"/>
        </w:rPr>
        <w:t xml:space="preserve">close inter- democratic relations which democratic peace </w:t>
      </w:r>
      <w:r w:rsidRPr="0097394B">
        <w:rPr>
          <w:b/>
          <w:bCs/>
          <w:color w:val="000000"/>
          <w:szCs w:val="22"/>
          <w:u w:val="single"/>
          <w:shd w:val="clear" w:color="auto" w:fill="00FFFF"/>
        </w:rPr>
        <w:t>tends to produce</w:t>
      </w:r>
      <w:r w:rsidRPr="0097394B">
        <w:rPr>
          <w:color w:val="000000"/>
          <w:sz w:val="8"/>
          <w:szCs w:val="8"/>
        </w:rPr>
        <w:t xml:space="preserve">, in turn, </w:t>
      </w:r>
      <w:r w:rsidRPr="0097394B">
        <w:rPr>
          <w:color w:val="000000"/>
          <w:szCs w:val="22"/>
          <w:u w:val="single"/>
        </w:rPr>
        <w:t xml:space="preserve">only </w:t>
      </w:r>
      <w:r w:rsidRPr="0097394B">
        <w:rPr>
          <w:b/>
          <w:bCs/>
          <w:color w:val="000000"/>
          <w:szCs w:val="22"/>
          <w:u w:val="single"/>
          <w:shd w:val="clear" w:color="auto" w:fill="00FFFF"/>
        </w:rPr>
        <w:t>exacerbate these fears</w:t>
      </w:r>
      <w:r w:rsidRPr="0097394B">
        <w:rPr>
          <w:color w:val="000000"/>
          <w:szCs w:val="22"/>
          <w:u w:val="single"/>
        </w:rPr>
        <w:t xml:space="preserve"> as democracies tend to be </w:t>
      </w:r>
      <w:r w:rsidRPr="0097394B">
        <w:rPr>
          <w:b/>
          <w:bCs/>
          <w:color w:val="000000"/>
          <w:szCs w:val="22"/>
          <w:u w:val="single"/>
        </w:rPr>
        <w:t>rich</w:t>
      </w:r>
      <w:r w:rsidRPr="0097394B">
        <w:rPr>
          <w:color w:val="000000"/>
          <w:szCs w:val="22"/>
          <w:u w:val="single"/>
        </w:rPr>
        <w:t>,</w:t>
      </w:r>
      <w:r w:rsidRPr="0097394B">
        <w:rPr>
          <w:color w:val="000000"/>
          <w:sz w:val="8"/>
          <w:szCs w:val="8"/>
        </w:rPr>
        <w:t xml:space="preserve"> </w:t>
      </w:r>
      <w:r w:rsidRPr="0097394B">
        <w:rPr>
          <w:b/>
          <w:bCs/>
          <w:color w:val="000000"/>
          <w:szCs w:val="22"/>
          <w:u w:val="single"/>
        </w:rPr>
        <w:t>well organized</w:t>
      </w:r>
      <w:r w:rsidRPr="0097394B">
        <w:rPr>
          <w:color w:val="000000"/>
          <w:sz w:val="8"/>
          <w:szCs w:val="8"/>
        </w:rPr>
        <w:t xml:space="preserve">, </w:t>
      </w:r>
      <w:r w:rsidRPr="0097394B">
        <w:rPr>
          <w:color w:val="000000"/>
          <w:szCs w:val="22"/>
          <w:u w:val="single"/>
        </w:rPr>
        <w:t>and</w:t>
      </w:r>
      <w:r w:rsidRPr="0097394B">
        <w:rPr>
          <w:color w:val="000000"/>
          <w:sz w:val="8"/>
          <w:szCs w:val="8"/>
        </w:rPr>
        <w:t xml:space="preserve"> </w:t>
      </w:r>
      <w:r w:rsidRPr="0097394B">
        <w:rPr>
          <w:b/>
          <w:bCs/>
          <w:color w:val="000000"/>
          <w:szCs w:val="22"/>
          <w:u w:val="single"/>
        </w:rPr>
        <w:t>powerful</w:t>
      </w:r>
      <w:r w:rsidRPr="0097394B">
        <w:rPr>
          <w:color w:val="000000"/>
          <w:sz w:val="8"/>
          <w:szCs w:val="8"/>
        </w:rPr>
        <w:t xml:space="preserve"> and dispose together of much more potent military capabilities than their potential non-</w:t>
      </w:r>
      <w:proofErr w:type="spellStart"/>
      <w:r w:rsidRPr="0097394B">
        <w:rPr>
          <w:color w:val="000000"/>
          <w:sz w:val="8"/>
          <w:szCs w:val="8"/>
        </w:rPr>
        <w:t>dcnwcratic</w:t>
      </w:r>
      <w:proofErr w:type="spellEnd"/>
      <w:r w:rsidRPr="0097394B">
        <w:rPr>
          <w:color w:val="000000"/>
          <w:sz w:val="8"/>
          <w:szCs w:val="8"/>
        </w:rPr>
        <w:t xml:space="preserve"> counterparts. </w:t>
      </w:r>
      <w:r w:rsidRPr="0097394B">
        <w:rPr>
          <w:color w:val="000000"/>
          <w:szCs w:val="22"/>
          <w:u w:val="single"/>
        </w:rPr>
        <w:t xml:space="preserve">Rather than helping with peace. </w:t>
      </w:r>
      <w:r w:rsidRPr="0097394B">
        <w:rPr>
          <w:color w:val="000000"/>
          <w:szCs w:val="22"/>
          <w:u w:val="single"/>
          <w:shd w:val="clear" w:color="auto" w:fill="00FFFF"/>
        </w:rPr>
        <w:t>the</w:t>
      </w:r>
      <w:r w:rsidRPr="0097394B">
        <w:rPr>
          <w:color w:val="000000"/>
          <w:szCs w:val="22"/>
          <w:u w:val="single"/>
        </w:rPr>
        <w:t xml:space="preserve"> inter-democratic </w:t>
      </w:r>
      <w:r w:rsidRPr="0097394B">
        <w:rPr>
          <w:color w:val="000000"/>
          <w:szCs w:val="22"/>
          <w:u w:val="single"/>
          <w:shd w:val="clear" w:color="auto" w:fill="00FFFF"/>
        </w:rPr>
        <w:t>consequences</w:t>
      </w:r>
      <w:r w:rsidRPr="0097394B">
        <w:rPr>
          <w:color w:val="000000"/>
          <w:szCs w:val="22"/>
          <w:u w:val="single"/>
        </w:rPr>
        <w:t xml:space="preserve"> </w:t>
      </w:r>
      <w:r w:rsidRPr="0097394B">
        <w:rPr>
          <w:color w:val="000000"/>
          <w:szCs w:val="22"/>
          <w:u w:val="single"/>
          <w:shd w:val="clear" w:color="auto" w:fill="00FFFF"/>
        </w:rPr>
        <w:t xml:space="preserve">of the democratic peace tend to </w:t>
      </w:r>
      <w:r w:rsidRPr="0097394B">
        <w:rPr>
          <w:b/>
          <w:bCs/>
          <w:color w:val="000000"/>
          <w:szCs w:val="22"/>
          <w:u w:val="single"/>
          <w:shd w:val="clear" w:color="auto" w:fill="00FFFF"/>
        </w:rPr>
        <w:t>exacerbate the security dilemma</w:t>
      </w:r>
      <w:r w:rsidRPr="0097394B">
        <w:rPr>
          <w:color w:val="000000"/>
          <w:sz w:val="8"/>
          <w:szCs w:val="8"/>
        </w:rPr>
        <w:t xml:space="preserve"> </w:t>
      </w:r>
      <w:r w:rsidRPr="0097394B">
        <w:rPr>
          <w:color w:val="000000"/>
          <w:szCs w:val="22"/>
          <w:u w:val="single"/>
        </w:rPr>
        <w:t xml:space="preserve">which exists between </w:t>
      </w:r>
      <w:r w:rsidRPr="0097394B">
        <w:rPr>
          <w:b/>
          <w:bCs/>
          <w:color w:val="000000"/>
          <w:szCs w:val="22"/>
          <w:u w:val="single"/>
        </w:rPr>
        <w:t>democracies and non-</w:t>
      </w:r>
      <w:proofErr w:type="spellStart"/>
      <w:r w:rsidRPr="0097394B">
        <w:rPr>
          <w:b/>
          <w:bCs/>
          <w:color w:val="000000"/>
          <w:szCs w:val="22"/>
          <w:u w:val="single"/>
        </w:rPr>
        <w:t>democracics</w:t>
      </w:r>
      <w:proofErr w:type="spellEnd"/>
      <w:r w:rsidRPr="0097394B">
        <w:rPr>
          <w:color w:val="000000"/>
          <w:sz w:val="8"/>
          <w:szCs w:val="8"/>
        </w:rPr>
        <w:t xml:space="preserve"> an way. </w:t>
      </w:r>
      <w:r w:rsidRPr="0097394B">
        <w:rPr>
          <w:color w:val="000000"/>
          <w:szCs w:val="22"/>
          <w:u w:val="single"/>
        </w:rPr>
        <w:t>This non-peaceful dark side of democratic peace has escaped the attention of most academic writings</w:t>
      </w:r>
      <w:r w:rsidRPr="0097394B">
        <w:rPr>
          <w:color w:val="000000"/>
          <w:sz w:val="8"/>
          <w:szCs w:val="8"/>
        </w:rPr>
        <w:t xml:space="preserve"> on this subject and certainly all political utterances about democratic peace in </w:t>
      </w:r>
    </w:p>
    <w:p w14:paraId="295B397B" w14:textId="77777777" w:rsidR="0097394B" w:rsidRPr="00F601E6" w:rsidRDefault="0097394B" w:rsidP="0097394B"/>
    <w:p w14:paraId="25539636" w14:textId="74603D15" w:rsidR="0097394B" w:rsidRPr="0097394B" w:rsidRDefault="0097394B" w:rsidP="0097394B">
      <w:pPr>
        <w:pStyle w:val="Heading1"/>
      </w:pPr>
      <w:r>
        <w:lastRenderedPageBreak/>
        <w:t>Accessibility Version</w:t>
      </w:r>
    </w:p>
    <w:p w14:paraId="12B667F7" w14:textId="77777777" w:rsidR="0097394B" w:rsidRPr="0097394B" w:rsidRDefault="0097394B" w:rsidP="0097394B">
      <w:pPr>
        <w:pStyle w:val="Heading2"/>
      </w:pPr>
      <w:r w:rsidRPr="0097394B">
        <w:lastRenderedPageBreak/>
        <w:t>1-Daoism K</w:t>
      </w:r>
    </w:p>
    <w:p w14:paraId="7ABF3A1B" w14:textId="77777777" w:rsidR="0097394B" w:rsidRPr="0097394B" w:rsidRDefault="0097394B" w:rsidP="0097394B">
      <w:pPr>
        <w:pStyle w:val="Heading4"/>
      </w:pPr>
      <w:r w:rsidRPr="0097394B">
        <w:t>Welcome to the realm of desire. Society controls desires- forgetting these structures overwhelms the language barrier that makes all other reformation fail. Thus the role of the ballot is to overwhelm desire.</w:t>
      </w:r>
    </w:p>
    <w:p w14:paraId="152513AC" w14:textId="77777777" w:rsidR="0097394B" w:rsidRPr="0097394B" w:rsidRDefault="0097394B" w:rsidP="0097394B">
      <w:r w:rsidRPr="0097394B">
        <w:t xml:space="preserve">Hansen, </w:t>
      </w:r>
      <w:r w:rsidRPr="0097394B">
        <w:rPr>
          <w:rStyle w:val="Style13ptBold"/>
        </w:rPr>
        <w:t>Chad, 3</w:t>
      </w:r>
      <w:r w:rsidRPr="0097394B">
        <w:t>, Daoism (Stanford Encyclopedia of Philosophy), No Publication, 2-19-2003, DOA: 9-4-2021, https://plato.stanford.edu/entries/daoism/, r0w@n</w:t>
      </w:r>
    </w:p>
    <w:p w14:paraId="4A707CAF" w14:textId="77777777" w:rsidR="0097394B" w:rsidRPr="0097394B" w:rsidRDefault="0097394B" w:rsidP="0097394B">
      <w:pPr>
        <w:rPr>
          <w:sz w:val="16"/>
        </w:rPr>
      </w:pPr>
      <w:r w:rsidRPr="0097394B">
        <w:rPr>
          <w:vanish/>
          <w:sz w:val="16"/>
        </w:rPr>
        <w:t>With</w:t>
      </w:r>
      <w:r w:rsidRPr="0097394B">
        <w:rPr>
          <w:sz w:val="16"/>
        </w:rPr>
        <w:t xml:space="preserve"> </w:t>
      </w:r>
      <w:r w:rsidRPr="0097394B">
        <w:rPr>
          <w:vanish/>
          <w:sz w:val="16"/>
        </w:rPr>
        <w:t>the</w:t>
      </w:r>
      <w:r w:rsidRPr="0097394B">
        <w:rPr>
          <w:sz w:val="16"/>
        </w:rPr>
        <w:t xml:space="preserve"> </w:t>
      </w:r>
      <w:r w:rsidRPr="0097394B">
        <w:rPr>
          <w:vanish/>
          <w:sz w:val="16"/>
        </w:rPr>
        <w:t>importation</w:t>
      </w:r>
      <w:r w:rsidRPr="0097394B">
        <w:rPr>
          <w:sz w:val="16"/>
        </w:rPr>
        <w:t xml:space="preserve"> </w:t>
      </w:r>
      <w:r w:rsidRPr="0097394B">
        <w:rPr>
          <w:vanish/>
          <w:sz w:val="16"/>
        </w:rPr>
        <w:t>of</w:t>
      </w:r>
      <w:r w:rsidRPr="0097394B">
        <w:rPr>
          <w:sz w:val="16"/>
        </w:rPr>
        <w:t xml:space="preserve"> </w:t>
      </w:r>
      <w:r w:rsidRPr="0097394B">
        <w:rPr>
          <w:vanish/>
          <w:sz w:val="16"/>
        </w:rPr>
        <w:t>Indo-European</w:t>
      </w:r>
      <w:r w:rsidRPr="0097394B">
        <w:rPr>
          <w:sz w:val="16"/>
        </w:rPr>
        <w:t xml:space="preserve"> </w:t>
      </w:r>
      <w:r w:rsidRPr="0097394B">
        <w:rPr>
          <w:vanish/>
          <w:sz w:val="16"/>
        </w:rPr>
        <w:t>Buddhism</w:t>
      </w:r>
      <w:r w:rsidRPr="0097394B">
        <w:rPr>
          <w:sz w:val="16"/>
        </w:rPr>
        <w:t xml:space="preserve"> </w:t>
      </w:r>
      <w:r w:rsidRPr="0097394B">
        <w:rPr>
          <w:vanish/>
          <w:sz w:val="16"/>
        </w:rPr>
        <w:t>from</w:t>
      </w:r>
      <w:r w:rsidRPr="0097394B">
        <w:rPr>
          <w:sz w:val="16"/>
        </w:rPr>
        <w:t xml:space="preserve"> </w:t>
      </w:r>
      <w:r w:rsidRPr="0097394B">
        <w:rPr>
          <w:vanish/>
          <w:sz w:val="16"/>
        </w:rPr>
        <w:t>India,</w:t>
      </w:r>
      <w:r w:rsidRPr="0097394B">
        <w:rPr>
          <w:sz w:val="16"/>
        </w:rPr>
        <w:t xml:space="preserve"> </w:t>
      </w:r>
      <w:r w:rsidRPr="0097394B">
        <w:rPr>
          <w:vanish/>
          <w:sz w:val="16"/>
        </w:rPr>
        <w:t>wu-wei</w:t>
      </w:r>
      <w:r w:rsidRPr="0097394B">
        <w:rPr>
          <w:sz w:val="16"/>
        </w:rPr>
        <w:t xml:space="preserve"> </w:t>
      </w:r>
      <w:r w:rsidRPr="0097394B">
        <w:rPr>
          <w:vanish/>
          <w:sz w:val="16"/>
        </w:rPr>
        <w:t>started</w:t>
      </w:r>
      <w:r w:rsidRPr="0097394B">
        <w:rPr>
          <w:sz w:val="16"/>
        </w:rPr>
        <w:t xml:space="preserve"> </w:t>
      </w:r>
      <w:r w:rsidRPr="0097394B">
        <w:rPr>
          <w:vanish/>
          <w:sz w:val="16"/>
        </w:rPr>
        <w:t>to</w:t>
      </w:r>
      <w:r w:rsidRPr="0097394B">
        <w:rPr>
          <w:sz w:val="16"/>
        </w:rPr>
        <w:t xml:space="preserve"> </w:t>
      </w:r>
      <w:r w:rsidRPr="0097394B">
        <w:rPr>
          <w:vanish/>
          <w:sz w:val="16"/>
        </w:rPr>
        <w:t>be</w:t>
      </w:r>
      <w:r w:rsidRPr="0097394B">
        <w:rPr>
          <w:sz w:val="16"/>
        </w:rPr>
        <w:t xml:space="preserve"> </w:t>
      </w:r>
      <w:r w:rsidRPr="0097394B">
        <w:rPr>
          <w:vanish/>
          <w:sz w:val="16"/>
        </w:rPr>
        <w:t>interpreted</w:t>
      </w:r>
      <w:r w:rsidRPr="0097394B">
        <w:rPr>
          <w:sz w:val="16"/>
        </w:rPr>
        <w:t xml:space="preserve"> </w:t>
      </w:r>
      <w:r w:rsidRPr="0097394B">
        <w:rPr>
          <w:vanish/>
          <w:sz w:val="16"/>
        </w:rPr>
        <w:t>via</w:t>
      </w:r>
      <w:r w:rsidRPr="0097394B">
        <w:rPr>
          <w:sz w:val="16"/>
        </w:rPr>
        <w:t xml:space="preserve"> </w:t>
      </w:r>
      <w:r w:rsidRPr="0097394B">
        <w:rPr>
          <w:vanish/>
          <w:sz w:val="16"/>
        </w:rPr>
        <w:t>the</w:t>
      </w:r>
      <w:r w:rsidRPr="0097394B">
        <w:rPr>
          <w:sz w:val="16"/>
        </w:rPr>
        <w:t xml:space="preserve"> </w:t>
      </w:r>
      <w:r w:rsidRPr="0097394B">
        <w:rPr>
          <w:vanish/>
          <w:sz w:val="16"/>
        </w:rPr>
        <w:t>Western</w:t>
      </w:r>
      <w:r w:rsidRPr="0097394B">
        <w:rPr>
          <w:sz w:val="16"/>
        </w:rPr>
        <w:t xml:space="preserve"> </w:t>
      </w:r>
      <w:r w:rsidRPr="0097394B">
        <w:rPr>
          <w:vanish/>
          <w:sz w:val="16"/>
        </w:rPr>
        <w:t>conceptual</w:t>
      </w:r>
      <w:r w:rsidRPr="0097394B">
        <w:rPr>
          <w:sz w:val="16"/>
        </w:rPr>
        <w:t xml:space="preserve"> </w:t>
      </w:r>
      <w:r w:rsidRPr="0097394B">
        <w:rPr>
          <w:vanish/>
          <w:sz w:val="16"/>
        </w:rPr>
        <w:t>apparatus</w:t>
      </w:r>
      <w:r w:rsidRPr="0097394B">
        <w:rPr>
          <w:sz w:val="16"/>
        </w:rPr>
        <w:t xml:space="preserve"> </w:t>
      </w:r>
      <w:r w:rsidRPr="0097394B">
        <w:rPr>
          <w:vanish/>
          <w:sz w:val="16"/>
        </w:rPr>
        <w:t>contrasting</w:t>
      </w:r>
      <w:r w:rsidRPr="0097394B">
        <w:rPr>
          <w:sz w:val="16"/>
        </w:rPr>
        <w:t xml:space="preserve"> </w:t>
      </w:r>
      <w:r w:rsidRPr="0097394B">
        <w:rPr>
          <w:vanish/>
          <w:sz w:val="16"/>
        </w:rPr>
        <w:t>desire</w:t>
      </w:r>
      <w:r w:rsidRPr="0097394B">
        <w:rPr>
          <w:sz w:val="16"/>
        </w:rPr>
        <w:t xml:space="preserve"> </w:t>
      </w:r>
      <w:r w:rsidRPr="0097394B">
        <w:rPr>
          <w:vanish/>
          <w:sz w:val="16"/>
        </w:rPr>
        <w:t>or</w:t>
      </w:r>
      <w:r w:rsidRPr="0097394B">
        <w:rPr>
          <w:sz w:val="16"/>
        </w:rPr>
        <w:t xml:space="preserve"> </w:t>
      </w:r>
      <w:r w:rsidRPr="0097394B">
        <w:rPr>
          <w:vanish/>
          <w:sz w:val="16"/>
        </w:rPr>
        <w:t>purpose</w:t>
      </w:r>
      <w:r w:rsidRPr="0097394B">
        <w:rPr>
          <w:sz w:val="16"/>
        </w:rPr>
        <w:t xml:space="preserve"> </w:t>
      </w:r>
      <w:r w:rsidRPr="0097394B">
        <w:rPr>
          <w:vanish/>
          <w:sz w:val="16"/>
        </w:rPr>
        <w:t>and</w:t>
      </w:r>
      <w:r w:rsidRPr="0097394B">
        <w:rPr>
          <w:sz w:val="16"/>
        </w:rPr>
        <w:t xml:space="preserve"> </w:t>
      </w:r>
      <w:r w:rsidRPr="0097394B">
        <w:rPr>
          <w:vanish/>
          <w:sz w:val="16"/>
        </w:rPr>
        <w:t>reason.</w:t>
      </w:r>
      <w:r w:rsidRPr="0097394B">
        <w:rPr>
          <w:sz w:val="16"/>
        </w:rPr>
        <w:t xml:space="preserve"> </w:t>
      </w:r>
      <w:r w:rsidRPr="0097394B">
        <w:rPr>
          <w:vanish/>
          <w:sz w:val="16"/>
        </w:rPr>
        <w:t>This</w:t>
      </w:r>
      <w:r w:rsidRPr="0097394B">
        <w:rPr>
          <w:sz w:val="16"/>
        </w:rPr>
        <w:t xml:space="preserve"> </w:t>
      </w:r>
      <w:r w:rsidRPr="0097394B">
        <w:rPr>
          <w:vanish/>
          <w:sz w:val="16"/>
        </w:rPr>
        <w:t>shaped</w:t>
      </w:r>
      <w:r w:rsidRPr="0097394B">
        <w:rPr>
          <w:sz w:val="16"/>
        </w:rPr>
        <w:t xml:space="preserve"> </w:t>
      </w:r>
      <w:r w:rsidRPr="0097394B">
        <w:rPr>
          <w:vanish/>
          <w:sz w:val="16"/>
        </w:rPr>
        <w:t>the</w:t>
      </w:r>
      <w:r w:rsidRPr="0097394B">
        <w:rPr>
          <w:sz w:val="16"/>
        </w:rPr>
        <w:t xml:space="preserve"> </w:t>
      </w:r>
      <w:r w:rsidRPr="0097394B">
        <w:rPr>
          <w:vanish/>
          <w:sz w:val="16"/>
        </w:rPr>
        <w:t>modern</w:t>
      </w:r>
      <w:r w:rsidRPr="0097394B">
        <w:rPr>
          <w:sz w:val="16"/>
        </w:rPr>
        <w:t xml:space="preserve"> </w:t>
      </w:r>
      <w:r w:rsidRPr="0097394B">
        <w:rPr>
          <w:vanish/>
          <w:sz w:val="16"/>
        </w:rPr>
        <w:t>Chinese</w:t>
      </w:r>
      <w:r w:rsidRPr="0097394B">
        <w:rPr>
          <w:sz w:val="16"/>
        </w:rPr>
        <w:t xml:space="preserve"> </w:t>
      </w:r>
      <w:r w:rsidRPr="0097394B">
        <w:rPr>
          <w:vanish/>
          <w:sz w:val="16"/>
        </w:rPr>
        <w:t>interpretation</w:t>
      </w:r>
      <w:r w:rsidRPr="0097394B">
        <w:rPr>
          <w:sz w:val="16"/>
        </w:rPr>
        <w:t xml:space="preserve"> </w:t>
      </w:r>
      <w:r w:rsidRPr="0097394B">
        <w:rPr>
          <w:vanish/>
          <w:sz w:val="16"/>
        </w:rPr>
        <w:t>and</w:t>
      </w:r>
      <w:r w:rsidRPr="0097394B">
        <w:rPr>
          <w:sz w:val="16"/>
        </w:rPr>
        <w:t xml:space="preserve"> </w:t>
      </w:r>
      <w:r w:rsidRPr="0097394B">
        <w:rPr>
          <w:vanish/>
          <w:sz w:val="16"/>
        </w:rPr>
        <w:t>probably</w:t>
      </w:r>
      <w:r w:rsidRPr="0097394B">
        <w:rPr>
          <w:sz w:val="16"/>
        </w:rPr>
        <w:t xml:space="preserve"> </w:t>
      </w:r>
      <w:r w:rsidRPr="0097394B">
        <w:rPr>
          <w:vanish/>
          <w:sz w:val="16"/>
        </w:rPr>
        <w:t>undermined</w:t>
      </w:r>
      <w:r w:rsidRPr="0097394B">
        <w:rPr>
          <w:sz w:val="16"/>
        </w:rPr>
        <w:t xml:space="preserve"> </w:t>
      </w:r>
      <w:r w:rsidRPr="0097394B">
        <w:rPr>
          <w:vanish/>
          <w:sz w:val="16"/>
        </w:rPr>
        <w:t>the</w:t>
      </w:r>
      <w:r w:rsidRPr="0097394B">
        <w:rPr>
          <w:sz w:val="16"/>
        </w:rPr>
        <w:t xml:space="preserve"> </w:t>
      </w:r>
      <w:r w:rsidRPr="0097394B">
        <w:rPr>
          <w:vanish/>
          <w:sz w:val="16"/>
        </w:rPr>
        <w:t>ideal.</w:t>
      </w:r>
      <w:r w:rsidRPr="0097394B">
        <w:rPr>
          <w:sz w:val="16"/>
        </w:rPr>
        <w:t xml:space="preserve"> </w:t>
      </w:r>
      <w:r w:rsidRPr="0097394B">
        <w:rPr>
          <w:vanish/>
          <w:sz w:val="16"/>
        </w:rPr>
        <w:t>It</w:t>
      </w:r>
      <w:r w:rsidRPr="0097394B">
        <w:rPr>
          <w:sz w:val="16"/>
        </w:rPr>
        <w:t xml:space="preserve"> </w:t>
      </w:r>
      <w:r w:rsidRPr="0097394B">
        <w:rPr>
          <w:vanish/>
          <w:sz w:val="16"/>
        </w:rPr>
        <w:t>became</w:t>
      </w:r>
      <w:r w:rsidRPr="0097394B">
        <w:rPr>
          <w:sz w:val="16"/>
        </w:rPr>
        <w:t xml:space="preserve"> </w:t>
      </w:r>
      <w:r w:rsidRPr="0097394B">
        <w:rPr>
          <w:vanish/>
          <w:sz w:val="16"/>
        </w:rPr>
        <w:t>the</w:t>
      </w:r>
      <w:r w:rsidRPr="0097394B">
        <w:rPr>
          <w:sz w:val="16"/>
        </w:rPr>
        <w:t xml:space="preserve"> </w:t>
      </w:r>
      <w:r w:rsidRPr="0097394B">
        <w:rPr>
          <w:vanish/>
          <w:sz w:val="16"/>
        </w:rPr>
        <w:t>target</w:t>
      </w:r>
      <w:r w:rsidRPr="0097394B">
        <w:rPr>
          <w:sz w:val="16"/>
        </w:rPr>
        <w:t xml:space="preserve"> </w:t>
      </w:r>
      <w:r w:rsidRPr="0097394B">
        <w:rPr>
          <w:vanish/>
          <w:sz w:val="16"/>
        </w:rPr>
        <w:t>of</w:t>
      </w:r>
      <w:r w:rsidRPr="0097394B">
        <w:rPr>
          <w:sz w:val="16"/>
        </w:rPr>
        <w:t xml:space="preserve"> </w:t>
      </w:r>
      <w:r w:rsidRPr="0097394B">
        <w:rPr>
          <w:vanish/>
          <w:sz w:val="16"/>
        </w:rPr>
        <w:t>attack</w:t>
      </w:r>
      <w:r w:rsidRPr="0097394B">
        <w:rPr>
          <w:sz w:val="16"/>
        </w:rPr>
        <w:t xml:space="preserve"> </w:t>
      </w:r>
      <w:r w:rsidRPr="0097394B">
        <w:rPr>
          <w:vanish/>
          <w:sz w:val="16"/>
        </w:rPr>
        <w:t>among</w:t>
      </w:r>
      <w:r w:rsidRPr="0097394B">
        <w:rPr>
          <w:sz w:val="16"/>
        </w:rPr>
        <w:t xml:space="preserve"> </w:t>
      </w:r>
      <w:r w:rsidRPr="0097394B">
        <w:rPr>
          <w:vanish/>
          <w:sz w:val="16"/>
        </w:rPr>
        <w:t>“modern”</w:t>
      </w:r>
      <w:r w:rsidRPr="0097394B">
        <w:rPr>
          <w:sz w:val="16"/>
        </w:rPr>
        <w:t xml:space="preserve"> </w:t>
      </w:r>
      <w:r w:rsidRPr="0097394B">
        <w:rPr>
          <w:vanish/>
          <w:sz w:val="16"/>
        </w:rPr>
        <w:t>Chinese</w:t>
      </w:r>
      <w:r w:rsidRPr="0097394B">
        <w:rPr>
          <w:sz w:val="16"/>
        </w:rPr>
        <w:t xml:space="preserve"> </w:t>
      </w:r>
      <w:r w:rsidRPr="0097394B">
        <w:rPr>
          <w:vanish/>
          <w:sz w:val="16"/>
        </w:rPr>
        <w:t>who</w:t>
      </w:r>
      <w:r w:rsidRPr="0097394B">
        <w:rPr>
          <w:sz w:val="16"/>
        </w:rPr>
        <w:t xml:space="preserve"> </w:t>
      </w:r>
      <w:r w:rsidRPr="0097394B">
        <w:rPr>
          <w:vanish/>
          <w:sz w:val="16"/>
        </w:rPr>
        <w:t>regarded</w:t>
      </w:r>
      <w:r w:rsidRPr="0097394B">
        <w:rPr>
          <w:sz w:val="16"/>
        </w:rPr>
        <w:t xml:space="preserve"> </w:t>
      </w:r>
      <w:r w:rsidRPr="0097394B">
        <w:rPr>
          <w:vanish/>
          <w:sz w:val="16"/>
        </w:rPr>
        <w:t>Daoist</w:t>
      </w:r>
      <w:r w:rsidRPr="0097394B">
        <w:rPr>
          <w:sz w:val="16"/>
        </w:rPr>
        <w:t xml:space="preserve"> </w:t>
      </w:r>
      <w:r w:rsidRPr="0097394B">
        <w:rPr>
          <w:vanish/>
          <w:sz w:val="16"/>
        </w:rPr>
        <w:t>“non-striving”</w:t>
      </w:r>
      <w:r w:rsidRPr="0097394B">
        <w:rPr>
          <w:sz w:val="16"/>
        </w:rPr>
        <w:t xml:space="preserve"> </w:t>
      </w:r>
      <w:r w:rsidRPr="0097394B">
        <w:rPr>
          <w:vanish/>
          <w:sz w:val="16"/>
        </w:rPr>
        <w:t>or</w:t>
      </w:r>
      <w:r w:rsidRPr="0097394B">
        <w:rPr>
          <w:sz w:val="16"/>
        </w:rPr>
        <w:t xml:space="preserve"> </w:t>
      </w:r>
      <w:r w:rsidRPr="0097394B">
        <w:rPr>
          <w:vanish/>
          <w:sz w:val="16"/>
        </w:rPr>
        <w:t>“purposelessness”</w:t>
      </w:r>
      <w:r w:rsidRPr="0097394B">
        <w:rPr>
          <w:sz w:val="16"/>
        </w:rPr>
        <w:t xml:space="preserve"> </w:t>
      </w:r>
      <w:r w:rsidRPr="0097394B">
        <w:rPr>
          <w:vanish/>
          <w:sz w:val="16"/>
        </w:rPr>
        <w:t>as</w:t>
      </w:r>
      <w:r w:rsidRPr="0097394B">
        <w:rPr>
          <w:sz w:val="16"/>
        </w:rPr>
        <w:t xml:space="preserve"> </w:t>
      </w:r>
      <w:r w:rsidRPr="0097394B">
        <w:rPr>
          <w:vanish/>
          <w:sz w:val="16"/>
        </w:rPr>
        <w:t>the</w:t>
      </w:r>
      <w:r w:rsidRPr="0097394B">
        <w:rPr>
          <w:sz w:val="16"/>
        </w:rPr>
        <w:t xml:space="preserve"> </w:t>
      </w:r>
      <w:r w:rsidRPr="0097394B">
        <w:rPr>
          <w:vanish/>
          <w:sz w:val="16"/>
        </w:rPr>
        <w:t>source</w:t>
      </w:r>
      <w:r w:rsidRPr="0097394B">
        <w:rPr>
          <w:sz w:val="16"/>
        </w:rPr>
        <w:t xml:space="preserve"> </w:t>
      </w:r>
      <w:r w:rsidRPr="0097394B">
        <w:rPr>
          <w:vanish/>
          <w:sz w:val="16"/>
        </w:rPr>
        <w:t>of</w:t>
      </w:r>
      <w:r w:rsidRPr="0097394B">
        <w:rPr>
          <w:sz w:val="16"/>
        </w:rPr>
        <w:t xml:space="preserve"> </w:t>
      </w:r>
      <w:r w:rsidRPr="0097394B">
        <w:rPr>
          <w:vanish/>
          <w:sz w:val="16"/>
        </w:rPr>
        <w:t>Chinese</w:t>
      </w:r>
      <w:r w:rsidRPr="0097394B">
        <w:rPr>
          <w:sz w:val="16"/>
        </w:rPr>
        <w:t xml:space="preserve"> </w:t>
      </w:r>
      <w:r w:rsidRPr="0097394B">
        <w:rPr>
          <w:vanish/>
          <w:sz w:val="16"/>
        </w:rPr>
        <w:t>passivity.</w:t>
      </w:r>
      <w:r w:rsidRPr="0097394B">
        <w:rPr>
          <w:sz w:val="16"/>
        </w:rPr>
        <w:t xml:space="preserve"> </w:t>
      </w:r>
      <w:r w:rsidRPr="0097394B">
        <w:rPr>
          <w:vanish/>
          <w:sz w:val="16"/>
        </w:rPr>
        <w:t>The</w:t>
      </w:r>
      <w:r w:rsidRPr="0097394B">
        <w:rPr>
          <w:sz w:val="16"/>
        </w:rPr>
        <w:t xml:space="preserve"> </w:t>
      </w:r>
      <w:r w:rsidRPr="0097394B">
        <w:rPr>
          <w:vanish/>
          <w:sz w:val="16"/>
        </w:rPr>
        <w:t>activist</w:t>
      </w:r>
      <w:r w:rsidRPr="0097394B">
        <w:rPr>
          <w:sz w:val="16"/>
        </w:rPr>
        <w:t xml:space="preserve"> </w:t>
      </w:r>
      <w:r w:rsidRPr="0097394B">
        <w:rPr>
          <w:vanish/>
          <w:sz w:val="16"/>
        </w:rPr>
        <w:t>19th</w:t>
      </w:r>
      <w:r w:rsidRPr="0097394B">
        <w:rPr>
          <w:sz w:val="16"/>
        </w:rPr>
        <w:t xml:space="preserve"> </w:t>
      </w:r>
      <w:r w:rsidRPr="0097394B">
        <w:rPr>
          <w:vanish/>
          <w:sz w:val="16"/>
        </w:rPr>
        <w:t>century</w:t>
      </w:r>
      <w:r w:rsidRPr="0097394B">
        <w:rPr>
          <w:sz w:val="16"/>
        </w:rPr>
        <w:t xml:space="preserve"> </w:t>
      </w:r>
      <w:r w:rsidRPr="0097394B">
        <w:rPr>
          <w:vanish/>
          <w:sz w:val="16"/>
        </w:rPr>
        <w:t>reformer,</w:t>
      </w:r>
      <w:r w:rsidRPr="0097394B">
        <w:rPr>
          <w:sz w:val="16"/>
        </w:rPr>
        <w:t xml:space="preserve"> </w:t>
      </w:r>
      <w:r w:rsidRPr="0097394B">
        <w:rPr>
          <w:vanish/>
          <w:sz w:val="16"/>
        </w:rPr>
        <w:t>Kang</w:t>
      </w:r>
      <w:r w:rsidRPr="0097394B">
        <w:rPr>
          <w:sz w:val="16"/>
        </w:rPr>
        <w:t xml:space="preserve"> </w:t>
      </w:r>
      <w:r w:rsidRPr="0097394B">
        <w:rPr>
          <w:vanish/>
          <w:sz w:val="16"/>
        </w:rPr>
        <w:t>You-wei</w:t>
      </w:r>
      <w:r w:rsidRPr="0097394B">
        <w:rPr>
          <w:sz w:val="16"/>
        </w:rPr>
        <w:t xml:space="preserve"> </w:t>
      </w:r>
      <w:r w:rsidRPr="0097394B">
        <w:rPr>
          <w:vanish/>
          <w:sz w:val="16"/>
        </w:rPr>
        <w:t>(Kang</w:t>
      </w:r>
      <w:r w:rsidRPr="0097394B">
        <w:rPr>
          <w:sz w:val="16"/>
        </w:rPr>
        <w:t xml:space="preserve"> </w:t>
      </w:r>
      <w:r w:rsidRPr="0097394B">
        <w:rPr>
          <w:vanish/>
          <w:sz w:val="16"/>
        </w:rPr>
        <w:t>have-wei)</w:t>
      </w:r>
      <w:r w:rsidRPr="0097394B">
        <w:rPr>
          <w:sz w:val="16"/>
        </w:rPr>
        <w:t xml:space="preserve"> </w:t>
      </w:r>
      <w:r w:rsidRPr="0097394B">
        <w:rPr>
          <w:vanish/>
          <w:sz w:val="16"/>
        </w:rPr>
        <w:t>took</w:t>
      </w:r>
      <w:r w:rsidRPr="0097394B">
        <w:rPr>
          <w:sz w:val="16"/>
        </w:rPr>
        <w:t xml:space="preserve"> </w:t>
      </w:r>
      <w:r w:rsidRPr="0097394B">
        <w:rPr>
          <w:vanish/>
          <w:sz w:val="16"/>
        </w:rPr>
        <w:t>the</w:t>
      </w:r>
      <w:r w:rsidRPr="0097394B">
        <w:rPr>
          <w:sz w:val="16"/>
        </w:rPr>
        <w:t xml:space="preserve"> </w:t>
      </w:r>
      <w:r w:rsidRPr="0097394B">
        <w:rPr>
          <w:vanish/>
          <w:sz w:val="16"/>
        </w:rPr>
        <w:t>denial</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slogan</w:t>
      </w:r>
      <w:r w:rsidRPr="0097394B">
        <w:rPr>
          <w:sz w:val="16"/>
        </w:rPr>
        <w:t xml:space="preserve"> </w:t>
      </w:r>
      <w:r w:rsidRPr="0097394B">
        <w:rPr>
          <w:vanish/>
          <w:sz w:val="16"/>
        </w:rPr>
        <w:t>as</w:t>
      </w:r>
      <w:r w:rsidRPr="0097394B">
        <w:rPr>
          <w:sz w:val="16"/>
        </w:rPr>
        <w:t xml:space="preserve"> </w:t>
      </w:r>
      <w:r w:rsidRPr="0097394B">
        <w:rPr>
          <w:vanish/>
          <w:sz w:val="16"/>
        </w:rPr>
        <w:t>his</w:t>
      </w:r>
      <w:r w:rsidRPr="0097394B">
        <w:rPr>
          <w:sz w:val="16"/>
        </w:rPr>
        <w:t xml:space="preserve"> </w:t>
      </w:r>
      <w:r w:rsidRPr="0097394B">
        <w:rPr>
          <w:vanish/>
          <w:sz w:val="16"/>
        </w:rPr>
        <w:t>scholarly</w:t>
      </w:r>
      <w:r w:rsidRPr="0097394B">
        <w:rPr>
          <w:sz w:val="16"/>
        </w:rPr>
        <w:t xml:space="preserve"> </w:t>
      </w:r>
      <w:r w:rsidRPr="0097394B">
        <w:rPr>
          <w:vanish/>
          <w:sz w:val="16"/>
        </w:rPr>
        <w:t>name.</w:t>
      </w:r>
      <w:r w:rsidRPr="0097394B">
        <w:rPr>
          <w:sz w:val="16"/>
        </w:rPr>
        <w:t xml:space="preserve"> </w:t>
      </w:r>
      <w:r w:rsidRPr="0097394B">
        <w:rPr>
          <w:rFonts w:hint="eastAsia"/>
          <w:vanish/>
          <w:sz w:val="16"/>
        </w:rPr>
        <w:t>9.5</w:t>
      </w:r>
      <w:r w:rsidRPr="0097394B">
        <w:rPr>
          <w:rFonts w:hint="eastAsia"/>
          <w:sz w:val="16"/>
        </w:rPr>
        <w:t xml:space="preserve"> </w:t>
      </w:r>
      <w:r w:rsidRPr="0097394B">
        <w:rPr>
          <w:rFonts w:hint="eastAsia"/>
          <w:vanish/>
          <w:sz w:val="16"/>
        </w:rPr>
        <w:t>Pusimplicity</w:t>
      </w:r>
      <w:r w:rsidRPr="0097394B">
        <w:rPr>
          <w:rFonts w:hint="eastAsia"/>
          <w:sz w:val="16"/>
        </w:rPr>
        <w:t xml:space="preserve"> </w:t>
      </w:r>
      <w:r w:rsidRPr="0097394B">
        <w:rPr>
          <w:rFonts w:hint="eastAsia"/>
          <w:vanish/>
          <w:sz w:val="16"/>
        </w:rPr>
        <w:t>(Pre-linguistic</w:t>
      </w:r>
      <w:r w:rsidRPr="0097394B">
        <w:rPr>
          <w:rFonts w:hint="eastAsia"/>
          <w:sz w:val="16"/>
        </w:rPr>
        <w:t xml:space="preserve"> </w:t>
      </w:r>
      <w:r w:rsidRPr="0097394B">
        <w:rPr>
          <w:rFonts w:hint="eastAsia"/>
          <w:vanish/>
          <w:sz w:val="16"/>
        </w:rPr>
        <w:t>Purity)</w:t>
      </w:r>
      <w:r w:rsidRPr="0097394B">
        <w:rPr>
          <w:rFonts w:hint="eastAsia"/>
          <w:sz w:val="16"/>
        </w:rPr>
        <w:t xml:space="preserve"> </w:t>
      </w:r>
      <w:r w:rsidRPr="0097394B">
        <w:rPr>
          <w:rFonts w:hint="eastAsia"/>
          <w:vanish/>
          <w:sz w:val="16"/>
        </w:rPr>
        <w:t>樸</w:t>
      </w:r>
      <w:r w:rsidRPr="0097394B">
        <w:rPr>
          <w:rFonts w:hint="eastAsia"/>
          <w:sz w:val="16"/>
        </w:rPr>
        <w:t xml:space="preserve"> </w:t>
      </w:r>
      <w:r w:rsidRPr="0097394B">
        <w:rPr>
          <w:vanish/>
          <w:sz w:val="16"/>
        </w:rPr>
        <w:t>The</w:t>
      </w:r>
      <w:r w:rsidRPr="0097394B">
        <w:rPr>
          <w:sz w:val="16"/>
        </w:rPr>
        <w:t xml:space="preserve"> </w:t>
      </w:r>
      <w:r w:rsidRPr="0097394B">
        <w:rPr>
          <w:vanish/>
          <w:sz w:val="16"/>
        </w:rPr>
        <w:t>Daoist</w:t>
      </w:r>
      <w:r w:rsidRPr="0097394B">
        <w:rPr>
          <w:sz w:val="16"/>
        </w:rPr>
        <w:t xml:space="preserve"> </w:t>
      </w:r>
      <w:r w:rsidRPr="0097394B">
        <w:rPr>
          <w:vanish/>
          <w:sz w:val="16"/>
        </w:rPr>
        <w:t>“primitivist”</w:t>
      </w:r>
      <w:r w:rsidRPr="0097394B">
        <w:rPr>
          <w:sz w:val="16"/>
        </w:rPr>
        <w:t xml:space="preserve"> </w:t>
      </w:r>
      <w:r w:rsidRPr="0097394B">
        <w:rPr>
          <w:vanish/>
          <w:sz w:val="16"/>
        </w:rPr>
        <w:t>ideal</w:t>
      </w:r>
      <w:r w:rsidRPr="0097394B">
        <w:rPr>
          <w:sz w:val="16"/>
        </w:rPr>
        <w:t xml:space="preserve"> </w:t>
      </w:r>
      <w:r w:rsidRPr="0097394B">
        <w:rPr>
          <w:vanish/>
          <w:sz w:val="16"/>
        </w:rPr>
        <w:t>as</w:t>
      </w:r>
      <w:r w:rsidRPr="0097394B">
        <w:rPr>
          <w:sz w:val="16"/>
        </w:rPr>
        <w:t xml:space="preserve"> </w:t>
      </w:r>
      <w:r w:rsidRPr="0097394B">
        <w:rPr>
          <w:vanish/>
          <w:sz w:val="16"/>
        </w:rPr>
        <w:t>expressed</w:t>
      </w:r>
      <w:r w:rsidRPr="0097394B">
        <w:rPr>
          <w:sz w:val="16"/>
        </w:rPr>
        <w:t xml:space="preserve"> </w:t>
      </w:r>
      <w:r w:rsidRPr="0097394B">
        <w:rPr>
          <w:vanish/>
          <w:sz w:val="16"/>
        </w:rPr>
        <w:t>mainly</w:t>
      </w:r>
      <w:r w:rsidRPr="0097394B">
        <w:rPr>
          <w:sz w:val="16"/>
        </w:rPr>
        <w:t xml:space="preserve"> </w:t>
      </w:r>
      <w:r w:rsidRPr="0097394B">
        <w:rPr>
          <w:vanish/>
          <w:sz w:val="16"/>
        </w:rPr>
        <w:t>in</w:t>
      </w:r>
      <w:r w:rsidRPr="0097394B">
        <w:rPr>
          <w:sz w:val="16"/>
        </w:rPr>
        <w:t xml:space="preserve"> </w:t>
      </w:r>
      <w:r w:rsidRPr="0097394B">
        <w:rPr>
          <w:vanish/>
          <w:sz w:val="16"/>
        </w:rPr>
        <w:t>the</w:t>
      </w:r>
      <w:r w:rsidRPr="0097394B">
        <w:rPr>
          <w:sz w:val="16"/>
        </w:rPr>
        <w:t xml:space="preserve"> </w:t>
      </w:r>
      <w:r w:rsidRPr="0097394B">
        <w:rPr>
          <w:vanish/>
          <w:sz w:val="16"/>
        </w:rPr>
        <w:t>Laozi.</w:t>
      </w:r>
      <w:r w:rsidRPr="0097394B">
        <w:rPr>
          <w:sz w:val="16"/>
        </w:rPr>
        <w:t xml:space="preserve"> </w:t>
      </w:r>
      <w:r w:rsidRPr="0097394B">
        <w:rPr>
          <w:vanish/>
          <w:sz w:val="16"/>
        </w:rPr>
        <w:t>It</w:t>
      </w:r>
      <w:r w:rsidRPr="0097394B">
        <w:rPr>
          <w:sz w:val="16"/>
        </w:rPr>
        <w:t xml:space="preserve"> </w:t>
      </w:r>
      <w:r w:rsidRPr="0097394B">
        <w:rPr>
          <w:vanish/>
          <w:sz w:val="16"/>
        </w:rPr>
        <w:t>metaphorically</w:t>
      </w:r>
      <w:r w:rsidRPr="0097394B">
        <w:rPr>
          <w:sz w:val="16"/>
        </w:rPr>
        <w:t xml:space="preserve"> </w:t>
      </w:r>
      <w:r w:rsidRPr="0097394B">
        <w:rPr>
          <w:vanish/>
          <w:sz w:val="16"/>
        </w:rPr>
        <w:t>represents</w:t>
      </w:r>
      <w:r w:rsidRPr="0097394B">
        <w:rPr>
          <w:sz w:val="16"/>
        </w:rPr>
        <w:t xml:space="preserve"> </w:t>
      </w:r>
      <w:r w:rsidRPr="0097394B">
        <w:rPr>
          <w:vanish/>
          <w:sz w:val="16"/>
        </w:rPr>
        <w:t>the</w:t>
      </w:r>
      <w:r w:rsidRPr="0097394B">
        <w:rPr>
          <w:sz w:val="16"/>
        </w:rPr>
        <w:t xml:space="preserve"> </w:t>
      </w:r>
      <w:r w:rsidRPr="0097394B">
        <w:rPr>
          <w:vanish/>
          <w:sz w:val="16"/>
        </w:rPr>
        <w:t>result</w:t>
      </w:r>
      <w:r w:rsidRPr="0097394B">
        <w:rPr>
          <w:sz w:val="16"/>
        </w:rPr>
        <w:t xml:space="preserve"> </w:t>
      </w:r>
      <w:r w:rsidRPr="0097394B">
        <w:rPr>
          <w:vanish/>
          <w:sz w:val="16"/>
        </w:rPr>
        <w:t>of</w:t>
      </w:r>
      <w:r w:rsidRPr="0097394B">
        <w:rPr>
          <w:sz w:val="16"/>
        </w:rPr>
        <w:t xml:space="preserve"> </w:t>
      </w:r>
      <w:r w:rsidRPr="0097394B">
        <w:rPr>
          <w:vanish/>
          <w:sz w:val="16"/>
        </w:rPr>
        <w:t>forgetting</w:t>
      </w:r>
      <w:r w:rsidRPr="0097394B">
        <w:rPr>
          <w:sz w:val="16"/>
        </w:rPr>
        <w:t xml:space="preserve"> </w:t>
      </w:r>
      <w:r w:rsidRPr="0097394B">
        <w:rPr>
          <w:vanish/>
          <w:sz w:val="16"/>
        </w:rPr>
        <w:t>mingnames</w:t>
      </w:r>
      <w:r w:rsidRPr="0097394B">
        <w:rPr>
          <w:sz w:val="16"/>
        </w:rPr>
        <w:t xml:space="preserve"> </w:t>
      </w:r>
      <w:r w:rsidRPr="0097394B">
        <w:rPr>
          <w:vanish/>
          <w:sz w:val="16"/>
        </w:rPr>
        <w:t>and</w:t>
      </w:r>
      <w:r w:rsidRPr="0097394B">
        <w:rPr>
          <w:sz w:val="16"/>
        </w:rPr>
        <w:t xml:space="preserve"> </w:t>
      </w:r>
      <w:r w:rsidRPr="0097394B">
        <w:rPr>
          <w:vanish/>
          <w:sz w:val="16"/>
        </w:rPr>
        <w:t>desires</w:t>
      </w:r>
      <w:r w:rsidRPr="0097394B">
        <w:rPr>
          <w:rStyle w:val="Emphasis"/>
        </w:rPr>
        <w:t xml:space="preserve"> </w:t>
      </w:r>
      <w:r w:rsidRPr="0097394B">
        <w:rPr>
          <w:vanish/>
          <w:sz w:val="16"/>
        </w:rPr>
        <w:t>(See</w:t>
      </w:r>
      <w:r w:rsidRPr="0097394B">
        <w:rPr>
          <w:sz w:val="16"/>
        </w:rPr>
        <w:t xml:space="preserve"> </w:t>
      </w:r>
      <w:r w:rsidRPr="0097394B">
        <w:rPr>
          <w:vanish/>
          <w:sz w:val="16"/>
        </w:rPr>
        <w:t>Wu-wei).</w:t>
      </w:r>
      <w:r w:rsidRPr="0097394B">
        <w:rPr>
          <w:sz w:val="16"/>
        </w:rPr>
        <w:t xml:space="preserve"> </w:t>
      </w:r>
      <w:r w:rsidRPr="0097394B">
        <w:rPr>
          <w:vanish/>
          <w:sz w:val="16"/>
        </w:rPr>
        <w:t>Translations</w:t>
      </w:r>
      <w:r w:rsidRPr="0097394B">
        <w:rPr>
          <w:sz w:val="16"/>
        </w:rPr>
        <w:t xml:space="preserve"> </w:t>
      </w:r>
      <w:r w:rsidRPr="0097394B">
        <w:rPr>
          <w:vanish/>
          <w:sz w:val="16"/>
        </w:rPr>
        <w:t>include</w:t>
      </w:r>
      <w:r w:rsidRPr="0097394B">
        <w:rPr>
          <w:sz w:val="16"/>
        </w:rPr>
        <w:t xml:space="preserve"> </w:t>
      </w:r>
      <w:r w:rsidRPr="0097394B">
        <w:rPr>
          <w:vanish/>
          <w:sz w:val="16"/>
        </w:rPr>
        <w:t>simplicity,</w:t>
      </w:r>
      <w:r w:rsidRPr="0097394B">
        <w:rPr>
          <w:sz w:val="16"/>
        </w:rPr>
        <w:t xml:space="preserve"> </w:t>
      </w:r>
      <w:r w:rsidRPr="0097394B">
        <w:rPr>
          <w:vanish/>
          <w:sz w:val="16"/>
        </w:rPr>
        <w:t>“raw”</w:t>
      </w:r>
      <w:r w:rsidRPr="0097394B">
        <w:rPr>
          <w:sz w:val="16"/>
        </w:rPr>
        <w:t xml:space="preserve"> </w:t>
      </w:r>
      <w:r w:rsidRPr="0097394B">
        <w:rPr>
          <w:vanish/>
          <w:sz w:val="16"/>
        </w:rPr>
        <w:t>wood,</w:t>
      </w:r>
      <w:r w:rsidRPr="0097394B">
        <w:rPr>
          <w:sz w:val="16"/>
        </w:rPr>
        <w:t xml:space="preserve"> </w:t>
      </w:r>
      <w:r w:rsidRPr="0097394B">
        <w:rPr>
          <w:vanish/>
          <w:sz w:val="16"/>
        </w:rPr>
        <w:t>and</w:t>
      </w:r>
      <w:r w:rsidRPr="0097394B">
        <w:rPr>
          <w:sz w:val="16"/>
        </w:rPr>
        <w:t xml:space="preserve"> </w:t>
      </w:r>
      <w:r w:rsidRPr="0097394B">
        <w:rPr>
          <w:vanish/>
          <w:sz w:val="16"/>
        </w:rPr>
        <w:t>D.</w:t>
      </w:r>
      <w:r w:rsidRPr="0097394B">
        <w:rPr>
          <w:sz w:val="16"/>
        </w:rPr>
        <w:t xml:space="preserve"> </w:t>
      </w:r>
      <w:r w:rsidRPr="0097394B">
        <w:rPr>
          <w:vanish/>
          <w:sz w:val="16"/>
        </w:rPr>
        <w:t>C.</w:t>
      </w:r>
      <w:r w:rsidRPr="0097394B">
        <w:rPr>
          <w:sz w:val="16"/>
        </w:rPr>
        <w:t xml:space="preserve"> </w:t>
      </w:r>
      <w:r w:rsidRPr="0097394B">
        <w:rPr>
          <w:vanish/>
          <w:sz w:val="16"/>
        </w:rPr>
        <w:t>Lau’s</w:t>
      </w:r>
      <w:r w:rsidRPr="0097394B">
        <w:rPr>
          <w:sz w:val="16"/>
        </w:rPr>
        <w:t xml:space="preserve"> </w:t>
      </w:r>
      <w:r w:rsidRPr="0097394B">
        <w:rPr>
          <w:vanish/>
          <w:sz w:val="16"/>
        </w:rPr>
        <w:t>more</w:t>
      </w:r>
      <w:r w:rsidRPr="0097394B">
        <w:rPr>
          <w:sz w:val="16"/>
        </w:rPr>
        <w:t xml:space="preserve"> </w:t>
      </w:r>
      <w:r w:rsidRPr="0097394B">
        <w:rPr>
          <w:vanish/>
          <w:sz w:val="16"/>
        </w:rPr>
        <w:t>elaborate</w:t>
      </w:r>
      <w:r w:rsidRPr="0097394B">
        <w:rPr>
          <w:sz w:val="16"/>
        </w:rPr>
        <w:t xml:space="preserve"> </w:t>
      </w:r>
      <w:r w:rsidRPr="0097394B">
        <w:rPr>
          <w:vanish/>
          <w:sz w:val="16"/>
        </w:rPr>
        <w:t>“uncarved</w:t>
      </w:r>
      <w:r w:rsidRPr="0097394B">
        <w:rPr>
          <w:sz w:val="16"/>
        </w:rPr>
        <w:t xml:space="preserve"> </w:t>
      </w:r>
      <w:r w:rsidRPr="0097394B">
        <w:rPr>
          <w:vanish/>
          <w:sz w:val="16"/>
        </w:rPr>
        <w:t>block.”</w:t>
      </w:r>
      <w:r w:rsidRPr="0097394B">
        <w:rPr>
          <w:sz w:val="16"/>
        </w:rPr>
        <w:t xml:space="preserve"> </w:t>
      </w:r>
      <w:r w:rsidRPr="0097394B">
        <w:rPr>
          <w:vanish/>
          <w:sz w:val="16"/>
        </w:rPr>
        <w:t>The</w:t>
      </w:r>
      <w:r w:rsidRPr="0097394B">
        <w:rPr>
          <w:sz w:val="16"/>
        </w:rPr>
        <w:t xml:space="preserve"> </w:t>
      </w:r>
      <w:r w:rsidRPr="0097394B">
        <w:rPr>
          <w:vanish/>
          <w:sz w:val="16"/>
        </w:rPr>
        <w:t>detailed</w:t>
      </w:r>
      <w:r w:rsidRPr="0097394B">
        <w:rPr>
          <w:sz w:val="16"/>
        </w:rPr>
        <w:t xml:space="preserve"> </w:t>
      </w:r>
      <w:r w:rsidRPr="0097394B">
        <w:rPr>
          <w:vanish/>
          <w:sz w:val="16"/>
        </w:rPr>
        <w:t>translation</w:t>
      </w:r>
      <w:r w:rsidRPr="0097394B">
        <w:rPr>
          <w:sz w:val="16"/>
        </w:rPr>
        <w:t xml:space="preserve"> </w:t>
      </w:r>
      <w:r w:rsidRPr="0097394B">
        <w:rPr>
          <w:vanish/>
          <w:sz w:val="16"/>
        </w:rPr>
        <w:t>more</w:t>
      </w:r>
      <w:r w:rsidRPr="0097394B">
        <w:rPr>
          <w:sz w:val="16"/>
        </w:rPr>
        <w:t xml:space="preserve"> </w:t>
      </w:r>
      <w:r w:rsidRPr="0097394B">
        <w:rPr>
          <w:vanish/>
          <w:sz w:val="16"/>
        </w:rPr>
        <w:t>sensitively</w:t>
      </w:r>
      <w:r w:rsidRPr="0097394B">
        <w:rPr>
          <w:sz w:val="16"/>
        </w:rPr>
        <w:t xml:space="preserve"> </w:t>
      </w:r>
      <w:r w:rsidRPr="0097394B">
        <w:rPr>
          <w:vanish/>
          <w:sz w:val="16"/>
        </w:rPr>
        <w:t>expresses</w:t>
      </w:r>
      <w:r w:rsidRPr="0097394B">
        <w:rPr>
          <w:sz w:val="16"/>
        </w:rPr>
        <w:t xml:space="preserve"> </w:t>
      </w:r>
      <w:r w:rsidRPr="0097394B">
        <w:rPr>
          <w:vanish/>
          <w:sz w:val="16"/>
        </w:rPr>
        <w:t>Laozi’s</w:t>
      </w:r>
      <w:r w:rsidRPr="0097394B">
        <w:rPr>
          <w:sz w:val="16"/>
        </w:rPr>
        <w:t xml:space="preserve"> </w:t>
      </w:r>
      <w:r w:rsidRPr="0097394B">
        <w:rPr>
          <w:vanish/>
          <w:sz w:val="16"/>
        </w:rPr>
        <w:t>point</w:t>
      </w:r>
      <w:r w:rsidRPr="0097394B">
        <w:rPr>
          <w:sz w:val="16"/>
        </w:rPr>
        <w:t xml:space="preserve"> </w:t>
      </w:r>
      <w:r w:rsidRPr="0097394B">
        <w:rPr>
          <w:vanish/>
          <w:sz w:val="16"/>
        </w:rPr>
        <w:t>in</w:t>
      </w:r>
      <w:r w:rsidRPr="0097394B">
        <w:rPr>
          <w:sz w:val="16"/>
        </w:rPr>
        <w:t xml:space="preserve"> </w:t>
      </w:r>
      <w:r w:rsidRPr="0097394B">
        <w:rPr>
          <w:vanish/>
          <w:sz w:val="16"/>
        </w:rPr>
        <w:t>using</w:t>
      </w:r>
      <w:r w:rsidRPr="0097394B">
        <w:rPr>
          <w:sz w:val="16"/>
        </w:rPr>
        <w:t xml:space="preserve"> </w:t>
      </w:r>
      <w:r w:rsidRPr="0097394B">
        <w:rPr>
          <w:vanish/>
          <w:sz w:val="16"/>
        </w:rPr>
        <w:t>the</w:t>
      </w:r>
      <w:r w:rsidRPr="0097394B">
        <w:rPr>
          <w:sz w:val="16"/>
        </w:rPr>
        <w:t xml:space="preserve"> </w:t>
      </w:r>
      <w:r w:rsidRPr="0097394B">
        <w:rPr>
          <w:vanish/>
          <w:sz w:val="16"/>
        </w:rPr>
        <w:t>metaphor</w:t>
      </w:r>
      <w:r w:rsidRPr="0097394B">
        <w:rPr>
          <w:sz w:val="16"/>
        </w:rPr>
        <w:t xml:space="preserve"> </w:t>
      </w:r>
      <w:r w:rsidRPr="0097394B">
        <w:rPr>
          <w:vanish/>
          <w:sz w:val="16"/>
        </w:rPr>
        <w:t>in</w:t>
      </w:r>
      <w:r w:rsidRPr="0097394B">
        <w:rPr>
          <w:sz w:val="16"/>
        </w:rPr>
        <w:t xml:space="preserve"> </w:t>
      </w:r>
      <w:r w:rsidRPr="0097394B">
        <w:rPr>
          <w:vanish/>
          <w:sz w:val="16"/>
        </w:rPr>
        <w:t>the</w:t>
      </w:r>
      <w:r w:rsidRPr="0097394B">
        <w:rPr>
          <w:sz w:val="16"/>
        </w:rPr>
        <w:t xml:space="preserve"> </w:t>
      </w:r>
      <w:r w:rsidRPr="0097394B">
        <w:rPr>
          <w:vanish/>
          <w:sz w:val="16"/>
        </w:rPr>
        <w:t>context</w:t>
      </w:r>
      <w:r w:rsidRPr="0097394B">
        <w:rPr>
          <w:sz w:val="16"/>
        </w:rPr>
        <w:t xml:space="preserve"> </w:t>
      </w:r>
      <w:r w:rsidRPr="0097394B">
        <w:rPr>
          <w:vanish/>
          <w:sz w:val="16"/>
        </w:rPr>
        <w:t>of</w:t>
      </w:r>
      <w:r w:rsidRPr="0097394B">
        <w:rPr>
          <w:sz w:val="16"/>
        </w:rPr>
        <w:t xml:space="preserve"> </w:t>
      </w:r>
      <w:r w:rsidRPr="0097394B">
        <w:rPr>
          <w:vanish/>
          <w:sz w:val="16"/>
        </w:rPr>
        <w:t>a</w:t>
      </w:r>
      <w:r w:rsidRPr="0097394B">
        <w:rPr>
          <w:sz w:val="16"/>
        </w:rPr>
        <w:t xml:space="preserve"> </w:t>
      </w:r>
      <w:r w:rsidRPr="0097394B">
        <w:rPr>
          <w:vanish/>
          <w:sz w:val="16"/>
        </w:rPr>
        <w:t>view</w:t>
      </w:r>
      <w:r w:rsidRPr="0097394B">
        <w:rPr>
          <w:sz w:val="16"/>
        </w:rPr>
        <w:t xml:space="preserve"> </w:t>
      </w:r>
      <w:r w:rsidRPr="0097394B">
        <w:rPr>
          <w:vanish/>
          <w:sz w:val="16"/>
        </w:rPr>
        <w:t>of</w:t>
      </w:r>
      <w:r w:rsidRPr="0097394B">
        <w:rPr>
          <w:sz w:val="16"/>
        </w:rPr>
        <w:t xml:space="preserve"> </w:t>
      </w:r>
      <w:r w:rsidRPr="0097394B">
        <w:rPr>
          <w:vanish/>
          <w:sz w:val="16"/>
        </w:rPr>
        <w:t>names</w:t>
      </w:r>
      <w:r w:rsidRPr="0097394B">
        <w:rPr>
          <w:sz w:val="16"/>
        </w:rPr>
        <w:t xml:space="preserve"> </w:t>
      </w:r>
      <w:r w:rsidRPr="0097394B">
        <w:rPr>
          <w:vanish/>
          <w:sz w:val="16"/>
        </w:rPr>
        <w:t>as</w:t>
      </w:r>
      <w:r w:rsidRPr="0097394B">
        <w:rPr>
          <w:sz w:val="16"/>
        </w:rPr>
        <w:t xml:space="preserve"> </w:t>
      </w:r>
      <w:r w:rsidRPr="0097394B">
        <w:rPr>
          <w:vanish/>
          <w:sz w:val="16"/>
        </w:rPr>
        <w:t>“cutting”</w:t>
      </w:r>
      <w:r w:rsidRPr="0097394B">
        <w:rPr>
          <w:sz w:val="16"/>
        </w:rPr>
        <w:t xml:space="preserve"> </w:t>
      </w:r>
      <w:r w:rsidRPr="0097394B">
        <w:rPr>
          <w:vanish/>
          <w:sz w:val="16"/>
        </w:rPr>
        <w:t>things</w:t>
      </w:r>
      <w:r w:rsidRPr="0097394B">
        <w:rPr>
          <w:sz w:val="16"/>
        </w:rPr>
        <w:t xml:space="preserve"> </w:t>
      </w:r>
      <w:r w:rsidRPr="0097394B">
        <w:rPr>
          <w:vanish/>
          <w:sz w:val="16"/>
        </w:rPr>
        <w:t>into</w:t>
      </w:r>
      <w:r w:rsidRPr="0097394B">
        <w:rPr>
          <w:sz w:val="16"/>
        </w:rPr>
        <w:t xml:space="preserve"> </w:t>
      </w:r>
      <w:r w:rsidRPr="0097394B">
        <w:rPr>
          <w:vanish/>
          <w:sz w:val="16"/>
        </w:rPr>
        <w:t>types</w:t>
      </w:r>
      <w:r w:rsidRPr="0097394B">
        <w:rPr>
          <w:sz w:val="16"/>
        </w:rPr>
        <w:t xml:space="preserve"> </w:t>
      </w:r>
      <w:r w:rsidRPr="0097394B">
        <w:rPr>
          <w:vanish/>
          <w:sz w:val="16"/>
        </w:rPr>
        <w:t>and</w:t>
      </w:r>
      <w:r w:rsidRPr="0097394B">
        <w:rPr>
          <w:sz w:val="16"/>
        </w:rPr>
        <w:t xml:space="preserve"> </w:t>
      </w:r>
      <w:r w:rsidRPr="0097394B">
        <w:rPr>
          <w:vanish/>
          <w:sz w:val="16"/>
        </w:rPr>
        <w:t>Laozi’s</w:t>
      </w:r>
      <w:r w:rsidRPr="0097394B">
        <w:rPr>
          <w:sz w:val="16"/>
        </w:rPr>
        <w:t xml:space="preserve"> </w:t>
      </w:r>
      <w:r w:rsidRPr="0097394B">
        <w:rPr>
          <w:vanish/>
          <w:sz w:val="16"/>
        </w:rPr>
        <w:t>distinctive</w:t>
      </w:r>
      <w:r w:rsidRPr="0097394B">
        <w:rPr>
          <w:sz w:val="16"/>
        </w:rPr>
        <w:t xml:space="preserve"> </w:t>
      </w:r>
      <w:r w:rsidRPr="0097394B">
        <w:rPr>
          <w:vanish/>
          <w:sz w:val="16"/>
        </w:rPr>
        <w:t>theory</w:t>
      </w:r>
      <w:r w:rsidRPr="0097394B">
        <w:rPr>
          <w:sz w:val="16"/>
        </w:rPr>
        <w:t xml:space="preserve"> </w:t>
      </w:r>
      <w:r w:rsidRPr="0097394B">
        <w:rPr>
          <w:vanish/>
          <w:sz w:val="16"/>
        </w:rPr>
        <w:t>that</w:t>
      </w:r>
      <w:r w:rsidRPr="0097394B">
        <w:rPr>
          <w:sz w:val="16"/>
        </w:rPr>
        <w:t xml:space="preserve"> </w:t>
      </w:r>
      <w:r w:rsidRPr="0097394B">
        <w:rPr>
          <w:vanish/>
          <w:sz w:val="16"/>
        </w:rPr>
        <w:t>such</w:t>
      </w:r>
      <w:r w:rsidRPr="0097394B">
        <w:rPr>
          <w:rStyle w:val="Emphasis"/>
          <w:highlight w:val="cyan"/>
        </w:rPr>
        <w:t xml:space="preserve"> socially constructed distinctions (institutions) control us by controlling our desires. When societies adopt </w:t>
      </w:r>
      <w:r w:rsidRPr="0097394B">
        <w:rPr>
          <w:vanish/>
          <w:sz w:val="16"/>
        </w:rPr>
        <w:t>names</w:t>
      </w:r>
      <w:r w:rsidRPr="0097394B">
        <w:rPr>
          <w:sz w:val="16"/>
        </w:rPr>
        <w:t xml:space="preserve"> </w:t>
      </w:r>
      <w:r w:rsidRPr="0097394B">
        <w:rPr>
          <w:vanish/>
          <w:sz w:val="16"/>
        </w:rPr>
        <w:t>or</w:t>
      </w:r>
      <w:r w:rsidRPr="0097394B">
        <w:rPr>
          <w:sz w:val="16"/>
        </w:rPr>
        <w:t xml:space="preserve"> </w:t>
      </w:r>
      <w:r w:rsidRPr="0097394B">
        <w:rPr>
          <w:vanish/>
          <w:sz w:val="16"/>
        </w:rPr>
        <w:t>terms,</w:t>
      </w:r>
      <w:r w:rsidRPr="0097394B">
        <w:rPr>
          <w:sz w:val="16"/>
        </w:rPr>
        <w:t xml:space="preserve"> </w:t>
      </w:r>
      <w:r w:rsidRPr="0097394B">
        <w:rPr>
          <w:rStyle w:val="Emphasis"/>
          <w:highlight w:val="cyan"/>
        </w:rPr>
        <w:t xml:space="preserve">it does so </w:t>
      </w:r>
      <w:r w:rsidRPr="0097394B">
        <w:rPr>
          <w:vanish/>
          <w:sz w:val="16"/>
        </w:rPr>
        <w:t>in</w:t>
      </w:r>
      <w:r w:rsidRPr="0097394B">
        <w:rPr>
          <w:sz w:val="16"/>
        </w:rPr>
        <w:t xml:space="preserve"> </w:t>
      </w:r>
      <w:r w:rsidRPr="0097394B">
        <w:rPr>
          <w:vanish/>
          <w:sz w:val="16"/>
        </w:rPr>
        <w:t>order</w:t>
      </w:r>
      <w:r w:rsidRPr="0097394B">
        <w:rPr>
          <w:rStyle w:val="Emphasis"/>
          <w:highlight w:val="cyan"/>
        </w:rPr>
        <w:t xml:space="preserve"> to </w:t>
      </w:r>
      <w:r w:rsidRPr="0097394B">
        <w:rPr>
          <w:vanish/>
          <w:sz w:val="16"/>
        </w:rPr>
        <w:t>instill</w:t>
      </w:r>
      <w:r w:rsidRPr="0097394B">
        <w:rPr>
          <w:sz w:val="16"/>
        </w:rPr>
        <w:t xml:space="preserve"> </w:t>
      </w:r>
      <w:r w:rsidRPr="0097394B">
        <w:rPr>
          <w:vanish/>
          <w:sz w:val="16"/>
        </w:rPr>
        <w:t>and</w:t>
      </w:r>
      <w:r w:rsidRPr="0097394B">
        <w:rPr>
          <w:rStyle w:val="Emphasis"/>
          <w:highlight w:val="cyan"/>
        </w:rPr>
        <w:t xml:space="preserve"> regulate desires for one of the pair created by the name-induced distinction. </w:t>
      </w:r>
      <w:r w:rsidRPr="0097394B">
        <w:rPr>
          <w:vanish/>
          <w:sz w:val="16"/>
        </w:rPr>
        <w:t>Thus</w:t>
      </w:r>
      <w:r w:rsidRPr="0097394B">
        <w:rPr>
          <w:rStyle w:val="Emphasis"/>
          <w:highlight w:val="cyan"/>
        </w:rPr>
        <w:t xml:space="preserve"> Daoist forgetting requires forgetting names and distinctions, but in doing so, frees itself from the socially induced, unnatural desires that cause strife and unhappiness in society</w:t>
      </w:r>
      <w:r w:rsidRPr="0097394B">
        <w:rPr>
          <w:sz w:val="16"/>
        </w:rPr>
        <w:t xml:space="preserve"> </w:t>
      </w:r>
      <w:r w:rsidRPr="0097394B">
        <w:rPr>
          <w:vanish/>
          <w:sz w:val="16"/>
        </w:rPr>
        <w:t>(e.g.</w:t>
      </w:r>
      <w:r w:rsidRPr="0097394B">
        <w:rPr>
          <w:sz w:val="16"/>
        </w:rPr>
        <w:t xml:space="preserve"> </w:t>
      </w:r>
      <w:r w:rsidRPr="0097394B">
        <w:rPr>
          <w:vanish/>
          <w:sz w:val="16"/>
        </w:rPr>
        <w:t>status,</w:t>
      </w:r>
      <w:r w:rsidRPr="0097394B">
        <w:rPr>
          <w:sz w:val="16"/>
        </w:rPr>
        <w:t xml:space="preserve"> </w:t>
      </w:r>
      <w:r w:rsidRPr="0097394B">
        <w:rPr>
          <w:vanish/>
          <w:sz w:val="16"/>
        </w:rPr>
        <w:t>rare</w:t>
      </w:r>
      <w:r w:rsidRPr="0097394B">
        <w:rPr>
          <w:sz w:val="16"/>
        </w:rPr>
        <w:t xml:space="preserve"> </w:t>
      </w:r>
      <w:r w:rsidRPr="0097394B">
        <w:rPr>
          <w:vanish/>
          <w:sz w:val="16"/>
        </w:rPr>
        <w:t>objects,</w:t>
      </w:r>
      <w:r w:rsidRPr="0097394B">
        <w:rPr>
          <w:sz w:val="16"/>
        </w:rPr>
        <w:t xml:space="preserve"> </w:t>
      </w:r>
      <w:r w:rsidRPr="0097394B">
        <w:rPr>
          <w:vanish/>
          <w:sz w:val="16"/>
        </w:rPr>
        <w:t>fame,</w:t>
      </w:r>
      <w:r w:rsidRPr="0097394B">
        <w:rPr>
          <w:sz w:val="16"/>
        </w:rPr>
        <w:t xml:space="preserve"> </w:t>
      </w:r>
      <w:r w:rsidRPr="0097394B">
        <w:rPr>
          <w:vanish/>
          <w:sz w:val="16"/>
        </w:rPr>
        <w:t>authority).</w:t>
      </w:r>
      <w:r w:rsidRPr="0097394B">
        <w:rPr>
          <w:sz w:val="16"/>
        </w:rPr>
        <w:t xml:space="preserve"> </w:t>
      </w:r>
      <w:r w:rsidRPr="0097394B">
        <w:rPr>
          <w:vanish/>
          <w:sz w:val="16"/>
        </w:rPr>
        <w:t>Hence:</w:t>
      </w:r>
      <w:r w:rsidRPr="0097394B">
        <w:rPr>
          <w:sz w:val="16"/>
        </w:rPr>
        <w:t xml:space="preserve"> </w:t>
      </w:r>
      <w:r w:rsidRPr="0097394B">
        <w:rPr>
          <w:vanish/>
          <w:sz w:val="16"/>
        </w:rPr>
        <w:t>“The</w:t>
      </w:r>
      <w:r w:rsidRPr="0097394B">
        <w:rPr>
          <w:sz w:val="16"/>
        </w:rPr>
        <w:t xml:space="preserve"> </w:t>
      </w:r>
      <w:r w:rsidRPr="0097394B">
        <w:rPr>
          <w:vanish/>
          <w:sz w:val="16"/>
        </w:rPr>
        <w:t>Nameless</w:t>
      </w:r>
      <w:r w:rsidRPr="0097394B">
        <w:rPr>
          <w:sz w:val="16"/>
        </w:rPr>
        <w:t xml:space="preserve"> </w:t>
      </w:r>
      <w:r w:rsidRPr="0097394B">
        <w:rPr>
          <w:vanish/>
          <w:sz w:val="16"/>
        </w:rPr>
        <w:t>uncarved</w:t>
      </w:r>
      <w:r w:rsidRPr="0097394B">
        <w:rPr>
          <w:sz w:val="16"/>
        </w:rPr>
        <w:t xml:space="preserve"> </w:t>
      </w:r>
      <w:r w:rsidRPr="0097394B">
        <w:rPr>
          <w:vanish/>
          <w:sz w:val="16"/>
        </w:rPr>
        <w:t>block</w:t>
      </w:r>
      <w:r w:rsidRPr="0097394B">
        <w:rPr>
          <w:sz w:val="16"/>
        </w:rPr>
        <w:t xml:space="preserve"> </w:t>
      </w:r>
      <w:r w:rsidRPr="0097394B">
        <w:rPr>
          <w:vanish/>
          <w:sz w:val="16"/>
        </w:rPr>
        <w:t>thus</w:t>
      </w:r>
      <w:r w:rsidRPr="0097394B">
        <w:rPr>
          <w:sz w:val="16"/>
        </w:rPr>
        <w:t xml:space="preserve"> </w:t>
      </w:r>
      <w:r w:rsidRPr="0097394B">
        <w:rPr>
          <w:vanish/>
          <w:sz w:val="16"/>
        </w:rPr>
        <w:t>amounts</w:t>
      </w:r>
      <w:r w:rsidRPr="0097394B">
        <w:rPr>
          <w:sz w:val="16"/>
        </w:rPr>
        <w:t xml:space="preserve"> </w:t>
      </w:r>
      <w:r w:rsidRPr="0097394B">
        <w:rPr>
          <w:vanish/>
          <w:sz w:val="16"/>
        </w:rPr>
        <w:t>to</w:t>
      </w:r>
      <w:r w:rsidRPr="0097394B">
        <w:rPr>
          <w:sz w:val="16"/>
        </w:rPr>
        <w:t xml:space="preserve"> </w:t>
      </w:r>
      <w:r w:rsidRPr="0097394B">
        <w:rPr>
          <w:vanish/>
          <w:sz w:val="16"/>
        </w:rPr>
        <w:t>freedom</w:t>
      </w:r>
      <w:r w:rsidRPr="0097394B">
        <w:rPr>
          <w:sz w:val="16"/>
        </w:rPr>
        <w:t xml:space="preserve"> </w:t>
      </w:r>
      <w:r w:rsidRPr="0097394B">
        <w:rPr>
          <w:vanish/>
          <w:sz w:val="16"/>
        </w:rPr>
        <w:t>from</w:t>
      </w:r>
      <w:r w:rsidRPr="0097394B">
        <w:rPr>
          <w:sz w:val="16"/>
        </w:rPr>
        <w:t xml:space="preserve"> </w:t>
      </w:r>
      <w:r w:rsidRPr="0097394B">
        <w:rPr>
          <w:vanish/>
          <w:sz w:val="16"/>
        </w:rPr>
        <w:t>desire.”</w:t>
      </w:r>
      <w:r w:rsidRPr="0097394B">
        <w:rPr>
          <w:sz w:val="16"/>
        </w:rPr>
        <w:t xml:space="preserve"> </w:t>
      </w:r>
      <w:r w:rsidRPr="0097394B">
        <w:rPr>
          <w:vanish/>
          <w:sz w:val="16"/>
        </w:rPr>
        <w:t>(Daode</w:t>
      </w:r>
      <w:r w:rsidRPr="0097394B">
        <w:rPr>
          <w:sz w:val="16"/>
        </w:rPr>
        <w:t xml:space="preserve"> </w:t>
      </w:r>
      <w:r w:rsidRPr="0097394B">
        <w:rPr>
          <w:vanish/>
          <w:sz w:val="16"/>
        </w:rPr>
        <w:t>Jing</w:t>
      </w:r>
      <w:r w:rsidRPr="0097394B">
        <w:rPr>
          <w:sz w:val="16"/>
        </w:rPr>
        <w:t xml:space="preserve"> </w:t>
      </w:r>
      <w:r w:rsidRPr="0097394B">
        <w:rPr>
          <w:vanish/>
          <w:sz w:val="16"/>
        </w:rPr>
        <w:t>37)</w:t>
      </w:r>
      <w:r w:rsidRPr="0097394B">
        <w:rPr>
          <w:sz w:val="16"/>
        </w:rPr>
        <w:t xml:space="preserve"> </w:t>
      </w:r>
      <w:r w:rsidRPr="0097394B">
        <w:rPr>
          <w:vanish/>
          <w:sz w:val="16"/>
        </w:rPr>
        <w:t>10.</w:t>
      </w:r>
      <w:r w:rsidRPr="0097394B">
        <w:rPr>
          <w:sz w:val="16"/>
        </w:rPr>
        <w:t xml:space="preserve"> </w:t>
      </w:r>
      <w:r w:rsidRPr="0097394B">
        <w:rPr>
          <w:vanish/>
          <w:sz w:val="16"/>
        </w:rPr>
        <w:t>Texts</w:t>
      </w:r>
      <w:r w:rsidRPr="0097394B">
        <w:rPr>
          <w:sz w:val="16"/>
        </w:rPr>
        <w:t xml:space="preserve"> </w:t>
      </w:r>
      <w:r w:rsidRPr="0097394B">
        <w:rPr>
          <w:vanish/>
          <w:sz w:val="16"/>
        </w:rPr>
        <w:t>and</w:t>
      </w:r>
      <w:r w:rsidRPr="0097394B">
        <w:rPr>
          <w:sz w:val="16"/>
        </w:rPr>
        <w:t xml:space="preserve"> </w:t>
      </w:r>
      <w:r w:rsidRPr="0097394B">
        <w:rPr>
          <w:vanish/>
          <w:sz w:val="16"/>
        </w:rPr>
        <w:t>Textual</w:t>
      </w:r>
      <w:r w:rsidRPr="0097394B">
        <w:rPr>
          <w:sz w:val="16"/>
        </w:rPr>
        <w:t xml:space="preserve"> </w:t>
      </w:r>
      <w:r w:rsidRPr="0097394B">
        <w:rPr>
          <w:vanish/>
          <w:sz w:val="16"/>
        </w:rPr>
        <w:t>History</w:t>
      </w:r>
      <w:r w:rsidRPr="0097394B">
        <w:rPr>
          <w:sz w:val="16"/>
        </w:rPr>
        <w:t xml:space="preserve"> </w:t>
      </w:r>
      <w:r w:rsidRPr="0097394B">
        <w:rPr>
          <w:vanish/>
          <w:sz w:val="16"/>
        </w:rPr>
        <w:t>Questions</w:t>
      </w:r>
      <w:r w:rsidRPr="0097394B">
        <w:rPr>
          <w:sz w:val="16"/>
        </w:rPr>
        <w:t xml:space="preserve"> </w:t>
      </w:r>
      <w:r w:rsidRPr="0097394B">
        <w:rPr>
          <w:vanish/>
          <w:sz w:val="16"/>
        </w:rPr>
        <w:t>of</w:t>
      </w:r>
      <w:r w:rsidRPr="0097394B">
        <w:rPr>
          <w:sz w:val="16"/>
        </w:rPr>
        <w:t xml:space="preserve"> </w:t>
      </w:r>
      <w:r w:rsidRPr="0097394B">
        <w:rPr>
          <w:vanish/>
          <w:sz w:val="16"/>
        </w:rPr>
        <w:t>textual</w:t>
      </w:r>
      <w:r w:rsidRPr="0097394B">
        <w:rPr>
          <w:sz w:val="16"/>
        </w:rPr>
        <w:t xml:space="preserve"> </w:t>
      </w:r>
      <w:r w:rsidRPr="0097394B">
        <w:rPr>
          <w:vanish/>
          <w:sz w:val="16"/>
        </w:rPr>
        <w:t>theory</w:t>
      </w:r>
      <w:r w:rsidRPr="0097394B">
        <w:rPr>
          <w:sz w:val="16"/>
        </w:rPr>
        <w:t xml:space="preserve"> </w:t>
      </w:r>
      <w:r w:rsidRPr="0097394B">
        <w:rPr>
          <w:vanish/>
          <w:sz w:val="16"/>
        </w:rPr>
        <w:t>are</w:t>
      </w:r>
      <w:r w:rsidRPr="0097394B">
        <w:rPr>
          <w:sz w:val="16"/>
        </w:rPr>
        <w:t xml:space="preserve"> </w:t>
      </w:r>
      <w:r w:rsidRPr="0097394B">
        <w:rPr>
          <w:vanish/>
          <w:sz w:val="16"/>
        </w:rPr>
        <w:t>the</w:t>
      </w:r>
      <w:r w:rsidRPr="0097394B">
        <w:rPr>
          <w:sz w:val="16"/>
        </w:rPr>
        <w:t xml:space="preserve"> </w:t>
      </w:r>
      <w:r w:rsidRPr="0097394B">
        <w:rPr>
          <w:vanish/>
          <w:sz w:val="16"/>
        </w:rPr>
        <w:t>focus</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bulk</w:t>
      </w:r>
      <w:r w:rsidRPr="0097394B">
        <w:rPr>
          <w:sz w:val="16"/>
        </w:rPr>
        <w:t xml:space="preserve"> </w:t>
      </w:r>
      <w:r w:rsidRPr="0097394B">
        <w:rPr>
          <w:vanish/>
          <w:sz w:val="16"/>
        </w:rPr>
        <w:t>of</w:t>
      </w:r>
      <w:r w:rsidRPr="0097394B">
        <w:rPr>
          <w:sz w:val="16"/>
        </w:rPr>
        <w:t xml:space="preserve"> </w:t>
      </w:r>
      <w:r w:rsidRPr="0097394B">
        <w:rPr>
          <w:vanish/>
          <w:sz w:val="16"/>
        </w:rPr>
        <w:t>modern</w:t>
      </w:r>
      <w:r w:rsidRPr="0097394B">
        <w:rPr>
          <w:sz w:val="16"/>
        </w:rPr>
        <w:t xml:space="preserve"> </w:t>
      </w:r>
      <w:r w:rsidRPr="0097394B">
        <w:rPr>
          <w:vanish/>
          <w:sz w:val="16"/>
        </w:rPr>
        <w:t>scholarship.</w:t>
      </w:r>
      <w:r w:rsidRPr="0097394B">
        <w:rPr>
          <w:sz w:val="16"/>
        </w:rPr>
        <w:t xml:space="preserve"> </w:t>
      </w:r>
      <w:r w:rsidRPr="0097394B">
        <w:rPr>
          <w:vanish/>
          <w:sz w:val="16"/>
        </w:rPr>
        <w:t>They</w:t>
      </w:r>
      <w:r w:rsidRPr="0097394B">
        <w:rPr>
          <w:sz w:val="16"/>
        </w:rPr>
        <w:t xml:space="preserve"> </w:t>
      </w:r>
      <w:r w:rsidRPr="0097394B">
        <w:rPr>
          <w:vanish/>
          <w:sz w:val="16"/>
        </w:rPr>
        <w:t>include</w:t>
      </w:r>
      <w:r w:rsidRPr="0097394B">
        <w:rPr>
          <w:sz w:val="16"/>
        </w:rPr>
        <w:t xml:space="preserve"> </w:t>
      </w:r>
      <w:r w:rsidRPr="0097394B">
        <w:rPr>
          <w:vanish/>
          <w:sz w:val="16"/>
        </w:rPr>
        <w:t>these</w:t>
      </w:r>
      <w:r w:rsidRPr="0097394B">
        <w:rPr>
          <w:sz w:val="16"/>
        </w:rPr>
        <w:t xml:space="preserve"> </w:t>
      </w:r>
      <w:r w:rsidRPr="0097394B">
        <w:rPr>
          <w:vanish/>
          <w:sz w:val="16"/>
        </w:rPr>
        <w:t>kinds</w:t>
      </w:r>
      <w:r w:rsidRPr="0097394B">
        <w:rPr>
          <w:sz w:val="16"/>
        </w:rPr>
        <w:t xml:space="preserve"> </w:t>
      </w:r>
      <w:r w:rsidRPr="0097394B">
        <w:rPr>
          <w:vanish/>
          <w:sz w:val="16"/>
        </w:rPr>
        <w:t>of</w:t>
      </w:r>
      <w:r w:rsidRPr="0097394B">
        <w:rPr>
          <w:sz w:val="16"/>
        </w:rPr>
        <w:t xml:space="preserve"> </w:t>
      </w:r>
      <w:r w:rsidRPr="0097394B">
        <w:rPr>
          <w:vanish/>
          <w:sz w:val="16"/>
        </w:rPr>
        <w:t>questions.</w:t>
      </w:r>
      <w:r w:rsidRPr="0097394B">
        <w:rPr>
          <w:sz w:val="16"/>
        </w:rPr>
        <w:t xml:space="preserve"> </w:t>
      </w:r>
      <w:r w:rsidRPr="0097394B">
        <w:rPr>
          <w:vanish/>
          <w:sz w:val="16"/>
        </w:rPr>
        <w:t>Existence</w:t>
      </w:r>
      <w:r w:rsidRPr="0097394B">
        <w:rPr>
          <w:sz w:val="16"/>
        </w:rPr>
        <w:t xml:space="preserve"> </w:t>
      </w:r>
      <w:r w:rsidRPr="0097394B">
        <w:rPr>
          <w:vanish/>
          <w:sz w:val="16"/>
        </w:rPr>
        <w:t>(did</w:t>
      </w:r>
      <w:r w:rsidRPr="0097394B">
        <w:rPr>
          <w:sz w:val="16"/>
        </w:rPr>
        <w:t xml:space="preserve"> </w:t>
      </w:r>
      <w:r w:rsidRPr="0097394B">
        <w:rPr>
          <w:vanish/>
          <w:sz w:val="16"/>
        </w:rPr>
        <w:t>Laozi</w:t>
      </w:r>
      <w:r w:rsidRPr="0097394B">
        <w:rPr>
          <w:sz w:val="16"/>
        </w:rPr>
        <w:t xml:space="preserve"> </w:t>
      </w:r>
      <w:r w:rsidRPr="0097394B">
        <w:rPr>
          <w:vanish/>
          <w:sz w:val="16"/>
        </w:rPr>
        <w:t>or</w:t>
      </w:r>
      <w:r w:rsidRPr="0097394B">
        <w:rPr>
          <w:sz w:val="16"/>
        </w:rPr>
        <w:t xml:space="preserve"> </w:t>
      </w:r>
      <w:r w:rsidRPr="0097394B">
        <w:rPr>
          <w:vanish/>
          <w:sz w:val="16"/>
        </w:rPr>
        <w:t>Zhuangzi</w:t>
      </w:r>
      <w:r w:rsidRPr="0097394B">
        <w:rPr>
          <w:sz w:val="16"/>
        </w:rPr>
        <w:t xml:space="preserve"> </w:t>
      </w:r>
      <w:r w:rsidRPr="0097394B">
        <w:rPr>
          <w:vanish/>
          <w:sz w:val="16"/>
        </w:rPr>
        <w:t>actually</w:t>
      </w:r>
      <w:r w:rsidRPr="0097394B">
        <w:rPr>
          <w:sz w:val="16"/>
        </w:rPr>
        <w:t xml:space="preserve"> </w:t>
      </w:r>
      <w:r w:rsidRPr="0097394B">
        <w:rPr>
          <w:vanish/>
          <w:sz w:val="16"/>
        </w:rPr>
        <w:t>exist)</w:t>
      </w:r>
      <w:r w:rsidRPr="0097394B">
        <w:rPr>
          <w:sz w:val="16"/>
        </w:rPr>
        <w:t xml:space="preserve"> </w:t>
      </w:r>
      <w:r w:rsidRPr="0097394B">
        <w:rPr>
          <w:vanish/>
          <w:sz w:val="16"/>
        </w:rPr>
        <w:t>Authorship</w:t>
      </w:r>
      <w:r w:rsidRPr="0097394B">
        <w:rPr>
          <w:sz w:val="16"/>
        </w:rPr>
        <w:t xml:space="preserve"> </w:t>
      </w:r>
      <w:r w:rsidRPr="0097394B">
        <w:rPr>
          <w:vanish/>
          <w:sz w:val="16"/>
        </w:rPr>
        <w:t>(did</w:t>
      </w:r>
      <w:r w:rsidRPr="0097394B">
        <w:rPr>
          <w:sz w:val="16"/>
        </w:rPr>
        <w:t xml:space="preserve"> </w:t>
      </w:r>
      <w:r w:rsidRPr="0097394B">
        <w:rPr>
          <w:vanish/>
          <w:sz w:val="16"/>
        </w:rPr>
        <w:t>they</w:t>
      </w:r>
      <w:r w:rsidRPr="0097394B">
        <w:rPr>
          <w:sz w:val="16"/>
        </w:rPr>
        <w:t xml:space="preserve"> </w:t>
      </w:r>
      <w:r w:rsidRPr="0097394B">
        <w:rPr>
          <w:vanish/>
          <w:sz w:val="16"/>
        </w:rPr>
        <w:t>write</w:t>
      </w:r>
      <w:r w:rsidRPr="0097394B">
        <w:rPr>
          <w:sz w:val="16"/>
        </w:rPr>
        <w:t xml:space="preserve"> </w:t>
      </w:r>
      <w:r w:rsidRPr="0097394B">
        <w:rPr>
          <w:vanish/>
          <w:sz w:val="16"/>
        </w:rPr>
        <w:t>the</w:t>
      </w:r>
      <w:r w:rsidRPr="0097394B">
        <w:rPr>
          <w:sz w:val="16"/>
        </w:rPr>
        <w:t xml:space="preserve"> </w:t>
      </w:r>
      <w:r w:rsidRPr="0097394B">
        <w:rPr>
          <w:vanish/>
          <w:sz w:val="16"/>
        </w:rPr>
        <w:t>texts</w:t>
      </w:r>
      <w:r w:rsidRPr="0097394B">
        <w:rPr>
          <w:sz w:val="16"/>
        </w:rPr>
        <w:t xml:space="preserve"> </w:t>
      </w:r>
      <w:r w:rsidRPr="0097394B">
        <w:rPr>
          <w:vanish/>
          <w:sz w:val="16"/>
        </w:rPr>
        <w:t>attributed</w:t>
      </w:r>
      <w:r w:rsidRPr="0097394B">
        <w:rPr>
          <w:sz w:val="16"/>
        </w:rPr>
        <w:t xml:space="preserve"> </w:t>
      </w:r>
      <w:r w:rsidRPr="0097394B">
        <w:rPr>
          <w:vanish/>
          <w:sz w:val="16"/>
        </w:rPr>
        <w:t>to</w:t>
      </w:r>
      <w:r w:rsidRPr="0097394B">
        <w:rPr>
          <w:sz w:val="16"/>
        </w:rPr>
        <w:t xml:space="preserve"> </w:t>
      </w:r>
      <w:r w:rsidRPr="0097394B">
        <w:rPr>
          <w:vanish/>
          <w:sz w:val="16"/>
        </w:rPr>
        <w:t>them?)</w:t>
      </w:r>
      <w:r w:rsidRPr="0097394B">
        <w:rPr>
          <w:sz w:val="16"/>
        </w:rPr>
        <w:t xml:space="preserve"> </w:t>
      </w:r>
      <w:r w:rsidRPr="0097394B">
        <w:rPr>
          <w:vanish/>
          <w:sz w:val="16"/>
        </w:rPr>
        <w:t>Dating</w:t>
      </w:r>
      <w:r w:rsidRPr="0097394B">
        <w:rPr>
          <w:sz w:val="16"/>
        </w:rPr>
        <w:t xml:space="preserve"> </w:t>
      </w:r>
      <w:r w:rsidRPr="0097394B">
        <w:rPr>
          <w:vanish/>
          <w:sz w:val="16"/>
        </w:rPr>
        <w:t>(when</w:t>
      </w:r>
      <w:r w:rsidRPr="0097394B">
        <w:rPr>
          <w:sz w:val="16"/>
        </w:rPr>
        <w:t xml:space="preserve"> </w:t>
      </w:r>
      <w:r w:rsidRPr="0097394B">
        <w:rPr>
          <w:vanish/>
          <w:sz w:val="16"/>
        </w:rPr>
        <w:t>did</w:t>
      </w:r>
      <w:r w:rsidRPr="0097394B">
        <w:rPr>
          <w:sz w:val="16"/>
        </w:rPr>
        <w:t xml:space="preserve"> </w:t>
      </w:r>
      <w:r w:rsidRPr="0097394B">
        <w:rPr>
          <w:vanish/>
          <w:sz w:val="16"/>
        </w:rPr>
        <w:t>they</w:t>
      </w:r>
      <w:r w:rsidRPr="0097394B">
        <w:rPr>
          <w:sz w:val="16"/>
        </w:rPr>
        <w:t xml:space="preserve"> </w:t>
      </w:r>
      <w:r w:rsidRPr="0097394B">
        <w:rPr>
          <w:vanish/>
          <w:sz w:val="16"/>
        </w:rPr>
        <w:t>exist</w:t>
      </w:r>
      <w:r w:rsidRPr="0097394B">
        <w:rPr>
          <w:sz w:val="16"/>
        </w:rPr>
        <w:t xml:space="preserve"> </w:t>
      </w:r>
      <w:r w:rsidRPr="0097394B">
        <w:rPr>
          <w:vanish/>
          <w:sz w:val="16"/>
        </w:rPr>
        <w:t>or</w:t>
      </w:r>
      <w:r w:rsidRPr="0097394B">
        <w:rPr>
          <w:sz w:val="16"/>
        </w:rPr>
        <w:t xml:space="preserve"> </w:t>
      </w:r>
      <w:r w:rsidRPr="0097394B">
        <w:rPr>
          <w:vanish/>
          <w:sz w:val="16"/>
        </w:rPr>
        <w:t>write</w:t>
      </w:r>
      <w:r w:rsidRPr="0097394B">
        <w:rPr>
          <w:sz w:val="16"/>
        </w:rPr>
        <w:t xml:space="preserve"> </w:t>
      </w:r>
      <w:r w:rsidRPr="0097394B">
        <w:rPr>
          <w:vanish/>
          <w:sz w:val="16"/>
        </w:rPr>
        <w:t>their</w:t>
      </w:r>
      <w:r w:rsidRPr="0097394B">
        <w:rPr>
          <w:sz w:val="16"/>
        </w:rPr>
        <w:t xml:space="preserve"> </w:t>
      </w:r>
      <w:r w:rsidRPr="0097394B">
        <w:rPr>
          <w:vanish/>
          <w:sz w:val="16"/>
        </w:rPr>
        <w:t>texts?)</w:t>
      </w:r>
      <w:r w:rsidRPr="0097394B">
        <w:rPr>
          <w:sz w:val="16"/>
        </w:rPr>
        <w:t xml:space="preserve"> </w:t>
      </w:r>
      <w:r w:rsidRPr="0097394B">
        <w:rPr>
          <w:vanish/>
          <w:sz w:val="16"/>
        </w:rPr>
        <w:t>Relations</w:t>
      </w:r>
      <w:r w:rsidRPr="0097394B">
        <w:rPr>
          <w:sz w:val="16"/>
        </w:rPr>
        <w:t xml:space="preserve"> </w:t>
      </w:r>
      <w:r w:rsidRPr="0097394B">
        <w:rPr>
          <w:vanish/>
          <w:sz w:val="16"/>
        </w:rPr>
        <w:t>(did</w:t>
      </w:r>
      <w:r w:rsidRPr="0097394B">
        <w:rPr>
          <w:sz w:val="16"/>
        </w:rPr>
        <w:t xml:space="preserve"> </w:t>
      </w:r>
      <w:r w:rsidRPr="0097394B">
        <w:rPr>
          <w:vanish/>
          <w:sz w:val="16"/>
        </w:rPr>
        <w:t>Laozi</w:t>
      </w:r>
      <w:r w:rsidRPr="0097394B">
        <w:rPr>
          <w:sz w:val="16"/>
        </w:rPr>
        <w:t xml:space="preserve"> </w:t>
      </w:r>
      <w:r w:rsidRPr="0097394B">
        <w:rPr>
          <w:vanish/>
          <w:sz w:val="16"/>
        </w:rPr>
        <w:t>influence</w:t>
      </w:r>
      <w:r w:rsidRPr="0097394B">
        <w:rPr>
          <w:sz w:val="16"/>
        </w:rPr>
        <w:t xml:space="preserve"> </w:t>
      </w:r>
      <w:r w:rsidRPr="0097394B">
        <w:rPr>
          <w:vanish/>
          <w:sz w:val="16"/>
        </w:rPr>
        <w:t>Zhuangzi?)</w:t>
      </w:r>
    </w:p>
    <w:p w14:paraId="586C1F30" w14:textId="77777777" w:rsidR="0097394B" w:rsidRPr="0097394B" w:rsidRDefault="0097394B" w:rsidP="0097394B">
      <w:pPr>
        <w:pStyle w:val="Heading4"/>
      </w:pPr>
      <w:r w:rsidRPr="0097394B">
        <w:t>The aff’s conceptualization of the subject mentally distances us from the real world- this prevents them from acting with the confines of the environing particulars of the ten thousand things</w:t>
      </w:r>
    </w:p>
    <w:p w14:paraId="46F55791" w14:textId="77777777" w:rsidR="0097394B" w:rsidRPr="0097394B" w:rsidRDefault="0097394B" w:rsidP="0097394B">
      <w:r w:rsidRPr="0097394B">
        <w:rPr>
          <w:rStyle w:val="Style13ptBold"/>
        </w:rPr>
        <w:t>Pettman 05</w:t>
      </w:r>
      <w:r w:rsidRPr="0097394B">
        <w:t xml:space="preserve">, Ralf Pettman, Taoism and The Concept of Global Security, International Relations of the Asian-Pacific, 2005, </w:t>
      </w:r>
      <w:hyperlink r:id="rId11" w:history="1">
        <w:r w:rsidRPr="0097394B">
          <w:rPr>
            <w:rStyle w:val="Hyperlink"/>
          </w:rPr>
          <w:t>https://sci-hub.se/https://doi.org/10.1093/irap/lci103</w:t>
        </w:r>
      </w:hyperlink>
      <w:r w:rsidRPr="0097394B">
        <w:t>, r0w@n</w:t>
      </w:r>
    </w:p>
    <w:p w14:paraId="4D2D3B6E" w14:textId="77777777" w:rsidR="0097394B" w:rsidRPr="0097394B" w:rsidRDefault="0097394B" w:rsidP="0097394B">
      <w:pPr>
        <w:rPr>
          <w:sz w:val="12"/>
        </w:rPr>
      </w:pPr>
      <w:r w:rsidRPr="0097394B">
        <w:rPr>
          <w:vanish/>
          <w:sz w:val="12"/>
        </w:rPr>
        <w:t>Specific</w:t>
      </w:r>
      <w:r w:rsidRPr="0097394B">
        <w:rPr>
          <w:sz w:val="12"/>
        </w:rPr>
        <w:t xml:space="preserve"> </w:t>
      </w:r>
      <w:r w:rsidRPr="0097394B">
        <w:rPr>
          <w:vanish/>
          <w:sz w:val="12"/>
        </w:rPr>
        <w:t>comparisons</w:t>
      </w:r>
      <w:r w:rsidRPr="0097394B">
        <w:rPr>
          <w:sz w:val="12"/>
        </w:rPr>
        <w:t xml:space="preserve"> </w:t>
      </w:r>
      <w:r w:rsidRPr="0097394B">
        <w:rPr>
          <w:vanish/>
          <w:sz w:val="12"/>
        </w:rPr>
        <w:t>of</w:t>
      </w:r>
      <w:r w:rsidRPr="0097394B">
        <w:rPr>
          <w:sz w:val="12"/>
        </w:rPr>
        <w:t xml:space="preserve"> </w:t>
      </w:r>
      <w:r w:rsidRPr="0097394B">
        <w:rPr>
          <w:vanish/>
          <w:sz w:val="12"/>
        </w:rPr>
        <w:t>Taoist</w:t>
      </w:r>
      <w:r w:rsidRPr="0097394B">
        <w:rPr>
          <w:sz w:val="12"/>
        </w:rPr>
        <w:t xml:space="preserve"> </w:t>
      </w:r>
      <w:r w:rsidRPr="0097394B">
        <w:rPr>
          <w:vanish/>
          <w:sz w:val="12"/>
        </w:rPr>
        <w:t>and</w:t>
      </w:r>
      <w:r w:rsidRPr="0097394B">
        <w:rPr>
          <w:sz w:val="12"/>
        </w:rPr>
        <w:t xml:space="preserve"> </w:t>
      </w:r>
      <w:r w:rsidRPr="0097394B">
        <w:rPr>
          <w:vanish/>
          <w:sz w:val="12"/>
        </w:rPr>
        <w:t>non-Taoist</w:t>
      </w:r>
      <w:r w:rsidRPr="0097394B">
        <w:rPr>
          <w:sz w:val="12"/>
        </w:rPr>
        <w:t xml:space="preserve"> </w:t>
      </w:r>
      <w:r w:rsidRPr="0097394B">
        <w:rPr>
          <w:vanish/>
          <w:sz w:val="12"/>
        </w:rPr>
        <w:t>approaches</w:t>
      </w:r>
      <w:r w:rsidRPr="0097394B">
        <w:rPr>
          <w:sz w:val="12"/>
        </w:rPr>
        <w:t xml:space="preserve"> </w:t>
      </w:r>
      <w:r w:rsidRPr="0097394B">
        <w:rPr>
          <w:vanish/>
          <w:sz w:val="12"/>
        </w:rPr>
        <w:t>to</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Having</w:t>
      </w:r>
      <w:r w:rsidRPr="0097394B">
        <w:rPr>
          <w:sz w:val="12"/>
        </w:rPr>
        <w:t xml:space="preserve"> </w:t>
      </w:r>
      <w:r w:rsidRPr="0097394B">
        <w:rPr>
          <w:vanish/>
          <w:sz w:val="12"/>
        </w:rPr>
        <w:t>briefly</w:t>
      </w:r>
      <w:r w:rsidRPr="0097394B">
        <w:rPr>
          <w:sz w:val="12"/>
        </w:rPr>
        <w:t xml:space="preserve"> </w:t>
      </w:r>
      <w:r w:rsidRPr="0097394B">
        <w:rPr>
          <w:vanish/>
          <w:sz w:val="12"/>
        </w:rPr>
        <w:t>tried</w:t>
      </w:r>
      <w:r w:rsidRPr="0097394B">
        <w:rPr>
          <w:sz w:val="12"/>
        </w:rPr>
        <w:t xml:space="preserve"> </w:t>
      </w:r>
      <w:r w:rsidRPr="0097394B">
        <w:rPr>
          <w:vanish/>
          <w:sz w:val="12"/>
        </w:rPr>
        <w:t>to</w:t>
      </w:r>
      <w:r w:rsidRPr="0097394B">
        <w:rPr>
          <w:sz w:val="12"/>
        </w:rPr>
        <w:t xml:space="preserve"> </w:t>
      </w:r>
      <w:r w:rsidRPr="0097394B">
        <w:rPr>
          <w:vanish/>
          <w:sz w:val="12"/>
        </w:rPr>
        <w:t>define</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and</w:t>
      </w:r>
      <w:r w:rsidRPr="0097394B">
        <w:rPr>
          <w:sz w:val="12"/>
        </w:rPr>
        <w:t xml:space="preserve"> </w:t>
      </w:r>
      <w:r w:rsidRPr="0097394B">
        <w:rPr>
          <w:vanish/>
          <w:sz w:val="12"/>
        </w:rPr>
        <w:t>having</w:t>
      </w:r>
      <w:r w:rsidRPr="0097394B">
        <w:rPr>
          <w:sz w:val="12"/>
        </w:rPr>
        <w:t xml:space="preserve"> </w:t>
      </w:r>
      <w:r w:rsidRPr="0097394B">
        <w:rPr>
          <w:vanish/>
          <w:sz w:val="12"/>
        </w:rPr>
        <w:t>indicated</w:t>
      </w:r>
      <w:r w:rsidRPr="0097394B">
        <w:rPr>
          <w:sz w:val="12"/>
        </w:rPr>
        <w:t xml:space="preserve"> </w:t>
      </w:r>
      <w:r w:rsidRPr="0097394B">
        <w:rPr>
          <w:vanish/>
          <w:sz w:val="12"/>
        </w:rPr>
        <w:t>some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problems</w:t>
      </w:r>
      <w:r w:rsidRPr="0097394B">
        <w:rPr>
          <w:sz w:val="12"/>
        </w:rPr>
        <w:t xml:space="preserve"> </w:t>
      </w:r>
      <w:r w:rsidRPr="0097394B">
        <w:rPr>
          <w:vanish/>
          <w:sz w:val="12"/>
        </w:rPr>
        <w:t>that</w:t>
      </w:r>
      <w:r w:rsidRPr="0097394B">
        <w:rPr>
          <w:sz w:val="12"/>
        </w:rPr>
        <w:t xml:space="preserve"> </w:t>
      </w:r>
      <w:r w:rsidRPr="0097394B">
        <w:rPr>
          <w:vanish/>
          <w:sz w:val="12"/>
        </w:rPr>
        <w:t>arise</w:t>
      </w:r>
      <w:r w:rsidRPr="0097394B">
        <w:rPr>
          <w:sz w:val="12"/>
        </w:rPr>
        <w:t xml:space="preserve"> </w:t>
      </w:r>
      <w:r w:rsidRPr="0097394B">
        <w:rPr>
          <w:vanish/>
          <w:sz w:val="12"/>
        </w:rPr>
        <w:t>in</w:t>
      </w:r>
      <w:r w:rsidRPr="0097394B">
        <w:rPr>
          <w:sz w:val="12"/>
        </w:rPr>
        <w:t xml:space="preserve"> </w:t>
      </w:r>
      <w:r w:rsidRPr="0097394B">
        <w:rPr>
          <w:vanish/>
          <w:sz w:val="12"/>
        </w:rPr>
        <w:t>trying</w:t>
      </w:r>
      <w:r w:rsidRPr="0097394B">
        <w:rPr>
          <w:sz w:val="12"/>
        </w:rPr>
        <w:t xml:space="preserve"> </w:t>
      </w:r>
      <w:r w:rsidRPr="0097394B">
        <w:rPr>
          <w:vanish/>
          <w:sz w:val="12"/>
        </w:rPr>
        <w:t>to</w:t>
      </w:r>
      <w:r w:rsidRPr="0097394B">
        <w:rPr>
          <w:sz w:val="12"/>
        </w:rPr>
        <w:t xml:space="preserve"> </w:t>
      </w:r>
      <w:r w:rsidRPr="0097394B">
        <w:rPr>
          <w:vanish/>
          <w:sz w:val="12"/>
        </w:rPr>
        <w:t>doing</w:t>
      </w:r>
      <w:r w:rsidRPr="0097394B">
        <w:rPr>
          <w:sz w:val="12"/>
        </w:rPr>
        <w:t xml:space="preserve"> </w:t>
      </w:r>
      <w:r w:rsidRPr="0097394B">
        <w:rPr>
          <w:vanish/>
          <w:sz w:val="12"/>
        </w:rPr>
        <w:t>so,</w:t>
      </w:r>
      <w:r w:rsidRPr="0097394B">
        <w:rPr>
          <w:sz w:val="12"/>
        </w:rPr>
        <w:t xml:space="preserve"> </w:t>
      </w:r>
      <w:r w:rsidRPr="0097394B">
        <w:rPr>
          <w:vanish/>
          <w:sz w:val="12"/>
        </w:rPr>
        <w:t>I</w:t>
      </w:r>
      <w:r w:rsidRPr="0097394B">
        <w:rPr>
          <w:sz w:val="12"/>
        </w:rPr>
        <w:t xml:space="preserve"> </w:t>
      </w:r>
      <w:r w:rsidRPr="0097394B">
        <w:rPr>
          <w:vanish/>
          <w:sz w:val="12"/>
        </w:rPr>
        <w:t>shall</w:t>
      </w:r>
      <w:r w:rsidRPr="0097394B">
        <w:rPr>
          <w:sz w:val="12"/>
        </w:rPr>
        <w:t xml:space="preserve"> </w:t>
      </w:r>
      <w:r w:rsidRPr="0097394B">
        <w:rPr>
          <w:vanish/>
          <w:sz w:val="12"/>
        </w:rPr>
        <w:t>now</w:t>
      </w:r>
      <w:r w:rsidRPr="0097394B">
        <w:rPr>
          <w:sz w:val="12"/>
        </w:rPr>
        <w:t xml:space="preserve"> </w:t>
      </w:r>
      <w:r w:rsidRPr="0097394B">
        <w:rPr>
          <w:vanish/>
          <w:sz w:val="12"/>
        </w:rPr>
        <w:t>move</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nub</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matter,</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compare</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rationalism</w:t>
      </w:r>
      <w:r w:rsidRPr="0097394B">
        <w:rPr>
          <w:sz w:val="12"/>
        </w:rPr>
        <w:t xml:space="preserve"> </w:t>
      </w:r>
      <w:r w:rsidRPr="0097394B">
        <w:rPr>
          <w:vanish/>
          <w:sz w:val="12"/>
        </w:rPr>
        <w:t>in</w:t>
      </w:r>
      <w:r w:rsidRPr="0097394B">
        <w:rPr>
          <w:sz w:val="12"/>
        </w:rPr>
        <w:t xml:space="preserve"> </w:t>
      </w:r>
      <w:r w:rsidRPr="0097394B">
        <w:rPr>
          <w:vanish/>
          <w:sz w:val="12"/>
        </w:rPr>
        <w:t>epistemological</w:t>
      </w:r>
      <w:r w:rsidRPr="0097394B">
        <w:rPr>
          <w:sz w:val="12"/>
        </w:rPr>
        <w:t xml:space="preserve"> </w:t>
      </w:r>
      <w:r w:rsidRPr="0097394B">
        <w:rPr>
          <w:vanish/>
          <w:sz w:val="12"/>
        </w:rPr>
        <w:t>terms.</w:t>
      </w:r>
      <w:r w:rsidRPr="0097394B">
        <w:rPr>
          <w:sz w:val="12"/>
        </w:rPr>
        <w:t xml:space="preserve"> </w:t>
      </w:r>
      <w:r w:rsidRPr="0097394B">
        <w:rPr>
          <w:vanish/>
          <w:sz w:val="12"/>
        </w:rPr>
        <w:t>I</w:t>
      </w:r>
      <w:r w:rsidRPr="0097394B">
        <w:rPr>
          <w:sz w:val="12"/>
        </w:rPr>
        <w:t xml:space="preserve"> </w:t>
      </w:r>
      <w:r w:rsidRPr="0097394B">
        <w:rPr>
          <w:vanish/>
          <w:sz w:val="12"/>
        </w:rPr>
        <w:t>will</w:t>
      </w:r>
      <w:r w:rsidRPr="0097394B">
        <w:rPr>
          <w:sz w:val="12"/>
        </w:rPr>
        <w:t xml:space="preserve"> </w:t>
      </w:r>
      <w:r w:rsidRPr="0097394B">
        <w:rPr>
          <w:vanish/>
          <w:sz w:val="12"/>
        </w:rPr>
        <w:t>then</w:t>
      </w:r>
      <w:r w:rsidRPr="0097394B">
        <w:rPr>
          <w:sz w:val="12"/>
        </w:rPr>
        <w:t xml:space="preserve"> </w:t>
      </w:r>
      <w:r w:rsidRPr="0097394B">
        <w:rPr>
          <w:vanish/>
          <w:sz w:val="12"/>
        </w:rPr>
        <w:t>compare</w:t>
      </w:r>
      <w:r w:rsidRPr="0097394B">
        <w:rPr>
          <w:sz w:val="12"/>
        </w:rPr>
        <w:t xml:space="preserve"> </w:t>
      </w:r>
      <w:r w:rsidRPr="0097394B">
        <w:rPr>
          <w:vanish/>
          <w:sz w:val="12"/>
        </w:rPr>
        <w:t>Taoist</w:t>
      </w:r>
      <w:r w:rsidRPr="0097394B">
        <w:rPr>
          <w:sz w:val="12"/>
        </w:rPr>
        <w:t xml:space="preserve"> </w:t>
      </w:r>
      <w:r w:rsidRPr="0097394B">
        <w:rPr>
          <w:vanish/>
          <w:sz w:val="12"/>
        </w:rPr>
        <w:t>thinking</w:t>
      </w:r>
      <w:r w:rsidRPr="0097394B">
        <w:rPr>
          <w:sz w:val="12"/>
        </w:rPr>
        <w:t xml:space="preserve"> </w:t>
      </w:r>
      <w:r w:rsidRPr="0097394B">
        <w:rPr>
          <w:vanish/>
          <w:sz w:val="12"/>
        </w:rPr>
        <w:t>with</w:t>
      </w:r>
      <w:r w:rsidRPr="0097394B">
        <w:rPr>
          <w:sz w:val="12"/>
        </w:rPr>
        <w:t xml:space="preserve"> </w:t>
      </w:r>
      <w:r w:rsidRPr="0097394B">
        <w:rPr>
          <w:vanish/>
          <w:sz w:val="12"/>
        </w:rPr>
        <w:t>more</w:t>
      </w:r>
      <w:r w:rsidRPr="0097394B">
        <w:rPr>
          <w:sz w:val="12"/>
        </w:rPr>
        <w:t xml:space="preserve"> </w:t>
      </w:r>
      <w:r w:rsidRPr="0097394B">
        <w:rPr>
          <w:vanish/>
          <w:sz w:val="12"/>
        </w:rPr>
        <w:t>rationalist</w:t>
      </w:r>
      <w:r w:rsidRPr="0097394B">
        <w:rPr>
          <w:sz w:val="12"/>
        </w:rPr>
        <w:t xml:space="preserve"> </w:t>
      </w:r>
      <w:r w:rsidRPr="0097394B">
        <w:rPr>
          <w:vanish/>
          <w:sz w:val="12"/>
        </w:rPr>
        <w:t>thinking</w:t>
      </w:r>
      <w:r w:rsidRPr="0097394B">
        <w:rPr>
          <w:sz w:val="12"/>
        </w:rPr>
        <w:t xml:space="preserve"> </w:t>
      </w:r>
      <w:r w:rsidRPr="0097394B">
        <w:rPr>
          <w:vanish/>
          <w:sz w:val="12"/>
        </w:rPr>
        <w:t>about</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in</w:t>
      </w:r>
      <w:r w:rsidRPr="0097394B">
        <w:rPr>
          <w:sz w:val="12"/>
        </w:rPr>
        <w:t xml:space="preserve"> </w:t>
      </w:r>
      <w:r w:rsidRPr="0097394B">
        <w:rPr>
          <w:vanish/>
          <w:sz w:val="12"/>
        </w:rPr>
        <w:t>‘human’</w:t>
      </w:r>
      <w:r w:rsidRPr="0097394B">
        <w:rPr>
          <w:sz w:val="12"/>
        </w:rPr>
        <w:t xml:space="preserve"> </w:t>
      </w:r>
      <w:r w:rsidRPr="0097394B">
        <w:rPr>
          <w:vanish/>
          <w:sz w:val="12"/>
        </w:rPr>
        <w:t>terms,</w:t>
      </w:r>
      <w:r w:rsidRPr="0097394B">
        <w:rPr>
          <w:sz w:val="12"/>
        </w:rPr>
        <w:t xml:space="preserve"> </w:t>
      </w:r>
      <w:r w:rsidRPr="0097394B">
        <w:rPr>
          <w:vanish/>
          <w:sz w:val="12"/>
        </w:rPr>
        <w:t>and</w:t>
      </w:r>
      <w:r w:rsidRPr="0097394B">
        <w:rPr>
          <w:sz w:val="12"/>
        </w:rPr>
        <w:t xml:space="preserve"> </w:t>
      </w:r>
      <w:r w:rsidRPr="0097394B">
        <w:rPr>
          <w:vanish/>
          <w:sz w:val="12"/>
        </w:rPr>
        <w:t>then</w:t>
      </w:r>
      <w:r w:rsidRPr="0097394B">
        <w:rPr>
          <w:sz w:val="12"/>
        </w:rPr>
        <w:t xml:space="preserve"> </w:t>
      </w:r>
      <w:r w:rsidRPr="0097394B">
        <w:rPr>
          <w:vanish/>
          <w:sz w:val="12"/>
        </w:rPr>
        <w:t>with</w:t>
      </w:r>
      <w:r w:rsidRPr="0097394B">
        <w:rPr>
          <w:sz w:val="12"/>
        </w:rPr>
        <w:t xml:space="preserve"> </w:t>
      </w:r>
      <w:r w:rsidRPr="0097394B">
        <w:rPr>
          <w:vanish/>
          <w:sz w:val="12"/>
        </w:rPr>
        <w:t>rationalist</w:t>
      </w:r>
      <w:r w:rsidRPr="0097394B">
        <w:rPr>
          <w:sz w:val="12"/>
        </w:rPr>
        <w:t xml:space="preserve"> </w:t>
      </w:r>
      <w:r w:rsidRPr="0097394B">
        <w:rPr>
          <w:vanish/>
          <w:sz w:val="12"/>
        </w:rPr>
        <w:t>thinking</w:t>
      </w:r>
      <w:r w:rsidRPr="0097394B">
        <w:rPr>
          <w:sz w:val="12"/>
        </w:rPr>
        <w:t xml:space="preserve"> </w:t>
      </w:r>
      <w:r w:rsidRPr="0097394B">
        <w:rPr>
          <w:vanish/>
          <w:sz w:val="12"/>
        </w:rPr>
        <w:t>about</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in</w:t>
      </w:r>
      <w:r w:rsidRPr="0097394B">
        <w:rPr>
          <w:sz w:val="12"/>
        </w:rPr>
        <w:t xml:space="preserve"> </w:t>
      </w:r>
      <w:r w:rsidRPr="0097394B">
        <w:rPr>
          <w:vanish/>
          <w:sz w:val="12"/>
        </w:rPr>
        <w:t>more</w:t>
      </w:r>
      <w:r w:rsidRPr="0097394B">
        <w:rPr>
          <w:sz w:val="12"/>
        </w:rPr>
        <w:t xml:space="preserve"> </w:t>
      </w:r>
      <w:r w:rsidRPr="0097394B">
        <w:rPr>
          <w:vanish/>
          <w:sz w:val="12"/>
        </w:rPr>
        <w:t>conventional</w:t>
      </w:r>
      <w:r w:rsidRPr="0097394B">
        <w:rPr>
          <w:sz w:val="12"/>
        </w:rPr>
        <w:t xml:space="preserve"> </w:t>
      </w:r>
      <w:r w:rsidRPr="0097394B">
        <w:rPr>
          <w:vanish/>
          <w:sz w:val="12"/>
        </w:rPr>
        <w:t>terms.</w:t>
      </w:r>
      <w:r w:rsidRPr="0097394B">
        <w:rPr>
          <w:sz w:val="12"/>
        </w:rPr>
        <w:t xml:space="preserve"> </w:t>
      </w:r>
      <w:r w:rsidRPr="0097394B">
        <w:rPr>
          <w:vanish/>
          <w:sz w:val="12"/>
        </w:rPr>
        <w:t>4.1</w:t>
      </w:r>
      <w:r w:rsidRPr="0097394B">
        <w:rPr>
          <w:sz w:val="12"/>
        </w:rPr>
        <w:t xml:space="preserve"> </w:t>
      </w:r>
      <w:r w:rsidRPr="0097394B">
        <w:rPr>
          <w:vanish/>
          <w:sz w:val="12"/>
        </w:rPr>
        <w:t>Comparing</w:t>
      </w:r>
      <w:r w:rsidRPr="0097394B">
        <w:rPr>
          <w:sz w:val="12"/>
        </w:rPr>
        <w:t xml:space="preserve"> </w:t>
      </w:r>
      <w:r w:rsidRPr="0097394B">
        <w:rPr>
          <w:vanish/>
          <w:sz w:val="12"/>
        </w:rPr>
        <w:t>Taoist</w:t>
      </w:r>
      <w:r w:rsidRPr="0097394B">
        <w:rPr>
          <w:sz w:val="12"/>
        </w:rPr>
        <w:t xml:space="preserve"> </w:t>
      </w:r>
      <w:r w:rsidRPr="0097394B">
        <w:rPr>
          <w:vanish/>
          <w:sz w:val="12"/>
        </w:rPr>
        <w:t>and</w:t>
      </w:r>
      <w:r w:rsidRPr="0097394B">
        <w:rPr>
          <w:sz w:val="12"/>
        </w:rPr>
        <w:t xml:space="preserve"> </w:t>
      </w:r>
      <w:r w:rsidRPr="0097394B">
        <w:rPr>
          <w:vanish/>
          <w:sz w:val="12"/>
        </w:rPr>
        <w:t>rationalist</w:t>
      </w:r>
      <w:r w:rsidRPr="0097394B">
        <w:rPr>
          <w:sz w:val="12"/>
        </w:rPr>
        <w:t xml:space="preserve"> </w:t>
      </w:r>
      <w:r w:rsidRPr="0097394B">
        <w:rPr>
          <w:vanish/>
          <w:sz w:val="12"/>
        </w:rPr>
        <w:t>epistemologies</w:t>
      </w:r>
      <w:r w:rsidRPr="0097394B">
        <w:rPr>
          <w:sz w:val="12"/>
        </w:rPr>
        <w:t xml:space="preserve"> </w:t>
      </w:r>
      <w:r w:rsidRPr="0097394B">
        <w:rPr>
          <w:vanish/>
          <w:sz w:val="12"/>
        </w:rPr>
        <w:t>The</w:t>
      </w:r>
      <w:r w:rsidRPr="0097394B">
        <w:rPr>
          <w:sz w:val="12"/>
        </w:rPr>
        <w:t xml:space="preserve"> </w:t>
      </w:r>
      <w:r w:rsidRPr="0097394B">
        <w:rPr>
          <w:vanish/>
          <w:sz w:val="12"/>
        </w:rPr>
        <w:t>profundity</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seems</w:t>
      </w:r>
      <w:r w:rsidRPr="0097394B">
        <w:rPr>
          <w:sz w:val="12"/>
        </w:rPr>
        <w:t xml:space="preserve"> </w:t>
      </w:r>
      <w:r w:rsidRPr="0097394B">
        <w:rPr>
          <w:vanish/>
          <w:sz w:val="12"/>
        </w:rPr>
        <w:t>to</w:t>
      </w:r>
      <w:r w:rsidRPr="0097394B">
        <w:rPr>
          <w:sz w:val="12"/>
        </w:rPr>
        <w:t xml:space="preserve"> </w:t>
      </w:r>
      <w:r w:rsidRPr="0097394B">
        <w:rPr>
          <w:vanish/>
          <w:sz w:val="12"/>
        </w:rPr>
        <w:t>preclude</w:t>
      </w:r>
      <w:r w:rsidRPr="0097394B">
        <w:rPr>
          <w:sz w:val="12"/>
        </w:rPr>
        <w:t xml:space="preserve"> </w:t>
      </w:r>
      <w:r w:rsidRPr="0097394B">
        <w:rPr>
          <w:vanish/>
          <w:sz w:val="12"/>
        </w:rPr>
        <w:t>us</w:t>
      </w:r>
      <w:r w:rsidRPr="0097394B">
        <w:rPr>
          <w:sz w:val="12"/>
        </w:rPr>
        <w:t xml:space="preserve"> </w:t>
      </w:r>
      <w:r w:rsidRPr="0097394B">
        <w:rPr>
          <w:vanish/>
          <w:sz w:val="12"/>
        </w:rPr>
        <w:t>from</w:t>
      </w:r>
      <w:r w:rsidRPr="0097394B">
        <w:rPr>
          <w:sz w:val="12"/>
        </w:rPr>
        <w:t xml:space="preserve"> </w:t>
      </w:r>
      <w:r w:rsidRPr="0097394B">
        <w:rPr>
          <w:vanish/>
          <w:sz w:val="12"/>
        </w:rPr>
        <w:t>using</w:t>
      </w:r>
      <w:r w:rsidRPr="0097394B">
        <w:rPr>
          <w:sz w:val="12"/>
        </w:rPr>
        <w:t xml:space="preserve"> </w:t>
      </w:r>
      <w:r w:rsidRPr="0097394B">
        <w:rPr>
          <w:vanish/>
          <w:sz w:val="12"/>
        </w:rPr>
        <w:t>Taoism</w:t>
      </w:r>
      <w:r w:rsidRPr="0097394B">
        <w:rPr>
          <w:sz w:val="12"/>
        </w:rPr>
        <w:t xml:space="preserve"> </w:t>
      </w:r>
      <w:r w:rsidRPr="0097394B">
        <w:rPr>
          <w:vanish/>
          <w:sz w:val="12"/>
        </w:rPr>
        <w:t>to</w:t>
      </w:r>
      <w:r w:rsidRPr="0097394B">
        <w:rPr>
          <w:sz w:val="12"/>
        </w:rPr>
        <w:t xml:space="preserve"> </w:t>
      </w:r>
      <w:r w:rsidRPr="0097394B">
        <w:rPr>
          <w:vanish/>
          <w:sz w:val="12"/>
        </w:rPr>
        <w:t>describe</w:t>
      </w:r>
      <w:r w:rsidRPr="0097394B">
        <w:rPr>
          <w:sz w:val="12"/>
        </w:rPr>
        <w:t xml:space="preserve"> </w:t>
      </w:r>
      <w:r w:rsidRPr="0097394B">
        <w:rPr>
          <w:vanish/>
          <w:sz w:val="12"/>
        </w:rPr>
        <w:t>its</w:t>
      </w:r>
      <w:r w:rsidRPr="0097394B">
        <w:rPr>
          <w:sz w:val="12"/>
        </w:rPr>
        <w:t xml:space="preserve"> </w:t>
      </w:r>
      <w:r w:rsidRPr="0097394B">
        <w:rPr>
          <w:vanish/>
          <w:sz w:val="12"/>
        </w:rPr>
        <w:t>meaning</w:t>
      </w:r>
      <w:r w:rsidRPr="0097394B">
        <w:rPr>
          <w:sz w:val="12"/>
        </w:rPr>
        <w:t xml:space="preserve"> </w:t>
      </w:r>
      <w:r w:rsidRPr="0097394B">
        <w:rPr>
          <w:vanish/>
          <w:sz w:val="12"/>
        </w:rPr>
        <w:t>in</w:t>
      </w:r>
      <w:r w:rsidRPr="0097394B">
        <w:rPr>
          <w:sz w:val="12"/>
        </w:rPr>
        <w:t xml:space="preserve"> </w:t>
      </w:r>
      <w:r w:rsidRPr="0097394B">
        <w:rPr>
          <w:vanish/>
          <w:sz w:val="12"/>
        </w:rPr>
        <w:t>logical,</w:t>
      </w:r>
      <w:r w:rsidRPr="0097394B">
        <w:rPr>
          <w:sz w:val="12"/>
        </w:rPr>
        <w:t xml:space="preserve"> </w:t>
      </w:r>
      <w:r w:rsidRPr="0097394B">
        <w:rPr>
          <w:vanish/>
          <w:sz w:val="12"/>
        </w:rPr>
        <w:t>empirical,</w:t>
      </w:r>
      <w:r w:rsidRPr="0097394B">
        <w:rPr>
          <w:sz w:val="12"/>
        </w:rPr>
        <w:t xml:space="preserve"> </w:t>
      </w:r>
      <w:r w:rsidRPr="0097394B">
        <w:rPr>
          <w:vanish/>
          <w:sz w:val="12"/>
        </w:rPr>
        <w:t>analytical</w:t>
      </w:r>
      <w:r w:rsidRPr="0097394B">
        <w:rPr>
          <w:sz w:val="12"/>
        </w:rPr>
        <w:t xml:space="preserve"> </w:t>
      </w:r>
      <w:r w:rsidRPr="0097394B">
        <w:rPr>
          <w:vanish/>
          <w:sz w:val="12"/>
        </w:rPr>
        <w:t>terms.</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consequence</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typically</w:t>
      </w:r>
      <w:r w:rsidRPr="0097394B">
        <w:rPr>
          <w:sz w:val="12"/>
        </w:rPr>
        <w:t xml:space="preserve"> </w:t>
      </w:r>
      <w:r w:rsidRPr="0097394B">
        <w:rPr>
          <w:vanish/>
          <w:sz w:val="12"/>
        </w:rPr>
        <w:t>invited</w:t>
      </w:r>
      <w:r w:rsidRPr="0097394B">
        <w:rPr>
          <w:sz w:val="12"/>
        </w:rPr>
        <w:t xml:space="preserve"> </w:t>
      </w:r>
      <w:r w:rsidRPr="0097394B">
        <w:rPr>
          <w:vanish/>
          <w:sz w:val="12"/>
        </w:rPr>
        <w:t>to</w:t>
      </w:r>
      <w:r w:rsidRPr="0097394B">
        <w:rPr>
          <w:sz w:val="12"/>
        </w:rPr>
        <w:t xml:space="preserve"> </w:t>
      </w:r>
      <w:r w:rsidRPr="0097394B">
        <w:rPr>
          <w:vanish/>
          <w:sz w:val="12"/>
        </w:rPr>
        <w:t>talk</w:t>
      </w:r>
      <w:r w:rsidRPr="0097394B">
        <w:rPr>
          <w:sz w:val="12"/>
        </w:rPr>
        <w:t xml:space="preserve"> </w:t>
      </w:r>
      <w:r w:rsidRPr="0097394B">
        <w:rPr>
          <w:vanish/>
          <w:sz w:val="12"/>
        </w:rPr>
        <w:t>in</w:t>
      </w:r>
      <w:r w:rsidRPr="0097394B">
        <w:rPr>
          <w:sz w:val="12"/>
        </w:rPr>
        <w:t xml:space="preserve"> </w:t>
      </w:r>
      <w:r w:rsidRPr="0097394B">
        <w:rPr>
          <w:vanish/>
          <w:sz w:val="12"/>
        </w:rPr>
        <w:t>analogical</w:t>
      </w:r>
      <w:r w:rsidRPr="0097394B">
        <w:rPr>
          <w:sz w:val="12"/>
        </w:rPr>
        <w:t xml:space="preserve"> </w:t>
      </w:r>
      <w:r w:rsidRPr="0097394B">
        <w:rPr>
          <w:vanish/>
          <w:sz w:val="12"/>
        </w:rPr>
        <w:t>and</w:t>
      </w:r>
      <w:r w:rsidRPr="0097394B">
        <w:rPr>
          <w:sz w:val="12"/>
        </w:rPr>
        <w:t xml:space="preserve"> </w:t>
      </w:r>
      <w:r w:rsidRPr="0097394B">
        <w:rPr>
          <w:vanish/>
          <w:sz w:val="12"/>
        </w:rPr>
        <w:t>metaphorical</w:t>
      </w:r>
      <w:r w:rsidRPr="0097394B">
        <w:rPr>
          <w:sz w:val="12"/>
        </w:rPr>
        <w:t xml:space="preserve"> </w:t>
      </w:r>
      <w:r w:rsidRPr="0097394B">
        <w:rPr>
          <w:vanish/>
          <w:sz w:val="12"/>
        </w:rPr>
        <w:t>terms</w:t>
      </w:r>
      <w:r w:rsidRPr="0097394B">
        <w:rPr>
          <w:sz w:val="12"/>
        </w:rPr>
        <w:t xml:space="preserve"> </w:t>
      </w:r>
      <w:r w:rsidRPr="0097394B">
        <w:rPr>
          <w:vanish/>
          <w:sz w:val="12"/>
        </w:rPr>
        <w:t>instead.</w:t>
      </w:r>
      <w:r w:rsidRPr="0097394B">
        <w:rPr>
          <w:sz w:val="12"/>
        </w:rPr>
        <w:t xml:space="preserve"> </w:t>
      </w:r>
      <w:r w:rsidRPr="0097394B">
        <w:rPr>
          <w:vanish/>
          <w:sz w:val="12"/>
        </w:rPr>
        <w:t>But</w:t>
      </w:r>
      <w:r w:rsidRPr="0097394B">
        <w:rPr>
          <w:sz w:val="12"/>
        </w:rPr>
        <w:t xml:space="preserve"> </w:t>
      </w:r>
      <w:r w:rsidRPr="0097394B">
        <w:rPr>
          <w:vanish/>
          <w:sz w:val="12"/>
        </w:rPr>
        <w:t>this</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jeopardize</w:t>
      </w:r>
      <w:r w:rsidRPr="0097394B">
        <w:rPr>
          <w:sz w:val="12"/>
        </w:rPr>
        <w:t xml:space="preserve"> </w:t>
      </w:r>
      <w:r w:rsidRPr="0097394B">
        <w:rPr>
          <w:vanish/>
          <w:sz w:val="12"/>
        </w:rPr>
        <w:t>at</w:t>
      </w:r>
      <w:r w:rsidRPr="0097394B">
        <w:rPr>
          <w:sz w:val="12"/>
        </w:rPr>
        <w:t xml:space="preserve"> </w:t>
      </w:r>
      <w:r w:rsidRPr="0097394B">
        <w:rPr>
          <w:vanish/>
          <w:sz w:val="12"/>
        </w:rPr>
        <w:t>once</w:t>
      </w:r>
      <w:r w:rsidRPr="0097394B">
        <w:rPr>
          <w:sz w:val="12"/>
        </w:rPr>
        <w:t xml:space="preserve"> </w:t>
      </w:r>
      <w:r w:rsidRPr="0097394B">
        <w:rPr>
          <w:vanish/>
          <w:sz w:val="12"/>
        </w:rPr>
        <w:t>the</w:t>
      </w:r>
      <w:r w:rsidRPr="0097394B">
        <w:rPr>
          <w:sz w:val="12"/>
        </w:rPr>
        <w:t xml:space="preserve"> </w:t>
      </w:r>
      <w:r w:rsidRPr="0097394B">
        <w:rPr>
          <w:vanish/>
          <w:sz w:val="12"/>
        </w:rPr>
        <w:t>sympathy</w:t>
      </w:r>
      <w:r w:rsidRPr="0097394B">
        <w:rPr>
          <w:sz w:val="12"/>
        </w:rPr>
        <w:t xml:space="preserve"> </w:t>
      </w:r>
      <w:r w:rsidRPr="0097394B">
        <w:rPr>
          <w:vanish/>
          <w:sz w:val="12"/>
        </w:rPr>
        <w:t>of</w:t>
      </w:r>
      <w:r w:rsidRPr="0097394B">
        <w:rPr>
          <w:sz w:val="12"/>
        </w:rPr>
        <w:t xml:space="preserve"> </w:t>
      </w:r>
      <w:r w:rsidRPr="0097394B">
        <w:rPr>
          <w:vanish/>
          <w:sz w:val="12"/>
        </w:rPr>
        <w:t>most</w:t>
      </w:r>
      <w:r w:rsidRPr="0097394B">
        <w:rPr>
          <w:sz w:val="12"/>
        </w:rPr>
        <w:t xml:space="preserve"> </w:t>
      </w:r>
      <w:r w:rsidRPr="0097394B">
        <w:rPr>
          <w:vanish/>
          <w:sz w:val="12"/>
        </w:rPr>
        <w:t>contemporary</w:t>
      </w:r>
      <w:r w:rsidRPr="0097394B">
        <w:rPr>
          <w:sz w:val="12"/>
        </w:rPr>
        <w:t xml:space="preserve"> </w:t>
      </w:r>
      <w:r w:rsidRPr="0097394B">
        <w:rPr>
          <w:vanish/>
          <w:sz w:val="12"/>
        </w:rPr>
        <w:t>social</w:t>
      </w:r>
      <w:r w:rsidRPr="0097394B">
        <w:rPr>
          <w:sz w:val="12"/>
        </w:rPr>
        <w:t xml:space="preserve"> </w:t>
      </w:r>
      <w:r w:rsidRPr="0097394B">
        <w:rPr>
          <w:vanish/>
          <w:sz w:val="12"/>
        </w:rPr>
        <w:t>scientists,</w:t>
      </w:r>
      <w:r w:rsidRPr="0097394B">
        <w:rPr>
          <w:sz w:val="12"/>
        </w:rPr>
        <w:t xml:space="preserve"> </w:t>
      </w:r>
      <w:r w:rsidRPr="0097394B">
        <w:rPr>
          <w:vanish/>
          <w:sz w:val="12"/>
        </w:rPr>
        <w:t>who</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group</w:t>
      </w:r>
      <w:r w:rsidRPr="0097394B">
        <w:rPr>
          <w:sz w:val="12"/>
        </w:rPr>
        <w:t xml:space="preserve"> </w:t>
      </w:r>
      <w:r w:rsidRPr="0097394B">
        <w:rPr>
          <w:vanish/>
          <w:sz w:val="12"/>
        </w:rPr>
        <w:t>are</w:t>
      </w:r>
      <w:r w:rsidRPr="0097394B">
        <w:rPr>
          <w:sz w:val="12"/>
        </w:rPr>
        <w:t xml:space="preserve"> </w:t>
      </w:r>
      <w:r w:rsidRPr="0097394B">
        <w:rPr>
          <w:vanish/>
          <w:sz w:val="12"/>
        </w:rPr>
        <w:t>likely</w:t>
      </w:r>
      <w:r w:rsidRPr="0097394B">
        <w:rPr>
          <w:sz w:val="12"/>
        </w:rPr>
        <w:t xml:space="preserve"> </w:t>
      </w:r>
      <w:r w:rsidRPr="0097394B">
        <w:rPr>
          <w:vanish/>
          <w:sz w:val="12"/>
        </w:rPr>
        <w:t>to</w:t>
      </w:r>
      <w:r w:rsidRPr="0097394B">
        <w:rPr>
          <w:sz w:val="12"/>
        </w:rPr>
        <w:t xml:space="preserve"> </w:t>
      </w:r>
      <w:r w:rsidRPr="0097394B">
        <w:rPr>
          <w:vanish/>
          <w:sz w:val="12"/>
        </w:rPr>
        <w:t>require</w:t>
      </w:r>
      <w:r w:rsidRPr="0097394B">
        <w:rPr>
          <w:sz w:val="12"/>
        </w:rPr>
        <w:t xml:space="preserve"> </w:t>
      </w:r>
      <w:r w:rsidRPr="0097394B">
        <w:rPr>
          <w:vanish/>
          <w:sz w:val="12"/>
        </w:rPr>
        <w:t>something</w:t>
      </w:r>
      <w:r w:rsidRPr="0097394B">
        <w:rPr>
          <w:sz w:val="12"/>
        </w:rPr>
        <w:t xml:space="preserve"> </w:t>
      </w:r>
      <w:r w:rsidRPr="0097394B">
        <w:rPr>
          <w:vanish/>
          <w:sz w:val="12"/>
        </w:rPr>
        <w:t>much</w:t>
      </w:r>
      <w:r w:rsidRPr="0097394B">
        <w:rPr>
          <w:sz w:val="12"/>
        </w:rPr>
        <w:t xml:space="preserve"> </w:t>
      </w:r>
      <w:r w:rsidRPr="0097394B">
        <w:rPr>
          <w:vanish/>
          <w:sz w:val="12"/>
        </w:rPr>
        <w:t>more</w:t>
      </w:r>
      <w:r w:rsidRPr="0097394B">
        <w:rPr>
          <w:sz w:val="12"/>
        </w:rPr>
        <w:t xml:space="preserve"> </w:t>
      </w:r>
      <w:r w:rsidRPr="0097394B">
        <w:rPr>
          <w:vanish/>
          <w:sz w:val="12"/>
        </w:rPr>
        <w:t>publicly</w:t>
      </w:r>
      <w:r w:rsidRPr="0097394B">
        <w:rPr>
          <w:sz w:val="12"/>
        </w:rPr>
        <w:t xml:space="preserve"> </w:t>
      </w:r>
      <w:r w:rsidRPr="0097394B">
        <w:rPr>
          <w:vanish/>
          <w:sz w:val="12"/>
        </w:rPr>
        <w:t>verifiable</w:t>
      </w:r>
      <w:r w:rsidRPr="0097394B">
        <w:rPr>
          <w:sz w:val="12"/>
        </w:rPr>
        <w:t xml:space="preserve"> </w:t>
      </w:r>
      <w:r w:rsidRPr="0097394B">
        <w:rPr>
          <w:vanish/>
          <w:sz w:val="12"/>
        </w:rPr>
        <w:t>before</w:t>
      </w:r>
      <w:r w:rsidRPr="0097394B">
        <w:rPr>
          <w:sz w:val="12"/>
        </w:rPr>
        <w:t xml:space="preserve"> </w:t>
      </w:r>
      <w:r w:rsidRPr="0097394B">
        <w:rPr>
          <w:vanish/>
          <w:sz w:val="12"/>
        </w:rPr>
        <w:t>considering</w:t>
      </w:r>
      <w:r w:rsidRPr="0097394B">
        <w:rPr>
          <w:sz w:val="12"/>
        </w:rPr>
        <w:t xml:space="preserve"> </w:t>
      </w:r>
      <w:r w:rsidRPr="0097394B">
        <w:rPr>
          <w:vanish/>
          <w:sz w:val="12"/>
        </w:rPr>
        <w:t>it</w:t>
      </w:r>
      <w:r w:rsidRPr="0097394B">
        <w:rPr>
          <w:sz w:val="12"/>
        </w:rPr>
        <w:t xml:space="preserve"> </w:t>
      </w:r>
      <w:r w:rsidRPr="0097394B">
        <w:rPr>
          <w:vanish/>
          <w:sz w:val="12"/>
        </w:rPr>
        <w:t>reliable.</w:t>
      </w:r>
      <w:r w:rsidRPr="0097394B">
        <w:rPr>
          <w:sz w:val="12"/>
        </w:rPr>
        <w:t xml:space="preserve"> </w:t>
      </w:r>
      <w:r w:rsidRPr="0097394B">
        <w:rPr>
          <w:vanish/>
          <w:sz w:val="12"/>
        </w:rPr>
        <w:t>Rationalists</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about</w:t>
      </w:r>
      <w:r w:rsidRPr="0097394B">
        <w:rPr>
          <w:sz w:val="12"/>
        </w:rPr>
        <w:t xml:space="preserve"> </w:t>
      </w:r>
      <w:r w:rsidRPr="0097394B">
        <w:rPr>
          <w:vanish/>
          <w:sz w:val="12"/>
        </w:rPr>
        <w:t>to</w:t>
      </w:r>
      <w:r w:rsidRPr="0097394B">
        <w:rPr>
          <w:sz w:val="12"/>
        </w:rPr>
        <w:t xml:space="preserve"> </w:t>
      </w:r>
      <w:r w:rsidRPr="0097394B">
        <w:rPr>
          <w:vanish/>
          <w:sz w:val="12"/>
        </w:rPr>
        <w:t>content</w:t>
      </w:r>
      <w:r w:rsidRPr="0097394B">
        <w:rPr>
          <w:sz w:val="12"/>
        </w:rPr>
        <w:t xml:space="preserve"> </w:t>
      </w:r>
      <w:r w:rsidRPr="0097394B">
        <w:rPr>
          <w:vanish/>
          <w:sz w:val="12"/>
        </w:rPr>
        <w:t>themselves</w:t>
      </w:r>
      <w:r w:rsidRPr="0097394B">
        <w:rPr>
          <w:sz w:val="12"/>
        </w:rPr>
        <w:t xml:space="preserve"> </w:t>
      </w:r>
      <w:r w:rsidRPr="0097394B">
        <w:rPr>
          <w:vanish/>
          <w:sz w:val="12"/>
        </w:rPr>
        <w:t>with</w:t>
      </w:r>
      <w:r w:rsidRPr="0097394B">
        <w:rPr>
          <w:sz w:val="12"/>
        </w:rPr>
        <w:t xml:space="preserve"> </w:t>
      </w:r>
      <w:r w:rsidRPr="0097394B">
        <w:rPr>
          <w:vanish/>
          <w:sz w:val="12"/>
        </w:rPr>
        <w:t>accounts</w:t>
      </w:r>
      <w:r w:rsidRPr="0097394B">
        <w:rPr>
          <w:sz w:val="12"/>
        </w:rPr>
        <w:t xml:space="preserve"> </w:t>
      </w:r>
      <w:r w:rsidRPr="0097394B">
        <w:rPr>
          <w:vanish/>
          <w:sz w:val="12"/>
        </w:rPr>
        <w:t>of</w:t>
      </w:r>
      <w:r w:rsidRPr="0097394B">
        <w:rPr>
          <w:sz w:val="12"/>
        </w:rPr>
        <w:t xml:space="preserve"> </w:t>
      </w:r>
      <w:r w:rsidRPr="0097394B">
        <w:rPr>
          <w:vanish/>
          <w:sz w:val="12"/>
        </w:rPr>
        <w:t>an</w:t>
      </w:r>
      <w:r w:rsidRPr="0097394B">
        <w:rPr>
          <w:sz w:val="12"/>
        </w:rPr>
        <w:t xml:space="preserve"> </w:t>
      </w:r>
      <w:r w:rsidRPr="0097394B">
        <w:rPr>
          <w:vanish/>
          <w:sz w:val="12"/>
        </w:rPr>
        <w:t>aptitude</w:t>
      </w:r>
      <w:r w:rsidRPr="0097394B">
        <w:rPr>
          <w:sz w:val="12"/>
        </w:rPr>
        <w:t xml:space="preserve"> </w:t>
      </w:r>
      <w:r w:rsidRPr="0097394B">
        <w:rPr>
          <w:vanish/>
          <w:sz w:val="12"/>
        </w:rPr>
        <w:t>for</w:t>
      </w:r>
      <w:r w:rsidRPr="0097394B">
        <w:rPr>
          <w:sz w:val="12"/>
        </w:rPr>
        <w:t xml:space="preserve"> </w:t>
      </w:r>
      <w:r w:rsidRPr="0097394B">
        <w:rPr>
          <w:vanish/>
          <w:sz w:val="12"/>
        </w:rPr>
        <w:t>living</w:t>
      </w:r>
      <w:r w:rsidRPr="0097394B">
        <w:rPr>
          <w:sz w:val="12"/>
        </w:rPr>
        <w:t xml:space="preserve"> </w:t>
      </w:r>
      <w:r w:rsidRPr="0097394B">
        <w:rPr>
          <w:vanish/>
          <w:sz w:val="12"/>
        </w:rPr>
        <w:t>6</w:t>
      </w:r>
      <w:r w:rsidRPr="0097394B">
        <w:rPr>
          <w:sz w:val="12"/>
        </w:rPr>
        <w:t xml:space="preserve"> </w:t>
      </w:r>
      <w:r w:rsidRPr="0097394B">
        <w:rPr>
          <w:vanish/>
          <w:sz w:val="12"/>
        </w:rPr>
        <w:t>The</w:t>
      </w:r>
      <w:r w:rsidRPr="0097394B">
        <w:rPr>
          <w:sz w:val="12"/>
        </w:rPr>
        <w:t xml:space="preserve"> </w:t>
      </w:r>
      <w:r w:rsidRPr="0097394B">
        <w:rPr>
          <w:vanish/>
          <w:sz w:val="12"/>
        </w:rPr>
        <w:t>story</w:t>
      </w:r>
      <w:r w:rsidRPr="0097394B">
        <w:rPr>
          <w:sz w:val="12"/>
        </w:rPr>
        <w:t xml:space="preserve"> </w:t>
      </w:r>
      <w:r w:rsidRPr="0097394B">
        <w:rPr>
          <w:vanish/>
          <w:sz w:val="12"/>
        </w:rPr>
        <w:t>is</w:t>
      </w:r>
      <w:r w:rsidRPr="0097394B">
        <w:rPr>
          <w:sz w:val="12"/>
        </w:rPr>
        <w:t xml:space="preserve"> </w:t>
      </w:r>
      <w:r w:rsidRPr="0097394B">
        <w:rPr>
          <w:vanish/>
          <w:sz w:val="12"/>
        </w:rPr>
        <w:t>that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drunk</w:t>
      </w:r>
      <w:r w:rsidRPr="0097394B">
        <w:rPr>
          <w:sz w:val="12"/>
        </w:rPr>
        <w:t xml:space="preserve"> </w:t>
      </w:r>
      <w:r w:rsidRPr="0097394B">
        <w:rPr>
          <w:vanish/>
          <w:sz w:val="12"/>
        </w:rPr>
        <w:t>who</w:t>
      </w:r>
      <w:r w:rsidRPr="0097394B">
        <w:rPr>
          <w:sz w:val="12"/>
        </w:rPr>
        <w:t xml:space="preserve"> </w:t>
      </w:r>
      <w:r w:rsidRPr="0097394B">
        <w:rPr>
          <w:vanish/>
          <w:sz w:val="12"/>
        </w:rPr>
        <w:t>returns</w:t>
      </w:r>
      <w:r w:rsidRPr="0097394B">
        <w:rPr>
          <w:sz w:val="12"/>
        </w:rPr>
        <w:t xml:space="preserve"> </w:t>
      </w:r>
      <w:r w:rsidRPr="0097394B">
        <w:rPr>
          <w:vanish/>
          <w:sz w:val="12"/>
        </w:rPr>
        <w:t>home</w:t>
      </w:r>
      <w:r w:rsidRPr="0097394B">
        <w:rPr>
          <w:sz w:val="12"/>
        </w:rPr>
        <w:t xml:space="preserve"> </w:t>
      </w:r>
      <w:r w:rsidRPr="0097394B">
        <w:rPr>
          <w:vanish/>
          <w:sz w:val="12"/>
        </w:rPr>
        <w:t>at</w:t>
      </w:r>
      <w:r w:rsidRPr="0097394B">
        <w:rPr>
          <w:sz w:val="12"/>
        </w:rPr>
        <w:t xml:space="preserve"> </w:t>
      </w:r>
      <w:r w:rsidRPr="0097394B">
        <w:rPr>
          <w:vanish/>
          <w:sz w:val="12"/>
        </w:rPr>
        <w:t>night</w:t>
      </w:r>
      <w:r w:rsidRPr="0097394B">
        <w:rPr>
          <w:sz w:val="12"/>
        </w:rPr>
        <w:t xml:space="preserve"> </w:t>
      </w:r>
      <w:r w:rsidRPr="0097394B">
        <w:rPr>
          <w:vanish/>
          <w:sz w:val="12"/>
        </w:rPr>
        <w:t>and</w:t>
      </w:r>
      <w:r w:rsidRPr="0097394B">
        <w:rPr>
          <w:sz w:val="12"/>
        </w:rPr>
        <w:t xml:space="preserve"> </w:t>
      </w:r>
      <w:r w:rsidRPr="0097394B">
        <w:rPr>
          <w:vanish/>
          <w:sz w:val="12"/>
        </w:rPr>
        <w:t>loses</w:t>
      </w:r>
      <w:r w:rsidRPr="0097394B">
        <w:rPr>
          <w:sz w:val="12"/>
        </w:rPr>
        <w:t xml:space="preserve"> </w:t>
      </w:r>
      <w:r w:rsidRPr="0097394B">
        <w:rPr>
          <w:vanish/>
          <w:sz w:val="12"/>
        </w:rPr>
        <w:t>his</w:t>
      </w:r>
      <w:r w:rsidRPr="0097394B">
        <w:rPr>
          <w:sz w:val="12"/>
        </w:rPr>
        <w:t xml:space="preserve"> </w:t>
      </w:r>
      <w:r w:rsidRPr="0097394B">
        <w:rPr>
          <w:vanish/>
          <w:sz w:val="12"/>
        </w:rPr>
        <w:t>key</w:t>
      </w:r>
      <w:r w:rsidRPr="0097394B">
        <w:rPr>
          <w:sz w:val="12"/>
        </w:rPr>
        <w:t xml:space="preserve"> </w:t>
      </w:r>
      <w:r w:rsidRPr="0097394B">
        <w:rPr>
          <w:vanish/>
          <w:sz w:val="12"/>
        </w:rPr>
        <w:t>while</w:t>
      </w:r>
      <w:r w:rsidRPr="0097394B">
        <w:rPr>
          <w:sz w:val="12"/>
        </w:rPr>
        <w:t xml:space="preserve"> </w:t>
      </w:r>
      <w:r w:rsidRPr="0097394B">
        <w:rPr>
          <w:vanish/>
          <w:sz w:val="12"/>
        </w:rPr>
        <w:t>trying</w:t>
      </w:r>
      <w:r w:rsidRPr="0097394B">
        <w:rPr>
          <w:sz w:val="12"/>
        </w:rPr>
        <w:t xml:space="preserve"> </w:t>
      </w:r>
      <w:r w:rsidRPr="0097394B">
        <w:rPr>
          <w:vanish/>
          <w:sz w:val="12"/>
        </w:rPr>
        <w:t>to</w:t>
      </w:r>
      <w:r w:rsidRPr="0097394B">
        <w:rPr>
          <w:sz w:val="12"/>
        </w:rPr>
        <w:t xml:space="preserve"> </w:t>
      </w:r>
      <w:r w:rsidRPr="0097394B">
        <w:rPr>
          <w:vanish/>
          <w:sz w:val="12"/>
        </w:rPr>
        <w:t>open</w:t>
      </w:r>
      <w:r w:rsidRPr="0097394B">
        <w:rPr>
          <w:sz w:val="12"/>
        </w:rPr>
        <w:t xml:space="preserve"> </w:t>
      </w:r>
      <w:r w:rsidRPr="0097394B">
        <w:rPr>
          <w:vanish/>
          <w:sz w:val="12"/>
        </w:rPr>
        <w:t>the</w:t>
      </w:r>
      <w:r w:rsidRPr="0097394B">
        <w:rPr>
          <w:sz w:val="12"/>
        </w:rPr>
        <w:t xml:space="preserve"> </w:t>
      </w:r>
      <w:r w:rsidRPr="0097394B">
        <w:rPr>
          <w:vanish/>
          <w:sz w:val="12"/>
        </w:rPr>
        <w:t>front</w:t>
      </w:r>
      <w:r w:rsidRPr="0097394B">
        <w:rPr>
          <w:sz w:val="12"/>
        </w:rPr>
        <w:t xml:space="preserve"> </w:t>
      </w:r>
      <w:r w:rsidRPr="0097394B">
        <w:rPr>
          <w:vanish/>
          <w:sz w:val="12"/>
        </w:rPr>
        <w:t>door</w:t>
      </w:r>
      <w:r w:rsidRPr="0097394B">
        <w:rPr>
          <w:sz w:val="12"/>
        </w:rPr>
        <w:t xml:space="preserve"> </w:t>
      </w:r>
      <w:r w:rsidRPr="0097394B">
        <w:rPr>
          <w:vanish/>
          <w:sz w:val="12"/>
        </w:rPr>
        <w:t>to</w:t>
      </w:r>
      <w:r w:rsidRPr="0097394B">
        <w:rPr>
          <w:sz w:val="12"/>
        </w:rPr>
        <w:t xml:space="preserve"> </w:t>
      </w:r>
      <w:r w:rsidRPr="0097394B">
        <w:rPr>
          <w:vanish/>
          <w:sz w:val="12"/>
        </w:rPr>
        <w:t>his</w:t>
      </w:r>
      <w:r w:rsidRPr="0097394B">
        <w:rPr>
          <w:sz w:val="12"/>
        </w:rPr>
        <w:t xml:space="preserve"> </w:t>
      </w:r>
      <w:r w:rsidRPr="0097394B">
        <w:rPr>
          <w:vanish/>
          <w:sz w:val="12"/>
        </w:rPr>
        <w:t>home.</w:t>
      </w:r>
      <w:r w:rsidRPr="0097394B">
        <w:rPr>
          <w:sz w:val="12"/>
        </w:rPr>
        <w:t xml:space="preserve"> </w:t>
      </w:r>
      <w:r w:rsidRPr="0097394B">
        <w:rPr>
          <w:vanish/>
          <w:sz w:val="12"/>
        </w:rPr>
        <w:t>He</w:t>
      </w:r>
      <w:r w:rsidRPr="0097394B">
        <w:rPr>
          <w:sz w:val="12"/>
        </w:rPr>
        <w:t xml:space="preserve"> </w:t>
      </w:r>
      <w:r w:rsidRPr="0097394B">
        <w:rPr>
          <w:vanish/>
          <w:sz w:val="12"/>
        </w:rPr>
        <w:t>is</w:t>
      </w:r>
      <w:r w:rsidRPr="0097394B">
        <w:rPr>
          <w:sz w:val="12"/>
        </w:rPr>
        <w:t xml:space="preserve"> </w:t>
      </w:r>
      <w:r w:rsidRPr="0097394B">
        <w:rPr>
          <w:vanish/>
          <w:sz w:val="12"/>
        </w:rPr>
        <w:t>subsequently</w:t>
      </w:r>
      <w:r w:rsidRPr="0097394B">
        <w:rPr>
          <w:sz w:val="12"/>
        </w:rPr>
        <w:t xml:space="preserve"> </w:t>
      </w:r>
      <w:r w:rsidRPr="0097394B">
        <w:rPr>
          <w:vanish/>
          <w:sz w:val="12"/>
        </w:rPr>
        <w:t>found</w:t>
      </w:r>
      <w:r w:rsidRPr="0097394B">
        <w:rPr>
          <w:sz w:val="12"/>
        </w:rPr>
        <w:t xml:space="preserve"> </w:t>
      </w:r>
      <w:r w:rsidRPr="0097394B">
        <w:rPr>
          <w:vanish/>
          <w:sz w:val="12"/>
        </w:rPr>
        <w:t>by</w:t>
      </w:r>
      <w:r w:rsidRPr="0097394B">
        <w:rPr>
          <w:sz w:val="12"/>
        </w:rPr>
        <w:t xml:space="preserve"> </w:t>
      </w:r>
      <w:r w:rsidRPr="0097394B">
        <w:rPr>
          <w:vanish/>
          <w:sz w:val="12"/>
        </w:rPr>
        <w:t>a</w:t>
      </w:r>
      <w:r w:rsidRPr="0097394B">
        <w:rPr>
          <w:sz w:val="12"/>
        </w:rPr>
        <w:t xml:space="preserve"> </w:t>
      </w:r>
      <w:r w:rsidRPr="0097394B">
        <w:rPr>
          <w:vanish/>
          <w:sz w:val="12"/>
        </w:rPr>
        <w:t>neighbour</w:t>
      </w:r>
      <w:r w:rsidRPr="0097394B">
        <w:rPr>
          <w:sz w:val="12"/>
        </w:rPr>
        <w:t xml:space="preserve"> </w:t>
      </w:r>
      <w:r w:rsidRPr="0097394B">
        <w:rPr>
          <w:vanish/>
          <w:sz w:val="12"/>
        </w:rPr>
        <w:t>looking</w:t>
      </w:r>
      <w:r w:rsidRPr="0097394B">
        <w:rPr>
          <w:sz w:val="12"/>
        </w:rPr>
        <w:t xml:space="preserve"> </w:t>
      </w:r>
      <w:r w:rsidRPr="0097394B">
        <w:rPr>
          <w:vanish/>
          <w:sz w:val="12"/>
        </w:rPr>
        <w:t>under</w:t>
      </w:r>
      <w:r w:rsidRPr="0097394B">
        <w:rPr>
          <w:sz w:val="12"/>
        </w:rPr>
        <w:t xml:space="preserve"> </w:t>
      </w:r>
      <w:r w:rsidRPr="0097394B">
        <w:rPr>
          <w:vanish/>
          <w:sz w:val="12"/>
        </w:rPr>
        <w:t>a</w:t>
      </w:r>
      <w:r w:rsidRPr="0097394B">
        <w:rPr>
          <w:sz w:val="12"/>
        </w:rPr>
        <w:t xml:space="preserve"> </w:t>
      </w:r>
      <w:r w:rsidRPr="0097394B">
        <w:rPr>
          <w:vanish/>
          <w:sz w:val="12"/>
        </w:rPr>
        <w:t>lamplight</w:t>
      </w:r>
      <w:r w:rsidRPr="0097394B">
        <w:rPr>
          <w:sz w:val="12"/>
        </w:rPr>
        <w:t xml:space="preserve"> </w:t>
      </w:r>
      <w:r w:rsidRPr="0097394B">
        <w:rPr>
          <w:vanish/>
          <w:sz w:val="12"/>
        </w:rPr>
        <w:t>some</w:t>
      </w:r>
      <w:r w:rsidRPr="0097394B">
        <w:rPr>
          <w:sz w:val="12"/>
        </w:rPr>
        <w:t xml:space="preserve"> </w:t>
      </w:r>
      <w:r w:rsidRPr="0097394B">
        <w:rPr>
          <w:vanish/>
          <w:sz w:val="12"/>
        </w:rPr>
        <w:t>distance</w:t>
      </w:r>
      <w:r w:rsidRPr="0097394B">
        <w:rPr>
          <w:sz w:val="12"/>
        </w:rPr>
        <w:t xml:space="preserve"> </w:t>
      </w:r>
      <w:r w:rsidRPr="0097394B">
        <w:rPr>
          <w:vanish/>
          <w:sz w:val="12"/>
        </w:rPr>
        <w:t>away.</w:t>
      </w:r>
      <w:r w:rsidRPr="0097394B">
        <w:rPr>
          <w:sz w:val="12"/>
        </w:rPr>
        <w:t xml:space="preserve"> </w:t>
      </w:r>
      <w:r w:rsidRPr="0097394B">
        <w:rPr>
          <w:vanish/>
          <w:sz w:val="12"/>
        </w:rPr>
        <w:t>After</w:t>
      </w:r>
      <w:r w:rsidRPr="0097394B">
        <w:rPr>
          <w:sz w:val="12"/>
        </w:rPr>
        <w:t xml:space="preserve"> </w:t>
      </w:r>
      <w:r w:rsidRPr="0097394B">
        <w:rPr>
          <w:vanish/>
          <w:sz w:val="12"/>
        </w:rPr>
        <w:t>asking</w:t>
      </w:r>
      <w:r w:rsidRPr="0097394B">
        <w:rPr>
          <w:sz w:val="12"/>
        </w:rPr>
        <w:t xml:space="preserve"> </w:t>
      </w:r>
      <w:r w:rsidRPr="0097394B">
        <w:rPr>
          <w:vanish/>
          <w:sz w:val="12"/>
        </w:rPr>
        <w:t>what</w:t>
      </w:r>
      <w:r w:rsidRPr="0097394B">
        <w:rPr>
          <w:sz w:val="12"/>
        </w:rPr>
        <w:t xml:space="preserve"> </w:t>
      </w:r>
      <w:r w:rsidRPr="0097394B">
        <w:rPr>
          <w:vanish/>
          <w:sz w:val="12"/>
        </w:rPr>
        <w:t>the</w:t>
      </w:r>
      <w:r w:rsidRPr="0097394B">
        <w:rPr>
          <w:sz w:val="12"/>
        </w:rPr>
        <w:t xml:space="preserve"> </w:t>
      </w:r>
      <w:r w:rsidRPr="0097394B">
        <w:rPr>
          <w:vanish/>
          <w:sz w:val="12"/>
        </w:rPr>
        <w:t>drunk</w:t>
      </w:r>
      <w:r w:rsidRPr="0097394B">
        <w:rPr>
          <w:sz w:val="12"/>
        </w:rPr>
        <w:t xml:space="preserve"> </w:t>
      </w:r>
      <w:r w:rsidRPr="0097394B">
        <w:rPr>
          <w:vanish/>
          <w:sz w:val="12"/>
        </w:rPr>
        <w:t>is</w:t>
      </w:r>
      <w:r w:rsidRPr="0097394B">
        <w:rPr>
          <w:sz w:val="12"/>
        </w:rPr>
        <w:t xml:space="preserve"> </w:t>
      </w:r>
      <w:r w:rsidRPr="0097394B">
        <w:rPr>
          <w:vanish/>
          <w:sz w:val="12"/>
        </w:rPr>
        <w:t>doing,</w:t>
      </w:r>
      <w:r w:rsidRPr="0097394B">
        <w:rPr>
          <w:sz w:val="12"/>
        </w:rPr>
        <w:t xml:space="preserve"> </w:t>
      </w:r>
      <w:r w:rsidRPr="0097394B">
        <w:rPr>
          <w:vanish/>
          <w:sz w:val="12"/>
        </w:rPr>
        <w:t>and</w:t>
      </w:r>
      <w:r w:rsidRPr="0097394B">
        <w:rPr>
          <w:sz w:val="12"/>
        </w:rPr>
        <w:t xml:space="preserve"> </w:t>
      </w:r>
      <w:r w:rsidRPr="0097394B">
        <w:rPr>
          <w:vanish/>
          <w:sz w:val="12"/>
        </w:rPr>
        <w:t>where</w:t>
      </w:r>
      <w:r w:rsidRPr="0097394B">
        <w:rPr>
          <w:sz w:val="12"/>
        </w:rPr>
        <w:t xml:space="preserve"> </w:t>
      </w:r>
      <w:r w:rsidRPr="0097394B">
        <w:rPr>
          <w:vanish/>
          <w:sz w:val="12"/>
        </w:rPr>
        <w:t>he</w:t>
      </w:r>
      <w:r w:rsidRPr="0097394B">
        <w:rPr>
          <w:sz w:val="12"/>
        </w:rPr>
        <w:t xml:space="preserve"> </w:t>
      </w:r>
      <w:r w:rsidRPr="0097394B">
        <w:rPr>
          <w:vanish/>
          <w:sz w:val="12"/>
        </w:rPr>
        <w:t>lost</w:t>
      </w:r>
      <w:r w:rsidRPr="0097394B">
        <w:rPr>
          <w:sz w:val="12"/>
        </w:rPr>
        <w:t xml:space="preserve"> </w:t>
      </w:r>
      <w:r w:rsidRPr="0097394B">
        <w:rPr>
          <w:vanish/>
          <w:sz w:val="12"/>
        </w:rPr>
        <w:t>his</w:t>
      </w:r>
      <w:r w:rsidRPr="0097394B">
        <w:rPr>
          <w:sz w:val="12"/>
        </w:rPr>
        <w:t xml:space="preserve"> </w:t>
      </w:r>
      <w:r w:rsidRPr="0097394B">
        <w:rPr>
          <w:vanish/>
          <w:sz w:val="12"/>
        </w:rPr>
        <w:t>key,</w:t>
      </w:r>
      <w:r w:rsidRPr="0097394B">
        <w:rPr>
          <w:sz w:val="12"/>
        </w:rPr>
        <w:t xml:space="preserve"> </w:t>
      </w:r>
      <w:r w:rsidRPr="0097394B">
        <w:rPr>
          <w:vanish/>
          <w:sz w:val="12"/>
        </w:rPr>
        <w:t>the</w:t>
      </w:r>
      <w:r w:rsidRPr="0097394B">
        <w:rPr>
          <w:sz w:val="12"/>
        </w:rPr>
        <w:t xml:space="preserve"> </w:t>
      </w:r>
      <w:r w:rsidRPr="0097394B">
        <w:rPr>
          <w:vanish/>
          <w:sz w:val="12"/>
        </w:rPr>
        <w:t>neighbour</w:t>
      </w:r>
      <w:r w:rsidRPr="0097394B">
        <w:rPr>
          <w:sz w:val="12"/>
        </w:rPr>
        <w:t xml:space="preserve"> </w:t>
      </w:r>
      <w:r w:rsidRPr="0097394B">
        <w:rPr>
          <w:vanish/>
          <w:sz w:val="12"/>
        </w:rPr>
        <w:t>then</w:t>
      </w:r>
      <w:r w:rsidRPr="0097394B">
        <w:rPr>
          <w:sz w:val="12"/>
        </w:rPr>
        <w:t xml:space="preserve"> </w:t>
      </w:r>
      <w:r w:rsidRPr="0097394B">
        <w:rPr>
          <w:vanish/>
          <w:sz w:val="12"/>
        </w:rPr>
        <w:t>asks</w:t>
      </w:r>
      <w:r w:rsidRPr="0097394B">
        <w:rPr>
          <w:sz w:val="12"/>
        </w:rPr>
        <w:t xml:space="preserve"> </w:t>
      </w:r>
      <w:r w:rsidRPr="0097394B">
        <w:rPr>
          <w:vanish/>
          <w:sz w:val="12"/>
        </w:rPr>
        <w:t>why</w:t>
      </w:r>
      <w:r w:rsidRPr="0097394B">
        <w:rPr>
          <w:sz w:val="12"/>
        </w:rPr>
        <w:t xml:space="preserve"> </w:t>
      </w:r>
      <w:r w:rsidRPr="0097394B">
        <w:rPr>
          <w:vanish/>
          <w:sz w:val="12"/>
        </w:rPr>
        <w:t>the</w:t>
      </w:r>
      <w:r w:rsidRPr="0097394B">
        <w:rPr>
          <w:sz w:val="12"/>
        </w:rPr>
        <w:t xml:space="preserve"> </w:t>
      </w:r>
      <w:r w:rsidRPr="0097394B">
        <w:rPr>
          <w:vanish/>
          <w:sz w:val="12"/>
        </w:rPr>
        <w:t>drunk</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looking</w:t>
      </w:r>
      <w:r w:rsidRPr="0097394B">
        <w:rPr>
          <w:sz w:val="12"/>
        </w:rPr>
        <w:t xml:space="preserve"> </w:t>
      </w:r>
      <w:r w:rsidRPr="0097394B">
        <w:rPr>
          <w:vanish/>
          <w:sz w:val="12"/>
        </w:rPr>
        <w:t>outside</w:t>
      </w:r>
      <w:r w:rsidRPr="0097394B">
        <w:rPr>
          <w:sz w:val="12"/>
        </w:rPr>
        <w:t xml:space="preserve"> </w:t>
      </w:r>
      <w:r w:rsidRPr="0097394B">
        <w:rPr>
          <w:vanish/>
          <w:sz w:val="12"/>
        </w:rPr>
        <w:t>his</w:t>
      </w:r>
      <w:r w:rsidRPr="0097394B">
        <w:rPr>
          <w:sz w:val="12"/>
        </w:rPr>
        <w:t xml:space="preserve"> </w:t>
      </w:r>
      <w:r w:rsidRPr="0097394B">
        <w:rPr>
          <w:vanish/>
          <w:sz w:val="12"/>
        </w:rPr>
        <w:t>front</w:t>
      </w:r>
      <w:r w:rsidRPr="0097394B">
        <w:rPr>
          <w:sz w:val="12"/>
        </w:rPr>
        <w:t xml:space="preserve"> </w:t>
      </w:r>
      <w:r w:rsidRPr="0097394B">
        <w:rPr>
          <w:vanish/>
          <w:sz w:val="12"/>
        </w:rPr>
        <w:t>door.</w:t>
      </w:r>
      <w:r w:rsidRPr="0097394B">
        <w:rPr>
          <w:sz w:val="12"/>
        </w:rPr>
        <w:t xml:space="preserve"> </w:t>
      </w:r>
      <w:r w:rsidRPr="0097394B">
        <w:rPr>
          <w:vanish/>
          <w:sz w:val="12"/>
        </w:rPr>
        <w:t>The</w:t>
      </w:r>
      <w:r w:rsidRPr="0097394B">
        <w:rPr>
          <w:sz w:val="12"/>
        </w:rPr>
        <w:t xml:space="preserve"> </w:t>
      </w:r>
      <w:r w:rsidRPr="0097394B">
        <w:rPr>
          <w:vanish/>
          <w:sz w:val="12"/>
        </w:rPr>
        <w:t>drunk</w:t>
      </w:r>
      <w:r w:rsidRPr="0097394B">
        <w:rPr>
          <w:sz w:val="12"/>
        </w:rPr>
        <w:t xml:space="preserve"> </w:t>
      </w:r>
      <w:r w:rsidRPr="0097394B">
        <w:rPr>
          <w:vanish/>
          <w:sz w:val="12"/>
        </w:rPr>
        <w:t>replies</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effect</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light</w:t>
      </w:r>
      <w:r w:rsidRPr="0097394B">
        <w:rPr>
          <w:sz w:val="12"/>
        </w:rPr>
        <w:t xml:space="preserve"> </w:t>
      </w:r>
      <w:r w:rsidRPr="0097394B">
        <w:rPr>
          <w:vanish/>
          <w:sz w:val="12"/>
        </w:rPr>
        <w:t>is</w:t>
      </w:r>
      <w:r w:rsidRPr="0097394B">
        <w:rPr>
          <w:sz w:val="12"/>
        </w:rPr>
        <w:t xml:space="preserve"> </w:t>
      </w:r>
      <w:r w:rsidRPr="0097394B">
        <w:rPr>
          <w:vanish/>
          <w:sz w:val="12"/>
        </w:rPr>
        <w:t>brighter</w:t>
      </w:r>
      <w:r w:rsidRPr="0097394B">
        <w:rPr>
          <w:sz w:val="12"/>
        </w:rPr>
        <w:t xml:space="preserve"> </w:t>
      </w:r>
      <w:r w:rsidRPr="0097394B">
        <w:rPr>
          <w:vanish/>
          <w:sz w:val="12"/>
        </w:rPr>
        <w:t>under</w:t>
      </w:r>
      <w:r w:rsidRPr="0097394B">
        <w:rPr>
          <w:sz w:val="12"/>
        </w:rPr>
        <w:t xml:space="preserve"> </w:t>
      </w:r>
      <w:r w:rsidRPr="0097394B">
        <w:rPr>
          <w:vanish/>
          <w:sz w:val="12"/>
        </w:rPr>
        <w:t>the</w:t>
      </w:r>
      <w:r w:rsidRPr="0097394B">
        <w:rPr>
          <w:sz w:val="12"/>
        </w:rPr>
        <w:t xml:space="preserve"> </w:t>
      </w:r>
      <w:r w:rsidRPr="0097394B">
        <w:rPr>
          <w:vanish/>
          <w:sz w:val="12"/>
        </w:rPr>
        <w:t>lamp.</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71</w:t>
      </w:r>
      <w:r w:rsidRPr="0097394B">
        <w:rPr>
          <w:sz w:val="12"/>
        </w:rPr>
        <w:t xml:space="preserve"> </w:t>
      </w:r>
      <w:r w:rsidRPr="0097394B">
        <w:rPr>
          <w:vanish/>
          <w:sz w:val="12"/>
        </w:rPr>
        <w:t>expressed</w:t>
      </w:r>
      <w:r w:rsidRPr="0097394B">
        <w:rPr>
          <w:sz w:val="12"/>
        </w:rPr>
        <w:t xml:space="preserve"> </w:t>
      </w:r>
      <w:r w:rsidRPr="0097394B">
        <w:rPr>
          <w:vanish/>
          <w:sz w:val="12"/>
        </w:rPr>
        <w:t>in</w:t>
      </w:r>
      <w:r w:rsidRPr="0097394B">
        <w:rPr>
          <w:sz w:val="12"/>
        </w:rPr>
        <w:t xml:space="preserve"> </w:t>
      </w:r>
      <w:r w:rsidRPr="0097394B">
        <w:rPr>
          <w:vanish/>
          <w:sz w:val="12"/>
        </w:rPr>
        <w:t>‘stories,</w:t>
      </w:r>
      <w:r w:rsidRPr="0097394B">
        <w:rPr>
          <w:sz w:val="12"/>
        </w:rPr>
        <w:t xml:space="preserve"> </w:t>
      </w:r>
      <w:r w:rsidRPr="0097394B">
        <w:rPr>
          <w:vanish/>
          <w:sz w:val="12"/>
        </w:rPr>
        <w:t>verses,</w:t>
      </w:r>
      <w:r w:rsidRPr="0097394B">
        <w:rPr>
          <w:sz w:val="12"/>
        </w:rPr>
        <w:t xml:space="preserve"> </w:t>
      </w:r>
      <w:r w:rsidRPr="0097394B">
        <w:rPr>
          <w:vanish/>
          <w:sz w:val="12"/>
        </w:rPr>
        <w:t>maxims’</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like</w:t>
      </w:r>
      <w:r w:rsidRPr="0097394B">
        <w:rPr>
          <w:sz w:val="12"/>
        </w:rPr>
        <w:t xml:space="preserve"> </w:t>
      </w:r>
      <w:r w:rsidRPr="0097394B">
        <w:rPr>
          <w:vanish/>
          <w:sz w:val="12"/>
        </w:rPr>
        <w:t>(Graham,</w:t>
      </w:r>
      <w:r w:rsidRPr="0097394B">
        <w:rPr>
          <w:sz w:val="12"/>
        </w:rPr>
        <w:t xml:space="preserve"> </w:t>
      </w:r>
      <w:r w:rsidRPr="0097394B">
        <w:rPr>
          <w:vanish/>
          <w:sz w:val="12"/>
        </w:rPr>
        <w:t>1989,</w:t>
      </w:r>
      <w:r w:rsidRPr="0097394B">
        <w:rPr>
          <w:sz w:val="12"/>
        </w:rPr>
        <w:t xml:space="preserve"> </w:t>
      </w:r>
      <w:r w:rsidRPr="0097394B">
        <w:rPr>
          <w:vanish/>
          <w:sz w:val="12"/>
        </w:rPr>
        <w:t>pp.</w:t>
      </w:r>
      <w:r w:rsidRPr="0097394B">
        <w:rPr>
          <w:sz w:val="12"/>
        </w:rPr>
        <w:t xml:space="preserve"> </w:t>
      </w:r>
      <w:r w:rsidRPr="0097394B">
        <w:rPr>
          <w:vanish/>
          <w:sz w:val="12"/>
        </w:rPr>
        <w:t>199–</w:t>
      </w:r>
      <w:r w:rsidRPr="0097394B">
        <w:rPr>
          <w:sz w:val="12"/>
        </w:rPr>
        <w:t xml:space="preserve"> </w:t>
      </w:r>
      <w:r w:rsidRPr="0097394B">
        <w:rPr>
          <w:vanish/>
          <w:sz w:val="12"/>
        </w:rPr>
        <w:t>200;</w:t>
      </w:r>
      <w:r w:rsidRPr="0097394B">
        <w:rPr>
          <w:sz w:val="12"/>
        </w:rPr>
        <w:t xml:space="preserve"> </w:t>
      </w:r>
      <w:r w:rsidRPr="0097394B">
        <w:rPr>
          <w:vanish/>
          <w:sz w:val="12"/>
        </w:rPr>
        <w:t>Giles,</w:t>
      </w:r>
      <w:r w:rsidRPr="0097394B">
        <w:rPr>
          <w:sz w:val="12"/>
        </w:rPr>
        <w:t xml:space="preserve"> </w:t>
      </w:r>
      <w:r w:rsidRPr="0097394B">
        <w:rPr>
          <w:vanish/>
          <w:sz w:val="12"/>
        </w:rPr>
        <w:t>1961</w:t>
      </w:r>
      <w:r w:rsidRPr="0097394B">
        <w:rPr>
          <w:sz w:val="12"/>
        </w:rPr>
        <w:t xml:space="preserve"> </w:t>
      </w:r>
      <w:r w:rsidRPr="0097394B">
        <w:rPr>
          <w:vanish/>
          <w:sz w:val="12"/>
        </w:rPr>
        <w:t>[1889])</w:t>
      </w:r>
      <w:r w:rsidRPr="0097394B">
        <w:rPr>
          <w:sz w:val="12"/>
        </w:rPr>
        <w:t xml:space="preserve"> </w:t>
      </w:r>
      <w:r w:rsidRPr="0097394B">
        <w:rPr>
          <w:vanish/>
          <w:sz w:val="12"/>
        </w:rPr>
        <w:t>If</w:t>
      </w:r>
      <w:r w:rsidRPr="0097394B">
        <w:rPr>
          <w:sz w:val="12"/>
        </w:rPr>
        <w:t xml:space="preserve"> </w:t>
      </w:r>
      <w:r w:rsidRPr="0097394B">
        <w:rPr>
          <w:vanish/>
          <w:sz w:val="12"/>
        </w:rPr>
        <w:t>historically</w:t>
      </w:r>
      <w:r w:rsidRPr="0097394B">
        <w:rPr>
          <w:sz w:val="12"/>
        </w:rPr>
        <w:t xml:space="preserve"> </w:t>
      </w:r>
      <w:r w:rsidRPr="0097394B">
        <w:rPr>
          <w:vanish/>
          <w:sz w:val="12"/>
        </w:rPr>
        <w:t>or</w:t>
      </w:r>
      <w:r w:rsidRPr="0097394B">
        <w:rPr>
          <w:sz w:val="12"/>
        </w:rPr>
        <w:t xml:space="preserve"> </w:t>
      </w:r>
      <w:r w:rsidRPr="0097394B">
        <w:rPr>
          <w:vanish/>
          <w:sz w:val="12"/>
        </w:rPr>
        <w:t>philosophically</w:t>
      </w:r>
      <w:r w:rsidRPr="0097394B">
        <w:rPr>
          <w:sz w:val="12"/>
        </w:rPr>
        <w:t xml:space="preserve"> </w:t>
      </w:r>
      <w:r w:rsidRPr="0097394B">
        <w:rPr>
          <w:vanish/>
          <w:sz w:val="12"/>
        </w:rPr>
        <w:t>minded,</w:t>
      </w:r>
      <w:r w:rsidRPr="0097394B">
        <w:rPr>
          <w:sz w:val="12"/>
        </w:rPr>
        <w:t xml:space="preserve"> </w:t>
      </w:r>
      <w:r w:rsidRPr="0097394B">
        <w:rPr>
          <w:vanish/>
          <w:sz w:val="12"/>
        </w:rPr>
        <w:t>they</w:t>
      </w:r>
      <w:r w:rsidRPr="0097394B">
        <w:rPr>
          <w:sz w:val="12"/>
        </w:rPr>
        <w:t xml:space="preserve"> </w:t>
      </w:r>
      <w:r w:rsidRPr="0097394B">
        <w:rPr>
          <w:vanish/>
          <w:sz w:val="12"/>
        </w:rPr>
        <w:t>will</w:t>
      </w:r>
      <w:r w:rsidRPr="0097394B">
        <w:rPr>
          <w:sz w:val="12"/>
        </w:rPr>
        <w:t xml:space="preserve"> </w:t>
      </w:r>
      <w:r w:rsidRPr="0097394B">
        <w:rPr>
          <w:vanish/>
          <w:sz w:val="12"/>
        </w:rPr>
        <w:t>want</w:t>
      </w:r>
      <w:r w:rsidRPr="0097394B">
        <w:rPr>
          <w:sz w:val="12"/>
        </w:rPr>
        <w:t xml:space="preserve"> </w:t>
      </w:r>
      <w:r w:rsidRPr="0097394B">
        <w:rPr>
          <w:vanish/>
          <w:sz w:val="12"/>
        </w:rPr>
        <w:t>to</w:t>
      </w:r>
      <w:r w:rsidRPr="0097394B">
        <w:rPr>
          <w:sz w:val="12"/>
        </w:rPr>
        <w:t xml:space="preserve"> </w:t>
      </w:r>
      <w:r w:rsidRPr="0097394B">
        <w:rPr>
          <w:vanish/>
          <w:sz w:val="12"/>
        </w:rPr>
        <w:t>be</w:t>
      </w:r>
      <w:r w:rsidRPr="0097394B">
        <w:rPr>
          <w:sz w:val="12"/>
        </w:rPr>
        <w:t xml:space="preserve"> </w:t>
      </w:r>
      <w:r w:rsidRPr="0097394B">
        <w:rPr>
          <w:vanish/>
          <w:sz w:val="12"/>
        </w:rPr>
        <w:t>more</w:t>
      </w:r>
      <w:r w:rsidRPr="0097394B">
        <w:rPr>
          <w:sz w:val="12"/>
        </w:rPr>
        <w:t xml:space="preserve"> </w:t>
      </w:r>
      <w:r w:rsidRPr="0097394B">
        <w:rPr>
          <w:vanish/>
          <w:sz w:val="12"/>
        </w:rPr>
        <w:t>systematic.</w:t>
      </w:r>
      <w:r w:rsidRPr="0097394B">
        <w:rPr>
          <w:sz w:val="12"/>
        </w:rPr>
        <w:t xml:space="preserve"> </w:t>
      </w:r>
      <w:r w:rsidRPr="0097394B">
        <w:rPr>
          <w:vanish/>
          <w:sz w:val="12"/>
        </w:rPr>
        <w:t>If</w:t>
      </w:r>
      <w:r w:rsidRPr="0097394B">
        <w:rPr>
          <w:sz w:val="12"/>
        </w:rPr>
        <w:t xml:space="preserve"> </w:t>
      </w:r>
      <w:r w:rsidRPr="0097394B">
        <w:rPr>
          <w:vanish/>
          <w:sz w:val="12"/>
        </w:rPr>
        <w:t>positivists,</w:t>
      </w:r>
      <w:r w:rsidRPr="0097394B">
        <w:rPr>
          <w:sz w:val="12"/>
        </w:rPr>
        <w:t xml:space="preserve"> </w:t>
      </w:r>
      <w:r w:rsidRPr="0097394B">
        <w:rPr>
          <w:vanish/>
          <w:sz w:val="12"/>
        </w:rPr>
        <w:t>they</w:t>
      </w:r>
      <w:r w:rsidRPr="0097394B">
        <w:rPr>
          <w:sz w:val="12"/>
        </w:rPr>
        <w:t xml:space="preserve"> </w:t>
      </w:r>
      <w:r w:rsidRPr="0097394B">
        <w:rPr>
          <w:vanish/>
          <w:sz w:val="12"/>
        </w:rPr>
        <w:t>will</w:t>
      </w:r>
      <w:r w:rsidRPr="0097394B">
        <w:rPr>
          <w:sz w:val="12"/>
        </w:rPr>
        <w:t xml:space="preserve"> </w:t>
      </w:r>
      <w:r w:rsidRPr="0097394B">
        <w:rPr>
          <w:vanish/>
          <w:sz w:val="12"/>
        </w:rPr>
        <w:t>want</w:t>
      </w:r>
      <w:r w:rsidRPr="0097394B">
        <w:rPr>
          <w:sz w:val="12"/>
        </w:rPr>
        <w:t xml:space="preserve"> </w:t>
      </w:r>
      <w:r w:rsidRPr="0097394B">
        <w:rPr>
          <w:vanish/>
          <w:sz w:val="12"/>
        </w:rPr>
        <w:t>to</w:t>
      </w:r>
      <w:r w:rsidRPr="0097394B">
        <w:rPr>
          <w:sz w:val="12"/>
        </w:rPr>
        <w:t xml:space="preserve"> </w:t>
      </w:r>
      <w:r w:rsidRPr="0097394B">
        <w:rPr>
          <w:vanish/>
          <w:sz w:val="12"/>
        </w:rPr>
        <w:t>use</w:t>
      </w:r>
      <w:r w:rsidRPr="0097394B">
        <w:rPr>
          <w:sz w:val="12"/>
        </w:rPr>
        <w:t xml:space="preserve"> </w:t>
      </w:r>
      <w:r w:rsidRPr="0097394B">
        <w:rPr>
          <w:vanish/>
          <w:sz w:val="12"/>
        </w:rPr>
        <w:t>the</w:t>
      </w:r>
      <w:r w:rsidRPr="0097394B">
        <w:rPr>
          <w:sz w:val="12"/>
        </w:rPr>
        <w:t xml:space="preserve"> </w:t>
      </w:r>
      <w:r w:rsidRPr="0097394B">
        <w:rPr>
          <w:vanish/>
          <w:sz w:val="12"/>
        </w:rPr>
        <w:t>hypothetico-deductive</w:t>
      </w:r>
      <w:r w:rsidRPr="0097394B">
        <w:rPr>
          <w:sz w:val="12"/>
        </w:rPr>
        <w:t xml:space="preserve"> </w:t>
      </w:r>
      <w:r w:rsidRPr="0097394B">
        <w:rPr>
          <w:vanish/>
          <w:sz w:val="12"/>
        </w:rPr>
        <w:t>method.</w:t>
      </w:r>
      <w:r w:rsidRPr="0097394B">
        <w:rPr>
          <w:sz w:val="12"/>
        </w:rPr>
        <w:t xml:space="preserve"> </w:t>
      </w:r>
      <w:r w:rsidRPr="0097394B">
        <w:rPr>
          <w:vanish/>
          <w:sz w:val="12"/>
        </w:rPr>
        <w:t>So</w:t>
      </w:r>
      <w:r w:rsidRPr="0097394B">
        <w:rPr>
          <w:sz w:val="12"/>
        </w:rPr>
        <w:t xml:space="preserve"> </w:t>
      </w:r>
      <w:r w:rsidRPr="0097394B">
        <w:rPr>
          <w:vanish/>
          <w:sz w:val="12"/>
        </w:rPr>
        <w:t>let</w:t>
      </w:r>
      <w:r w:rsidRPr="0097394B">
        <w:rPr>
          <w:sz w:val="12"/>
        </w:rPr>
        <w:t xml:space="preserve"> </w:t>
      </w:r>
      <w:r w:rsidRPr="0097394B">
        <w:rPr>
          <w:vanish/>
          <w:sz w:val="12"/>
        </w:rPr>
        <w:t>us</w:t>
      </w:r>
      <w:r w:rsidRPr="0097394B">
        <w:rPr>
          <w:sz w:val="12"/>
        </w:rPr>
        <w:t xml:space="preserve"> </w:t>
      </w:r>
      <w:r w:rsidRPr="0097394B">
        <w:rPr>
          <w:vanish/>
          <w:sz w:val="12"/>
        </w:rPr>
        <w:t>be</w:t>
      </w:r>
      <w:r w:rsidRPr="0097394B">
        <w:rPr>
          <w:sz w:val="12"/>
        </w:rPr>
        <w:t xml:space="preserve"> </w:t>
      </w:r>
      <w:r w:rsidRPr="0097394B">
        <w:rPr>
          <w:vanish/>
          <w:sz w:val="12"/>
        </w:rPr>
        <w:t>clear.</w:t>
      </w:r>
      <w:r w:rsidRPr="0097394B">
        <w:rPr>
          <w:sz w:val="12"/>
        </w:rPr>
        <w:t xml:space="preserve"> </w:t>
      </w:r>
      <w:r w:rsidRPr="0097394B">
        <w:rPr>
          <w:rStyle w:val="Emphasis"/>
          <w:highlight w:val="cyan"/>
        </w:rPr>
        <w:t>Rationalism</w:t>
      </w:r>
      <w:r w:rsidRPr="0097394B">
        <w:rPr>
          <w:vanish/>
          <w:sz w:val="12"/>
        </w:rPr>
        <w:t>,</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doctrine</w:t>
      </w:r>
      <w:r w:rsidRPr="0097394B">
        <w:rPr>
          <w:sz w:val="12"/>
        </w:rPr>
        <w:t xml:space="preserve"> </w:t>
      </w:r>
      <w:r w:rsidRPr="0097394B">
        <w:rPr>
          <w:vanish/>
          <w:sz w:val="12"/>
        </w:rPr>
        <w:t>within</w:t>
      </w:r>
      <w:r w:rsidRPr="0097394B">
        <w:rPr>
          <w:sz w:val="12"/>
        </w:rPr>
        <w:t xml:space="preserve"> </w:t>
      </w:r>
      <w:r w:rsidRPr="0097394B">
        <w:rPr>
          <w:vanish/>
          <w:sz w:val="12"/>
        </w:rPr>
        <w:t>which</w:t>
      </w:r>
      <w:r w:rsidRPr="0097394B">
        <w:rPr>
          <w:sz w:val="12"/>
        </w:rPr>
        <w:t xml:space="preserve"> </w:t>
      </w:r>
      <w:r w:rsidRPr="0097394B">
        <w:rPr>
          <w:vanish/>
          <w:sz w:val="12"/>
        </w:rPr>
        <w:t>most</w:t>
      </w:r>
      <w:r w:rsidRPr="0097394B">
        <w:rPr>
          <w:sz w:val="12"/>
        </w:rPr>
        <w:t xml:space="preserve"> </w:t>
      </w:r>
      <w:r w:rsidRPr="0097394B">
        <w:rPr>
          <w:vanish/>
          <w:sz w:val="12"/>
        </w:rPr>
        <w:t>thinking</w:t>
      </w:r>
      <w:r w:rsidRPr="0097394B">
        <w:rPr>
          <w:sz w:val="12"/>
        </w:rPr>
        <w:t xml:space="preserve"> </w:t>
      </w:r>
      <w:r w:rsidRPr="0097394B">
        <w:rPr>
          <w:vanish/>
          <w:sz w:val="12"/>
        </w:rPr>
        <w:t>and</w:t>
      </w:r>
      <w:r w:rsidRPr="0097394B">
        <w:rPr>
          <w:sz w:val="12"/>
        </w:rPr>
        <w:t xml:space="preserve"> </w:t>
      </w:r>
      <w:r w:rsidRPr="0097394B">
        <w:rPr>
          <w:vanish/>
          <w:sz w:val="12"/>
        </w:rPr>
        <w:t>practice</w:t>
      </w:r>
      <w:r w:rsidRPr="0097394B">
        <w:rPr>
          <w:sz w:val="12"/>
        </w:rPr>
        <w:t xml:space="preserve"> </w:t>
      </w:r>
      <w:r w:rsidRPr="0097394B">
        <w:rPr>
          <w:vanish/>
          <w:sz w:val="12"/>
        </w:rPr>
        <w:t>about</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is</w:t>
      </w:r>
      <w:r w:rsidRPr="0097394B">
        <w:rPr>
          <w:sz w:val="12"/>
        </w:rPr>
        <w:t xml:space="preserve"> </w:t>
      </w:r>
      <w:r w:rsidRPr="0097394B">
        <w:rPr>
          <w:vanish/>
          <w:sz w:val="12"/>
        </w:rPr>
        <w:t>currently</w:t>
      </w:r>
      <w:r w:rsidRPr="0097394B">
        <w:rPr>
          <w:sz w:val="12"/>
        </w:rPr>
        <w:t xml:space="preserve"> </w:t>
      </w:r>
      <w:r w:rsidRPr="0097394B">
        <w:rPr>
          <w:vanish/>
          <w:sz w:val="12"/>
        </w:rPr>
        <w:t>done,</w:t>
      </w:r>
      <w:r w:rsidRPr="0097394B">
        <w:rPr>
          <w:sz w:val="12"/>
        </w:rPr>
        <w:t xml:space="preserve"> </w:t>
      </w:r>
      <w:r w:rsidRPr="0097394B">
        <w:rPr>
          <w:rStyle w:val="Emphasis"/>
          <w:highlight w:val="cyan"/>
        </w:rPr>
        <w:t>prioritizes reason as an end in itself. Taoism</w:t>
      </w:r>
      <w:r w:rsidRPr="0097394B">
        <w:rPr>
          <w:vanish/>
          <w:sz w:val="12"/>
        </w:rPr>
        <w:t>,</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doctrine</w:t>
      </w:r>
      <w:r w:rsidRPr="0097394B">
        <w:rPr>
          <w:sz w:val="12"/>
        </w:rPr>
        <w:t xml:space="preserve"> </w:t>
      </w:r>
      <w:r w:rsidRPr="0097394B">
        <w:rPr>
          <w:vanish/>
          <w:sz w:val="12"/>
        </w:rPr>
        <w:t>I</w:t>
      </w:r>
      <w:r w:rsidRPr="0097394B">
        <w:rPr>
          <w:sz w:val="12"/>
        </w:rPr>
        <w:t xml:space="preserve"> </w:t>
      </w:r>
      <w:r w:rsidRPr="0097394B">
        <w:rPr>
          <w:vanish/>
          <w:sz w:val="12"/>
        </w:rPr>
        <w:t>am</w:t>
      </w:r>
      <w:r w:rsidRPr="0097394B">
        <w:rPr>
          <w:sz w:val="12"/>
        </w:rPr>
        <w:t xml:space="preserve"> </w:t>
      </w:r>
      <w:r w:rsidRPr="0097394B">
        <w:rPr>
          <w:vanish/>
          <w:sz w:val="12"/>
        </w:rPr>
        <w:t>trying</w:t>
      </w:r>
      <w:r w:rsidRPr="0097394B">
        <w:rPr>
          <w:sz w:val="12"/>
        </w:rPr>
        <w:t xml:space="preserve"> </w:t>
      </w:r>
      <w:r w:rsidRPr="0097394B">
        <w:rPr>
          <w:vanish/>
          <w:sz w:val="12"/>
        </w:rPr>
        <w:t>to</w:t>
      </w:r>
      <w:r w:rsidRPr="0097394B">
        <w:rPr>
          <w:sz w:val="12"/>
        </w:rPr>
        <w:t xml:space="preserve"> </w:t>
      </w:r>
      <w:r w:rsidRPr="0097394B">
        <w:rPr>
          <w:vanish/>
          <w:sz w:val="12"/>
        </w:rPr>
        <w:t>bring</w:t>
      </w:r>
      <w:r w:rsidRPr="0097394B">
        <w:rPr>
          <w:sz w:val="12"/>
        </w:rPr>
        <w:t xml:space="preserve"> </w:t>
      </w:r>
      <w:r w:rsidRPr="0097394B">
        <w:rPr>
          <w:vanish/>
          <w:sz w:val="12"/>
        </w:rPr>
        <w:t>to</w:t>
      </w:r>
      <w:r w:rsidRPr="0097394B">
        <w:rPr>
          <w:sz w:val="12"/>
        </w:rPr>
        <w:t xml:space="preserve"> </w:t>
      </w:r>
      <w:r w:rsidRPr="0097394B">
        <w:rPr>
          <w:vanish/>
          <w:sz w:val="12"/>
        </w:rPr>
        <w:t>bear</w:t>
      </w:r>
      <w:r w:rsidRPr="0097394B">
        <w:rPr>
          <w:sz w:val="12"/>
        </w:rPr>
        <w:t xml:space="preserve"> </w:t>
      </w:r>
      <w:r w:rsidRPr="0097394B">
        <w:rPr>
          <w:vanish/>
          <w:sz w:val="12"/>
        </w:rPr>
        <w:t>upon</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construction</w:t>
      </w:r>
      <w:r w:rsidRPr="0097394B">
        <w:rPr>
          <w:sz w:val="12"/>
        </w:rPr>
        <w:t xml:space="preserve"> </w:t>
      </w:r>
      <w:r w:rsidRPr="0097394B">
        <w:rPr>
          <w:vanish/>
          <w:sz w:val="12"/>
        </w:rPr>
        <w:t>of</w:t>
      </w:r>
      <w:r w:rsidRPr="0097394B">
        <w:rPr>
          <w:sz w:val="12"/>
        </w:rPr>
        <w:t xml:space="preserve"> </w:t>
      </w:r>
      <w:r w:rsidRPr="0097394B">
        <w:rPr>
          <w:vanish/>
          <w:sz w:val="12"/>
        </w:rPr>
        <w:t>this</w:t>
      </w:r>
      <w:r w:rsidRPr="0097394B">
        <w:rPr>
          <w:sz w:val="12"/>
        </w:rPr>
        <w:t xml:space="preserve"> </w:t>
      </w:r>
      <w:r w:rsidRPr="0097394B">
        <w:rPr>
          <w:vanish/>
          <w:sz w:val="12"/>
        </w:rPr>
        <w:t>concept,</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and</w:t>
      </w:r>
      <w:r w:rsidRPr="0097394B">
        <w:rPr>
          <w:sz w:val="12"/>
        </w:rPr>
        <w:t xml:space="preserve"> </w:t>
      </w:r>
      <w:r w:rsidRPr="0097394B">
        <w:rPr>
          <w:vanish/>
          <w:sz w:val="12"/>
        </w:rPr>
        <w:t>practice</w:t>
      </w:r>
      <w:r w:rsidRPr="0097394B">
        <w:rPr>
          <w:sz w:val="12"/>
        </w:rPr>
        <w:t xml:space="preserve"> </w:t>
      </w:r>
      <w:r w:rsidRPr="0097394B">
        <w:rPr>
          <w:vanish/>
          <w:sz w:val="12"/>
        </w:rPr>
        <w:t>that</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It</w:t>
      </w:r>
      <w:r w:rsidRPr="0097394B">
        <w:rPr>
          <w:sz w:val="12"/>
        </w:rPr>
        <w:t xml:space="preserve"> </w:t>
      </w:r>
      <w:r w:rsidRPr="0097394B">
        <w:rPr>
          <w:rStyle w:val="Emphasis"/>
          <w:highlight w:val="cyan"/>
        </w:rPr>
        <w:t>prioritizes</w:t>
      </w:r>
      <w:r w:rsidRPr="0097394B">
        <w:rPr>
          <w:sz w:val="12"/>
        </w:rPr>
        <w:t xml:space="preserve"> </w:t>
      </w:r>
      <w:r w:rsidRPr="0097394B">
        <w:rPr>
          <w:vanish/>
          <w:sz w:val="12"/>
        </w:rPr>
        <w:t>sacral</w:t>
      </w:r>
      <w:r w:rsidRPr="0097394B">
        <w:rPr>
          <w:sz w:val="12"/>
        </w:rPr>
        <w:t xml:space="preserve"> </w:t>
      </w:r>
      <w:r w:rsidRPr="0097394B">
        <w:rPr>
          <w:vanish/>
          <w:sz w:val="12"/>
        </w:rPr>
        <w:t>(and</w:t>
      </w:r>
      <w:r w:rsidRPr="0097394B">
        <w:rPr>
          <w:sz w:val="12"/>
        </w:rPr>
        <w:t xml:space="preserve"> </w:t>
      </w:r>
      <w:r w:rsidRPr="0097394B">
        <w:rPr>
          <w:vanish/>
          <w:sz w:val="12"/>
        </w:rPr>
        <w:t>in</w:t>
      </w:r>
      <w:r w:rsidRPr="0097394B">
        <w:rPr>
          <w:sz w:val="12"/>
        </w:rPr>
        <w:t xml:space="preserve"> </w:t>
      </w:r>
      <w:r w:rsidRPr="0097394B">
        <w:rPr>
          <w:vanish/>
          <w:sz w:val="12"/>
        </w:rPr>
        <w:t>this</w:t>
      </w:r>
      <w:r w:rsidRPr="0097394B">
        <w:rPr>
          <w:sz w:val="12"/>
        </w:rPr>
        <w:t xml:space="preserve"> </w:t>
      </w:r>
      <w:r w:rsidRPr="0097394B">
        <w:rPr>
          <w:vanish/>
          <w:sz w:val="12"/>
        </w:rPr>
        <w:t>instance,</w:t>
      </w:r>
      <w:r w:rsidRPr="0097394B">
        <w:rPr>
          <w:sz w:val="12"/>
        </w:rPr>
        <w:t xml:space="preserve"> </w:t>
      </w:r>
      <w:r w:rsidRPr="0097394B">
        <w:rPr>
          <w:vanish/>
          <w:sz w:val="12"/>
        </w:rPr>
        <w:t>Taoist)</w:t>
      </w:r>
      <w:r w:rsidRPr="0097394B">
        <w:rPr>
          <w:sz w:val="12"/>
        </w:rPr>
        <w:t xml:space="preserve"> </w:t>
      </w:r>
      <w:r w:rsidRPr="0097394B">
        <w:rPr>
          <w:rStyle w:val="Emphasis"/>
          <w:highlight w:val="cyan"/>
        </w:rPr>
        <w:t>insights instead</w:t>
      </w:r>
      <w:r w:rsidRPr="0097394B">
        <w:rPr>
          <w:vanish/>
          <w:sz w:val="12"/>
        </w:rPr>
        <w:t>.</w:t>
      </w:r>
      <w:r w:rsidRPr="0097394B">
        <w:rPr>
          <w:sz w:val="12"/>
        </w:rPr>
        <w:t xml:space="preserve"> </w:t>
      </w:r>
      <w:r w:rsidRPr="0097394B">
        <w:rPr>
          <w:rStyle w:val="Emphasis"/>
          <w:highlight w:val="cyan"/>
        </w:rPr>
        <w:t>These two</w:t>
      </w:r>
      <w:r w:rsidRPr="0097394B">
        <w:rPr>
          <w:sz w:val="12"/>
        </w:rPr>
        <w:t xml:space="preserve"> </w:t>
      </w:r>
      <w:r w:rsidRPr="0097394B">
        <w:rPr>
          <w:vanish/>
          <w:sz w:val="12"/>
        </w:rPr>
        <w:t>are</w:t>
      </w:r>
      <w:r w:rsidRPr="0097394B">
        <w:rPr>
          <w:sz w:val="12"/>
        </w:rPr>
        <w:t xml:space="preserve"> </w:t>
      </w:r>
      <w:r w:rsidRPr="0097394B">
        <w:rPr>
          <w:vanish/>
          <w:sz w:val="12"/>
        </w:rPr>
        <w:t>seemingly</w:t>
      </w:r>
      <w:r w:rsidRPr="0097394B">
        <w:rPr>
          <w:sz w:val="12"/>
        </w:rPr>
        <w:t xml:space="preserve"> </w:t>
      </w:r>
      <w:r w:rsidRPr="0097394B">
        <w:rPr>
          <w:vanish/>
          <w:sz w:val="12"/>
        </w:rPr>
        <w:t>incommensurable.</w:t>
      </w:r>
      <w:r w:rsidRPr="0097394B">
        <w:rPr>
          <w:sz w:val="12"/>
        </w:rPr>
        <w:t xml:space="preserve"> </w:t>
      </w:r>
      <w:r w:rsidRPr="0097394B">
        <w:rPr>
          <w:vanish/>
          <w:sz w:val="12"/>
        </w:rPr>
        <w:t>They</w:t>
      </w:r>
      <w:r w:rsidRPr="0097394B">
        <w:rPr>
          <w:sz w:val="12"/>
        </w:rPr>
        <w:t xml:space="preserve"> </w:t>
      </w:r>
      <w:r w:rsidRPr="0097394B">
        <w:rPr>
          <w:vanish/>
          <w:sz w:val="12"/>
        </w:rPr>
        <w:t>would</w:t>
      </w:r>
      <w:r w:rsidRPr="0097394B">
        <w:rPr>
          <w:sz w:val="12"/>
        </w:rPr>
        <w:t xml:space="preserve"> </w:t>
      </w:r>
      <w:r w:rsidRPr="0097394B">
        <w:rPr>
          <w:vanish/>
          <w:sz w:val="12"/>
        </w:rPr>
        <w:t>seem</w:t>
      </w:r>
      <w:r w:rsidRPr="0097394B">
        <w:rPr>
          <w:sz w:val="12"/>
        </w:rPr>
        <w:t xml:space="preserve"> </w:t>
      </w:r>
      <w:r w:rsidRPr="0097394B">
        <w:rPr>
          <w:vanish/>
          <w:sz w:val="12"/>
        </w:rPr>
        <w:t>to</w:t>
      </w:r>
      <w:r w:rsidRPr="0097394B">
        <w:rPr>
          <w:sz w:val="12"/>
        </w:rPr>
        <w:t xml:space="preserve"> </w:t>
      </w:r>
      <w:r w:rsidRPr="0097394B">
        <w:rPr>
          <w:rStyle w:val="Emphasis"/>
          <w:highlight w:val="cyan"/>
        </w:rPr>
        <w:t>represent an unbridgeable epistemological divide.</w:t>
      </w:r>
      <w:r w:rsidRPr="0097394B">
        <w:rPr>
          <w:sz w:val="12"/>
        </w:rPr>
        <w:t xml:space="preserve"> </w:t>
      </w:r>
      <w:r w:rsidRPr="0097394B">
        <w:rPr>
          <w:vanish/>
          <w:sz w:val="12"/>
        </w:rPr>
        <w:t>Their</w:t>
      </w:r>
      <w:r w:rsidRPr="0097394B">
        <w:rPr>
          <w:sz w:val="12"/>
        </w:rPr>
        <w:t xml:space="preserve"> </w:t>
      </w:r>
      <w:r w:rsidRPr="0097394B">
        <w:rPr>
          <w:vanish/>
          <w:sz w:val="12"/>
        </w:rPr>
        <w:t>protagonists</w:t>
      </w:r>
      <w:r w:rsidRPr="0097394B">
        <w:rPr>
          <w:sz w:val="12"/>
        </w:rPr>
        <w:t xml:space="preserve"> </w:t>
      </w:r>
      <w:r w:rsidRPr="0097394B">
        <w:rPr>
          <w:vanish/>
          <w:sz w:val="12"/>
        </w:rPr>
        <w:t>not</w:t>
      </w:r>
      <w:r w:rsidRPr="0097394B">
        <w:rPr>
          <w:sz w:val="12"/>
        </w:rPr>
        <w:t xml:space="preserve"> </w:t>
      </w:r>
      <w:r w:rsidRPr="0097394B">
        <w:rPr>
          <w:vanish/>
          <w:sz w:val="12"/>
        </w:rPr>
        <w:t>only</w:t>
      </w:r>
      <w:r w:rsidRPr="0097394B">
        <w:rPr>
          <w:sz w:val="12"/>
        </w:rPr>
        <w:t xml:space="preserve"> </w:t>
      </w:r>
      <w:r w:rsidRPr="0097394B">
        <w:rPr>
          <w:vanish/>
          <w:sz w:val="12"/>
        </w:rPr>
        <w:t>talk</w:t>
      </w:r>
      <w:r w:rsidRPr="0097394B">
        <w:rPr>
          <w:sz w:val="12"/>
        </w:rPr>
        <w:t xml:space="preserve"> </w:t>
      </w:r>
      <w:r w:rsidRPr="0097394B">
        <w:rPr>
          <w:vanish/>
          <w:sz w:val="12"/>
        </w:rPr>
        <w:t>different</w:t>
      </w:r>
      <w:r w:rsidRPr="0097394B">
        <w:rPr>
          <w:sz w:val="12"/>
        </w:rPr>
        <w:t xml:space="preserve"> </w:t>
      </w:r>
      <w:r w:rsidRPr="0097394B">
        <w:rPr>
          <w:vanish/>
          <w:sz w:val="12"/>
        </w:rPr>
        <w:t>analytical</w:t>
      </w:r>
      <w:r w:rsidRPr="0097394B">
        <w:rPr>
          <w:sz w:val="12"/>
        </w:rPr>
        <w:t xml:space="preserve"> </w:t>
      </w:r>
      <w:r w:rsidRPr="0097394B">
        <w:rPr>
          <w:vanish/>
          <w:sz w:val="12"/>
        </w:rPr>
        <w:t>languages,</w:t>
      </w:r>
      <w:r w:rsidRPr="0097394B">
        <w:rPr>
          <w:sz w:val="12"/>
        </w:rPr>
        <w:t xml:space="preserve"> </w:t>
      </w:r>
      <w:r w:rsidRPr="0097394B">
        <w:rPr>
          <w:vanish/>
          <w:sz w:val="12"/>
        </w:rPr>
        <w:t>they</w:t>
      </w:r>
      <w:r w:rsidRPr="0097394B">
        <w:rPr>
          <w:sz w:val="12"/>
        </w:rPr>
        <w:t xml:space="preserve"> </w:t>
      </w:r>
      <w:r w:rsidRPr="0097394B">
        <w:rPr>
          <w:vanish/>
          <w:sz w:val="12"/>
        </w:rPr>
        <w:t>talk</w:t>
      </w:r>
      <w:r w:rsidRPr="0097394B">
        <w:rPr>
          <w:sz w:val="12"/>
        </w:rPr>
        <w:t xml:space="preserve"> </w:t>
      </w:r>
      <w:r w:rsidRPr="0097394B">
        <w:rPr>
          <w:vanish/>
          <w:sz w:val="12"/>
        </w:rPr>
        <w:t>past</w:t>
      </w:r>
      <w:r w:rsidRPr="0097394B">
        <w:rPr>
          <w:sz w:val="12"/>
        </w:rPr>
        <w:t xml:space="preserve"> </w:t>
      </w:r>
      <w:r w:rsidRPr="0097394B">
        <w:rPr>
          <w:vanish/>
          <w:sz w:val="12"/>
        </w:rPr>
        <w:t>each</w:t>
      </w:r>
      <w:r w:rsidRPr="0097394B">
        <w:rPr>
          <w:sz w:val="12"/>
        </w:rPr>
        <w:t xml:space="preserve"> </w:t>
      </w:r>
      <w:r w:rsidRPr="0097394B">
        <w:rPr>
          <w:vanish/>
          <w:sz w:val="12"/>
        </w:rPr>
        <w:t>other</w:t>
      </w:r>
      <w:r w:rsidRPr="0097394B">
        <w:rPr>
          <w:sz w:val="12"/>
        </w:rPr>
        <w:t xml:space="preserve"> </w:t>
      </w:r>
      <w:r w:rsidRPr="0097394B">
        <w:rPr>
          <w:vanish/>
          <w:sz w:val="12"/>
        </w:rPr>
        <w:t>as</w:t>
      </w:r>
      <w:r w:rsidRPr="0097394B">
        <w:rPr>
          <w:sz w:val="12"/>
        </w:rPr>
        <w:t xml:space="preserve"> </w:t>
      </w:r>
      <w:r w:rsidRPr="0097394B">
        <w:rPr>
          <w:vanish/>
          <w:sz w:val="12"/>
        </w:rPr>
        <w:t>well,</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just</w:t>
      </w:r>
      <w:r w:rsidRPr="0097394B">
        <w:rPr>
          <w:sz w:val="12"/>
        </w:rPr>
        <w:t xml:space="preserve"> </w:t>
      </w:r>
      <w:r w:rsidRPr="0097394B">
        <w:rPr>
          <w:vanish/>
          <w:sz w:val="12"/>
        </w:rPr>
        <w:t>what</w:t>
      </w:r>
      <w:r w:rsidRPr="0097394B">
        <w:rPr>
          <w:sz w:val="12"/>
        </w:rPr>
        <w:t xml:space="preserve"> </w:t>
      </w:r>
      <w:r w:rsidRPr="0097394B">
        <w:rPr>
          <w:vanish/>
          <w:sz w:val="12"/>
        </w:rPr>
        <w:t>I</w:t>
      </w:r>
      <w:r w:rsidRPr="0097394B">
        <w:rPr>
          <w:sz w:val="12"/>
        </w:rPr>
        <w:t xml:space="preserve"> </w:t>
      </w:r>
      <w:r w:rsidRPr="0097394B">
        <w:rPr>
          <w:vanish/>
          <w:sz w:val="12"/>
        </w:rPr>
        <w:t>want</w:t>
      </w:r>
      <w:r w:rsidRPr="0097394B">
        <w:rPr>
          <w:sz w:val="12"/>
        </w:rPr>
        <w:t xml:space="preserve"> </w:t>
      </w:r>
      <w:r w:rsidRPr="0097394B">
        <w:rPr>
          <w:vanish/>
          <w:sz w:val="12"/>
        </w:rPr>
        <w:t>to</w:t>
      </w:r>
      <w:r w:rsidRPr="0097394B">
        <w:rPr>
          <w:sz w:val="12"/>
        </w:rPr>
        <w:t xml:space="preserve"> </w:t>
      </w:r>
      <w:r w:rsidRPr="0097394B">
        <w:rPr>
          <w:vanish/>
          <w:sz w:val="12"/>
        </w:rPr>
        <w:t>prevent,</w:t>
      </w:r>
      <w:r w:rsidRPr="0097394B">
        <w:rPr>
          <w:sz w:val="12"/>
        </w:rPr>
        <w:t xml:space="preserve"> </w:t>
      </w:r>
      <w:r w:rsidRPr="0097394B">
        <w:rPr>
          <w:vanish/>
          <w:sz w:val="12"/>
        </w:rPr>
        <w:t>not</w:t>
      </w:r>
      <w:r w:rsidRPr="0097394B">
        <w:rPr>
          <w:sz w:val="12"/>
        </w:rPr>
        <w:t xml:space="preserve"> </w:t>
      </w:r>
      <w:r w:rsidRPr="0097394B">
        <w:rPr>
          <w:vanish/>
          <w:sz w:val="12"/>
        </w:rPr>
        <w:t>just</w:t>
      </w:r>
      <w:r w:rsidRPr="0097394B">
        <w:rPr>
          <w:sz w:val="12"/>
        </w:rPr>
        <w:t xml:space="preserve"> </w:t>
      </w:r>
      <w:r w:rsidRPr="0097394B">
        <w:rPr>
          <w:vanish/>
          <w:sz w:val="12"/>
        </w:rPr>
        <w:t>because</w:t>
      </w:r>
      <w:r w:rsidRPr="0097394B">
        <w:rPr>
          <w:sz w:val="12"/>
        </w:rPr>
        <w:t xml:space="preserve"> </w:t>
      </w:r>
      <w:r w:rsidRPr="0097394B">
        <w:rPr>
          <w:vanish/>
          <w:sz w:val="12"/>
        </w:rPr>
        <w:t>I</w:t>
      </w:r>
      <w:r w:rsidRPr="0097394B">
        <w:rPr>
          <w:sz w:val="12"/>
        </w:rPr>
        <w:t xml:space="preserve"> </w:t>
      </w:r>
      <w:r w:rsidRPr="0097394B">
        <w:rPr>
          <w:vanish/>
          <w:sz w:val="12"/>
        </w:rPr>
        <w:t>do</w:t>
      </w:r>
      <w:r w:rsidRPr="0097394B">
        <w:rPr>
          <w:sz w:val="12"/>
        </w:rPr>
        <w:t xml:space="preserve"> </w:t>
      </w:r>
      <w:r w:rsidRPr="0097394B">
        <w:rPr>
          <w:vanish/>
          <w:sz w:val="12"/>
        </w:rPr>
        <w:t>not</w:t>
      </w:r>
      <w:r w:rsidRPr="0097394B">
        <w:rPr>
          <w:sz w:val="12"/>
        </w:rPr>
        <w:t xml:space="preserve"> </w:t>
      </w:r>
      <w:r w:rsidRPr="0097394B">
        <w:rPr>
          <w:vanish/>
          <w:sz w:val="12"/>
        </w:rPr>
        <w:t>like</w:t>
      </w:r>
      <w:r w:rsidRPr="0097394B">
        <w:rPr>
          <w:sz w:val="12"/>
        </w:rPr>
        <w:t xml:space="preserve"> </w:t>
      </w:r>
      <w:r w:rsidRPr="0097394B">
        <w:rPr>
          <w:vanish/>
          <w:sz w:val="12"/>
        </w:rPr>
        <w:t>dialogues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deaf,</w:t>
      </w:r>
      <w:r w:rsidRPr="0097394B">
        <w:rPr>
          <w:sz w:val="12"/>
        </w:rPr>
        <w:t xml:space="preserve"> </w:t>
      </w:r>
      <w:r w:rsidRPr="0097394B">
        <w:rPr>
          <w:vanish/>
          <w:sz w:val="12"/>
        </w:rPr>
        <w:t>but</w:t>
      </w:r>
      <w:r w:rsidRPr="0097394B">
        <w:rPr>
          <w:sz w:val="12"/>
        </w:rPr>
        <w:t xml:space="preserve"> </w:t>
      </w:r>
      <w:r w:rsidRPr="0097394B">
        <w:rPr>
          <w:vanish/>
          <w:sz w:val="12"/>
        </w:rPr>
        <w:t>more</w:t>
      </w:r>
      <w:r w:rsidRPr="0097394B">
        <w:rPr>
          <w:sz w:val="12"/>
        </w:rPr>
        <w:t xml:space="preserve"> </w:t>
      </w:r>
      <w:r w:rsidRPr="0097394B">
        <w:rPr>
          <w:vanish/>
          <w:sz w:val="12"/>
        </w:rPr>
        <w:t>importantly,</w:t>
      </w:r>
      <w:r w:rsidRPr="0097394B">
        <w:rPr>
          <w:sz w:val="12"/>
        </w:rPr>
        <w:t xml:space="preserve"> </w:t>
      </w:r>
      <w:r w:rsidRPr="0097394B">
        <w:rPr>
          <w:vanish/>
          <w:sz w:val="12"/>
        </w:rPr>
        <w:t>because</w:t>
      </w:r>
      <w:r w:rsidRPr="0097394B">
        <w:rPr>
          <w:sz w:val="12"/>
        </w:rPr>
        <w:t xml:space="preserve"> </w:t>
      </w:r>
      <w:r w:rsidRPr="0097394B">
        <w:rPr>
          <w:vanish/>
          <w:sz w:val="12"/>
        </w:rPr>
        <w:t>I</w:t>
      </w:r>
      <w:r w:rsidRPr="0097394B">
        <w:rPr>
          <w:sz w:val="12"/>
        </w:rPr>
        <w:t xml:space="preserve"> </w:t>
      </w:r>
      <w:r w:rsidRPr="0097394B">
        <w:rPr>
          <w:vanish/>
          <w:sz w:val="12"/>
        </w:rPr>
        <w:t>think</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capitulate</w:t>
      </w:r>
      <w:r w:rsidRPr="0097394B">
        <w:rPr>
          <w:sz w:val="12"/>
        </w:rPr>
        <w:t xml:space="preserve"> </w:t>
      </w:r>
      <w:r w:rsidRPr="0097394B">
        <w:rPr>
          <w:vanish/>
          <w:sz w:val="12"/>
        </w:rPr>
        <w:t>to</w:t>
      </w:r>
      <w:r w:rsidRPr="0097394B">
        <w:rPr>
          <w:sz w:val="12"/>
        </w:rPr>
        <w:t xml:space="preserve"> </w:t>
      </w:r>
      <w:r w:rsidRPr="0097394B">
        <w:rPr>
          <w:vanish/>
          <w:sz w:val="12"/>
        </w:rPr>
        <w:t>rationalism.</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perspective,</w:t>
      </w:r>
      <w:r w:rsidRPr="0097394B">
        <w:rPr>
          <w:sz w:val="12"/>
        </w:rPr>
        <w:t xml:space="preserve"> </w:t>
      </w:r>
      <w:r w:rsidRPr="0097394B">
        <w:rPr>
          <w:vanish/>
          <w:sz w:val="12"/>
        </w:rPr>
        <w:t>Taoism</w:t>
      </w:r>
      <w:r w:rsidRPr="0097394B">
        <w:rPr>
          <w:sz w:val="12"/>
        </w:rPr>
        <w:t xml:space="preserve"> </w:t>
      </w:r>
      <w:r w:rsidRPr="0097394B">
        <w:rPr>
          <w:vanish/>
          <w:sz w:val="12"/>
        </w:rPr>
        <w:t>looks</w:t>
      </w:r>
      <w:r w:rsidRPr="0097394B">
        <w:rPr>
          <w:sz w:val="12"/>
        </w:rPr>
        <w:t xml:space="preserve"> </w:t>
      </w:r>
      <w:r w:rsidRPr="0097394B">
        <w:rPr>
          <w:vanish/>
          <w:sz w:val="12"/>
        </w:rPr>
        <w:t>anti-rational.</w:t>
      </w:r>
      <w:r w:rsidRPr="0097394B">
        <w:rPr>
          <w:sz w:val="12"/>
        </w:rPr>
        <w:t xml:space="preserve"> </w:t>
      </w:r>
      <w:r w:rsidRPr="0097394B">
        <w:rPr>
          <w:vanish/>
          <w:sz w:val="12"/>
        </w:rPr>
        <w:t>As</w:t>
      </w:r>
      <w:r w:rsidRPr="0097394B">
        <w:rPr>
          <w:sz w:val="12"/>
        </w:rPr>
        <w:t xml:space="preserve"> </w:t>
      </w:r>
      <w:r w:rsidRPr="0097394B">
        <w:rPr>
          <w:vanish/>
          <w:sz w:val="12"/>
        </w:rPr>
        <w:t>such,</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at</w:t>
      </w:r>
      <w:r w:rsidRPr="0097394B">
        <w:rPr>
          <w:sz w:val="12"/>
        </w:rPr>
        <w:t xml:space="preserve"> </w:t>
      </w:r>
      <w:r w:rsidRPr="0097394B">
        <w:rPr>
          <w:vanish/>
          <w:sz w:val="12"/>
        </w:rPr>
        <w:t>best</w:t>
      </w:r>
      <w:r w:rsidRPr="0097394B">
        <w:rPr>
          <w:sz w:val="12"/>
        </w:rPr>
        <w:t xml:space="preserve"> </w:t>
      </w:r>
      <w:r w:rsidRPr="0097394B">
        <w:rPr>
          <w:vanish/>
          <w:sz w:val="12"/>
        </w:rPr>
        <w:t>interesting.</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reliable</w:t>
      </w:r>
      <w:r w:rsidRPr="0097394B">
        <w:rPr>
          <w:sz w:val="12"/>
        </w:rPr>
        <w:t xml:space="preserve"> </w:t>
      </w:r>
      <w:r w:rsidRPr="0097394B">
        <w:rPr>
          <w:vanish/>
          <w:sz w:val="12"/>
        </w:rPr>
        <w:t>knowledge.</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perspective,</w:t>
      </w:r>
      <w:r w:rsidRPr="0097394B">
        <w:rPr>
          <w:sz w:val="12"/>
        </w:rPr>
        <w:t xml:space="preserve"> </w:t>
      </w:r>
      <w:r w:rsidRPr="0097394B">
        <w:rPr>
          <w:vanish/>
          <w:sz w:val="12"/>
        </w:rPr>
        <w:t>however,</w:t>
      </w:r>
      <w:r w:rsidRPr="0097394B">
        <w:rPr>
          <w:sz w:val="12"/>
        </w:rPr>
        <w:t xml:space="preserve"> </w:t>
      </w:r>
      <w:r w:rsidRPr="0097394B">
        <w:rPr>
          <w:vanish/>
          <w:sz w:val="12"/>
        </w:rPr>
        <w:t>rationalism</w:t>
      </w:r>
      <w:r w:rsidRPr="0097394B">
        <w:rPr>
          <w:sz w:val="12"/>
        </w:rPr>
        <w:t xml:space="preserve"> </w:t>
      </w:r>
      <w:r w:rsidRPr="0097394B">
        <w:rPr>
          <w:vanish/>
          <w:sz w:val="12"/>
        </w:rPr>
        <w:t>is</w:t>
      </w:r>
      <w:r w:rsidRPr="0097394B">
        <w:rPr>
          <w:sz w:val="12"/>
        </w:rPr>
        <w:t xml:space="preserve"> </w:t>
      </w:r>
      <w:r w:rsidRPr="0097394B">
        <w:rPr>
          <w:vanish/>
          <w:sz w:val="12"/>
        </w:rPr>
        <w:t>what</w:t>
      </w:r>
      <w:r w:rsidRPr="0097394B">
        <w:rPr>
          <w:sz w:val="12"/>
        </w:rPr>
        <w:t xml:space="preserve"> </w:t>
      </w:r>
      <w:r w:rsidRPr="0097394B">
        <w:rPr>
          <w:vanish/>
          <w:sz w:val="12"/>
        </w:rPr>
        <w:t>one</w:t>
      </w:r>
      <w:r w:rsidRPr="0097394B">
        <w:rPr>
          <w:sz w:val="12"/>
        </w:rPr>
        <w:t xml:space="preserve"> </w:t>
      </w:r>
      <w:r w:rsidRPr="0097394B">
        <w:rPr>
          <w:vanish/>
          <w:sz w:val="12"/>
        </w:rPr>
        <w:t>does</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rational</w:t>
      </w:r>
      <w:r w:rsidRPr="0097394B">
        <w:rPr>
          <w:sz w:val="12"/>
        </w:rPr>
        <w:t xml:space="preserve"> </w:t>
      </w:r>
      <w:r w:rsidRPr="0097394B">
        <w:rPr>
          <w:vanish/>
          <w:sz w:val="12"/>
        </w:rPr>
        <w:t>part</w:t>
      </w:r>
      <w:r w:rsidRPr="0097394B">
        <w:rPr>
          <w:sz w:val="12"/>
        </w:rPr>
        <w:t xml:space="preserve"> </w:t>
      </w:r>
      <w:r w:rsidRPr="0097394B">
        <w:rPr>
          <w:vanish/>
          <w:sz w:val="12"/>
        </w:rPr>
        <w:t>of</w:t>
      </w:r>
      <w:r w:rsidRPr="0097394B">
        <w:rPr>
          <w:sz w:val="12"/>
        </w:rPr>
        <w:t xml:space="preserve"> </w:t>
      </w:r>
      <w:r w:rsidRPr="0097394B">
        <w:rPr>
          <w:vanish/>
          <w:sz w:val="12"/>
        </w:rPr>
        <w:t>one’s</w:t>
      </w:r>
      <w:r w:rsidRPr="0097394B">
        <w:rPr>
          <w:sz w:val="12"/>
        </w:rPr>
        <w:t xml:space="preserve"> </w:t>
      </w:r>
      <w:r w:rsidRPr="0097394B">
        <w:rPr>
          <w:vanish/>
          <w:sz w:val="12"/>
        </w:rPr>
        <w:t>mind.</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only</w:t>
      </w:r>
      <w:r w:rsidRPr="0097394B">
        <w:rPr>
          <w:sz w:val="12"/>
        </w:rPr>
        <w:t xml:space="preserve"> </w:t>
      </w:r>
      <w:r w:rsidRPr="0097394B">
        <w:rPr>
          <w:vanish/>
          <w:sz w:val="12"/>
        </w:rPr>
        <w:t>part</w:t>
      </w:r>
      <w:r w:rsidRPr="0097394B">
        <w:rPr>
          <w:sz w:val="12"/>
        </w:rPr>
        <w:t xml:space="preserve"> </w:t>
      </w:r>
      <w:r w:rsidRPr="0097394B">
        <w:rPr>
          <w:vanish/>
          <w:sz w:val="12"/>
        </w:rPr>
        <w:t>of</w:t>
      </w:r>
      <w:r w:rsidRPr="0097394B">
        <w:rPr>
          <w:sz w:val="12"/>
        </w:rPr>
        <w:t xml:space="preserve"> </w:t>
      </w:r>
      <w:r w:rsidRPr="0097394B">
        <w:rPr>
          <w:vanish/>
          <w:sz w:val="12"/>
        </w:rPr>
        <w:t>what</w:t>
      </w:r>
      <w:r w:rsidRPr="0097394B">
        <w:rPr>
          <w:sz w:val="12"/>
        </w:rPr>
        <w:t xml:space="preserve"> </w:t>
      </w:r>
      <w:r w:rsidRPr="0097394B">
        <w:rPr>
          <w:vanish/>
          <w:sz w:val="12"/>
        </w:rPr>
        <w:t>Taoists</w:t>
      </w:r>
      <w:r w:rsidRPr="0097394B">
        <w:rPr>
          <w:sz w:val="12"/>
        </w:rPr>
        <w:t xml:space="preserve"> </w:t>
      </w:r>
      <w:r w:rsidRPr="0097394B">
        <w:rPr>
          <w:vanish/>
          <w:sz w:val="12"/>
        </w:rPr>
        <w:t>do,</w:t>
      </w:r>
      <w:r w:rsidRPr="0097394B">
        <w:rPr>
          <w:sz w:val="12"/>
        </w:rPr>
        <w:t xml:space="preserve"> </w:t>
      </w:r>
      <w:r w:rsidRPr="0097394B">
        <w:rPr>
          <w:vanish/>
          <w:sz w:val="12"/>
        </w:rPr>
        <w:t>nor</w:t>
      </w:r>
      <w:r w:rsidRPr="0097394B">
        <w:rPr>
          <w:sz w:val="12"/>
        </w:rPr>
        <w:t xml:space="preserve"> </w:t>
      </w:r>
      <w:r w:rsidRPr="0097394B">
        <w:rPr>
          <w:vanish/>
          <w:sz w:val="12"/>
        </w:rPr>
        <w:t>need</w:t>
      </w:r>
      <w:r w:rsidRPr="0097394B">
        <w:rPr>
          <w:sz w:val="12"/>
        </w:rPr>
        <w:t xml:space="preserve"> </w:t>
      </w:r>
      <w:r w:rsidRPr="0097394B">
        <w:rPr>
          <w:vanish/>
          <w:sz w:val="12"/>
        </w:rPr>
        <w:t>it</w:t>
      </w:r>
      <w:r w:rsidRPr="0097394B">
        <w:rPr>
          <w:sz w:val="12"/>
        </w:rPr>
        <w:t xml:space="preserve"> </w:t>
      </w:r>
      <w:r w:rsidRPr="0097394B">
        <w:rPr>
          <w:vanish/>
          <w:sz w:val="12"/>
        </w:rPr>
        <w:t>be</w:t>
      </w:r>
      <w:r w:rsidRPr="0097394B">
        <w:rPr>
          <w:sz w:val="12"/>
        </w:rPr>
        <w:t xml:space="preserve"> </w:t>
      </w:r>
      <w:r w:rsidRPr="0097394B">
        <w:rPr>
          <w:vanish/>
          <w:sz w:val="12"/>
        </w:rPr>
        <w:t>the</w:t>
      </w:r>
      <w:r w:rsidRPr="0097394B">
        <w:rPr>
          <w:sz w:val="12"/>
        </w:rPr>
        <w:t xml:space="preserve"> </w:t>
      </w:r>
      <w:r w:rsidRPr="0097394B">
        <w:rPr>
          <w:vanish/>
          <w:sz w:val="12"/>
        </w:rPr>
        <w:t>larger</w:t>
      </w:r>
      <w:r w:rsidRPr="0097394B">
        <w:rPr>
          <w:sz w:val="12"/>
        </w:rPr>
        <w:t xml:space="preserve"> </w:t>
      </w:r>
      <w:r w:rsidRPr="0097394B">
        <w:rPr>
          <w:vanish/>
          <w:sz w:val="12"/>
        </w:rPr>
        <w:t>part,</w:t>
      </w:r>
      <w:r w:rsidRPr="0097394B">
        <w:rPr>
          <w:sz w:val="12"/>
        </w:rPr>
        <w:t xml:space="preserve"> </w:t>
      </w:r>
      <w:r w:rsidRPr="0097394B">
        <w:rPr>
          <w:vanish/>
          <w:sz w:val="12"/>
        </w:rPr>
        <w:t>since</w:t>
      </w:r>
      <w:r w:rsidRPr="0097394B">
        <w:rPr>
          <w:sz w:val="12"/>
        </w:rPr>
        <w:t xml:space="preserve"> </w:t>
      </w:r>
      <w:r w:rsidRPr="0097394B">
        <w:rPr>
          <w:vanish/>
          <w:sz w:val="12"/>
        </w:rPr>
        <w:t>it</w:t>
      </w:r>
      <w:r w:rsidRPr="0097394B">
        <w:rPr>
          <w:sz w:val="12"/>
        </w:rPr>
        <w:t xml:space="preserve"> </w:t>
      </w:r>
      <w:r w:rsidRPr="0097394B">
        <w:rPr>
          <w:vanish/>
          <w:sz w:val="12"/>
        </w:rPr>
        <w:t>includes</w:t>
      </w:r>
      <w:r w:rsidRPr="0097394B">
        <w:rPr>
          <w:sz w:val="12"/>
        </w:rPr>
        <w:t xml:space="preserve"> </w:t>
      </w:r>
      <w:r w:rsidRPr="0097394B">
        <w:rPr>
          <w:vanish/>
          <w:sz w:val="12"/>
        </w:rPr>
        <w:t>the</w:t>
      </w:r>
      <w:r w:rsidRPr="0097394B">
        <w:rPr>
          <w:sz w:val="12"/>
        </w:rPr>
        <w:t xml:space="preserve"> </w:t>
      </w:r>
      <w:r w:rsidRPr="0097394B">
        <w:rPr>
          <w:vanish/>
          <w:sz w:val="12"/>
        </w:rPr>
        <w:t>injunction</w:t>
      </w:r>
      <w:r w:rsidRPr="0097394B">
        <w:rPr>
          <w:sz w:val="12"/>
        </w:rPr>
        <w:t xml:space="preserve"> </w:t>
      </w:r>
      <w:r w:rsidRPr="0097394B">
        <w:rPr>
          <w:vanish/>
          <w:sz w:val="12"/>
        </w:rPr>
        <w:t>to</w:t>
      </w:r>
      <w:r w:rsidRPr="0097394B">
        <w:rPr>
          <w:sz w:val="12"/>
        </w:rPr>
        <w:t xml:space="preserve"> </w:t>
      </w:r>
      <w:r w:rsidRPr="0097394B">
        <w:rPr>
          <w:vanish/>
          <w:sz w:val="12"/>
        </w:rPr>
        <w:t>live</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state</w:t>
      </w:r>
      <w:r w:rsidRPr="0097394B">
        <w:rPr>
          <w:sz w:val="12"/>
        </w:rPr>
        <w:t xml:space="preserve"> </w:t>
      </w:r>
      <w:r w:rsidRPr="0097394B">
        <w:rPr>
          <w:vanish/>
          <w:sz w:val="12"/>
        </w:rPr>
        <w:t>of</w:t>
      </w:r>
      <w:r w:rsidRPr="0097394B">
        <w:rPr>
          <w:sz w:val="12"/>
        </w:rPr>
        <w:t xml:space="preserve"> </w:t>
      </w:r>
      <w:r w:rsidRPr="0097394B">
        <w:rPr>
          <w:vanish/>
          <w:sz w:val="12"/>
        </w:rPr>
        <w:t>sacral</w:t>
      </w:r>
      <w:r w:rsidRPr="0097394B">
        <w:rPr>
          <w:sz w:val="12"/>
        </w:rPr>
        <w:t xml:space="preserve"> </w:t>
      </w:r>
      <w:r w:rsidRPr="0097394B">
        <w:rPr>
          <w:vanish/>
          <w:sz w:val="12"/>
        </w:rPr>
        <w:t>spontaneity.</w:t>
      </w:r>
      <w:r w:rsidRPr="0097394B">
        <w:rPr>
          <w:sz w:val="12"/>
        </w:rPr>
        <w:t xml:space="preserve"> </w:t>
      </w:r>
      <w:r w:rsidRPr="0097394B">
        <w:rPr>
          <w:vanish/>
          <w:sz w:val="12"/>
        </w:rPr>
        <w:t>I</w:t>
      </w:r>
      <w:r w:rsidRPr="0097394B">
        <w:rPr>
          <w:sz w:val="12"/>
        </w:rPr>
        <w:t xml:space="preserve"> </w:t>
      </w:r>
      <w:r w:rsidRPr="0097394B">
        <w:rPr>
          <w:vanish/>
          <w:sz w:val="12"/>
        </w:rPr>
        <w:t>noted</w:t>
      </w:r>
      <w:r w:rsidRPr="0097394B">
        <w:rPr>
          <w:sz w:val="12"/>
        </w:rPr>
        <w:t xml:space="preserve"> </w:t>
      </w:r>
      <w:r w:rsidRPr="0097394B">
        <w:rPr>
          <w:vanish/>
          <w:sz w:val="12"/>
        </w:rPr>
        <w:t>above</w:t>
      </w:r>
      <w:r w:rsidRPr="0097394B">
        <w:rPr>
          <w:sz w:val="12"/>
        </w:rPr>
        <w:t xml:space="preserve"> </w:t>
      </w:r>
      <w:r w:rsidRPr="0097394B">
        <w:rPr>
          <w:vanish/>
          <w:sz w:val="12"/>
        </w:rPr>
        <w:t>that</w:t>
      </w:r>
      <w:r w:rsidRPr="0097394B">
        <w:rPr>
          <w:sz w:val="12"/>
        </w:rPr>
        <w:t xml:space="preserve"> </w:t>
      </w:r>
      <w:r w:rsidRPr="0097394B">
        <w:rPr>
          <w:rStyle w:val="Emphasis"/>
          <w:highlight w:val="cyan"/>
        </w:rPr>
        <w:t>rationalism is compromised at its root by the kind of self that is required if rationalism is to succeed.</w:t>
      </w:r>
      <w:r w:rsidRPr="0097394B">
        <w:rPr>
          <w:sz w:val="12"/>
        </w:rPr>
        <w:t xml:space="preserve"> </w:t>
      </w:r>
      <w:r w:rsidRPr="0097394B">
        <w:rPr>
          <w:vanish/>
          <w:sz w:val="12"/>
        </w:rPr>
        <w:t>I</w:t>
      </w:r>
      <w:r w:rsidRPr="0097394B">
        <w:rPr>
          <w:sz w:val="12"/>
        </w:rPr>
        <w:t xml:space="preserve"> </w:t>
      </w:r>
      <w:r w:rsidRPr="0097394B">
        <w:rPr>
          <w:vanish/>
          <w:sz w:val="12"/>
        </w:rPr>
        <w:t>argued</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individuated</w:t>
      </w:r>
      <w:r w:rsidRPr="0097394B">
        <w:rPr>
          <w:sz w:val="12"/>
        </w:rPr>
        <w:t xml:space="preserve"> </w:t>
      </w:r>
      <w:r w:rsidRPr="0097394B">
        <w:rPr>
          <w:vanish/>
          <w:sz w:val="12"/>
        </w:rPr>
        <w:t>self</w:t>
      </w:r>
      <w:r w:rsidRPr="0097394B">
        <w:rPr>
          <w:sz w:val="12"/>
        </w:rPr>
        <w:t xml:space="preserve"> </w:t>
      </w:r>
      <w:r w:rsidRPr="0097394B">
        <w:rPr>
          <w:vanish/>
          <w:sz w:val="12"/>
        </w:rPr>
        <w:t>–</w:t>
      </w:r>
      <w:r w:rsidRPr="0097394B">
        <w:rPr>
          <w:sz w:val="12"/>
        </w:rPr>
        <w:t xml:space="preserve"> </w:t>
      </w:r>
      <w:r w:rsidRPr="0097394B">
        <w:rPr>
          <w:vanish/>
          <w:sz w:val="12"/>
        </w:rPr>
        <w:t>at</w:t>
      </w:r>
      <w:r w:rsidRPr="0097394B">
        <w:rPr>
          <w:sz w:val="12"/>
        </w:rPr>
        <w:t xml:space="preserve"> </w:t>
      </w:r>
      <w:r w:rsidRPr="0097394B">
        <w:rPr>
          <w:vanish/>
          <w:sz w:val="12"/>
        </w:rPr>
        <w:t>one</w:t>
      </w:r>
      <w:r w:rsidRPr="0097394B">
        <w:rPr>
          <w:sz w:val="12"/>
        </w:rPr>
        <w:t xml:space="preserve"> </w:t>
      </w:r>
      <w:r w:rsidRPr="0097394B">
        <w:rPr>
          <w:vanish/>
          <w:sz w:val="12"/>
        </w:rPr>
        <w:t>mind’s</w:t>
      </w:r>
      <w:r w:rsidRPr="0097394B">
        <w:rPr>
          <w:sz w:val="12"/>
        </w:rPr>
        <w:t xml:space="preserve"> </w:t>
      </w:r>
      <w:r w:rsidRPr="0097394B">
        <w:rPr>
          <w:vanish/>
          <w:sz w:val="12"/>
        </w:rPr>
        <w:t>remove</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community</w:t>
      </w:r>
      <w:r w:rsidRPr="0097394B">
        <w:rPr>
          <w:sz w:val="12"/>
        </w:rPr>
        <w:t xml:space="preserve"> </w:t>
      </w:r>
      <w:r w:rsidRPr="0097394B">
        <w:rPr>
          <w:vanish/>
          <w:sz w:val="12"/>
        </w:rPr>
        <w:t>–</w:t>
      </w:r>
      <w:r w:rsidRPr="0097394B">
        <w:rPr>
          <w:sz w:val="12"/>
        </w:rPr>
        <w:t xml:space="preserve"> </w:t>
      </w:r>
      <w:r w:rsidRPr="0097394B">
        <w:rPr>
          <w:vanish/>
          <w:sz w:val="12"/>
        </w:rPr>
        <w:t>is</w:t>
      </w:r>
      <w:r w:rsidRPr="0097394B">
        <w:rPr>
          <w:sz w:val="12"/>
        </w:rPr>
        <w:t xml:space="preserve"> </w:t>
      </w:r>
      <w:r w:rsidRPr="0097394B">
        <w:rPr>
          <w:vanish/>
          <w:sz w:val="12"/>
        </w:rPr>
        <w:t>objectifying.</w:t>
      </w:r>
      <w:r w:rsidRPr="0097394B">
        <w:rPr>
          <w:sz w:val="12"/>
        </w:rPr>
        <w:t xml:space="preserve"> </w:t>
      </w:r>
      <w:r w:rsidRPr="0097394B">
        <w:rPr>
          <w:rStyle w:val="Emphasis"/>
          <w:highlight w:val="cyan"/>
        </w:rPr>
        <w:t xml:space="preserve">This self is created </w:t>
      </w:r>
      <w:r w:rsidRPr="0097394B">
        <w:rPr>
          <w:vanish/>
          <w:sz w:val="12"/>
        </w:rPr>
        <w:t>in</w:t>
      </w:r>
      <w:r w:rsidRPr="0097394B">
        <w:rPr>
          <w:sz w:val="12"/>
        </w:rPr>
        <w:t xml:space="preserve"> </w:t>
      </w:r>
      <w:r w:rsidRPr="0097394B">
        <w:rPr>
          <w:vanish/>
          <w:sz w:val="12"/>
        </w:rPr>
        <w:t>turn</w:t>
      </w:r>
      <w:r w:rsidRPr="0097394B">
        <w:rPr>
          <w:rStyle w:val="Emphasis"/>
          <w:highlight w:val="cyan"/>
        </w:rPr>
        <w:t xml:space="preserve"> by learning to be mentally distanced from the </w:t>
      </w:r>
      <w:r w:rsidRPr="0097394B">
        <w:rPr>
          <w:vanish/>
          <w:sz w:val="12"/>
        </w:rPr>
        <w:t>communalist</w:t>
      </w:r>
      <w:r w:rsidRPr="0097394B">
        <w:rPr>
          <w:sz w:val="12"/>
        </w:rPr>
        <w:t xml:space="preserve"> </w:t>
      </w:r>
      <w:r w:rsidRPr="0097394B">
        <w:rPr>
          <w:rStyle w:val="Emphasis"/>
          <w:highlight w:val="cyan"/>
        </w:rPr>
        <w:t xml:space="preserve">context into which ‘one’ was born. </w:t>
      </w:r>
      <w:r w:rsidRPr="0097394B">
        <w:rPr>
          <w:vanish/>
          <w:sz w:val="12"/>
        </w:rPr>
        <w:t>Rationalism</w:t>
      </w:r>
      <w:r w:rsidRPr="0097394B">
        <w:rPr>
          <w:sz w:val="12"/>
        </w:rPr>
        <w:t xml:space="preserve"> </w:t>
      </w:r>
      <w:r w:rsidRPr="0097394B">
        <w:rPr>
          <w:vanish/>
          <w:sz w:val="12"/>
        </w:rPr>
        <w:t>valorizes</w:t>
      </w:r>
      <w:r w:rsidRPr="0097394B">
        <w:rPr>
          <w:sz w:val="12"/>
        </w:rPr>
        <w:t xml:space="preserve"> </w:t>
      </w:r>
      <w:r w:rsidRPr="0097394B">
        <w:rPr>
          <w:vanish/>
          <w:sz w:val="12"/>
        </w:rPr>
        <w:t>this</w:t>
      </w:r>
      <w:r w:rsidRPr="0097394B">
        <w:rPr>
          <w:sz w:val="12"/>
        </w:rPr>
        <w:t xml:space="preserve"> </w:t>
      </w:r>
      <w:r w:rsidRPr="0097394B">
        <w:rPr>
          <w:vanish/>
          <w:sz w:val="12"/>
        </w:rPr>
        <w:t>individuated</w:t>
      </w:r>
      <w:r w:rsidRPr="0097394B">
        <w:rPr>
          <w:sz w:val="12"/>
        </w:rPr>
        <w:t xml:space="preserve"> </w:t>
      </w:r>
      <w:r w:rsidRPr="0097394B">
        <w:rPr>
          <w:vanish/>
          <w:sz w:val="12"/>
        </w:rPr>
        <w:t>self,</w:t>
      </w:r>
      <w:r w:rsidRPr="0097394B">
        <w:rPr>
          <w:sz w:val="12"/>
        </w:rPr>
        <w:t xml:space="preserve"> </w:t>
      </w:r>
      <w:r w:rsidRPr="0097394B">
        <w:rPr>
          <w:vanish/>
          <w:sz w:val="12"/>
        </w:rPr>
        <w:t>typically</w:t>
      </w:r>
      <w:r w:rsidRPr="0097394B">
        <w:rPr>
          <w:sz w:val="12"/>
        </w:rPr>
        <w:t xml:space="preserve"> </w:t>
      </w:r>
      <w:r w:rsidRPr="0097394B">
        <w:rPr>
          <w:vanish/>
          <w:sz w:val="12"/>
        </w:rPr>
        <w:t>turning</w:t>
      </w:r>
      <w:r w:rsidRPr="0097394B">
        <w:rPr>
          <w:sz w:val="12"/>
        </w:rPr>
        <w:t xml:space="preserve"> </w:t>
      </w:r>
      <w:r w:rsidRPr="0097394B">
        <w:rPr>
          <w:vanish/>
          <w:sz w:val="12"/>
        </w:rPr>
        <w:t>it</w:t>
      </w:r>
      <w:r w:rsidRPr="0097394B">
        <w:rPr>
          <w:sz w:val="12"/>
        </w:rPr>
        <w:t xml:space="preserve"> </w:t>
      </w:r>
      <w:r w:rsidRPr="0097394B">
        <w:rPr>
          <w:vanish/>
          <w:sz w:val="12"/>
        </w:rPr>
        <w:t>into</w:t>
      </w:r>
      <w:r w:rsidRPr="0097394B">
        <w:rPr>
          <w:sz w:val="12"/>
        </w:rPr>
        <w:t xml:space="preserve"> </w:t>
      </w:r>
      <w:r w:rsidRPr="0097394B">
        <w:rPr>
          <w:vanish/>
          <w:sz w:val="12"/>
        </w:rPr>
        <w:t>a</w:t>
      </w:r>
      <w:r w:rsidRPr="0097394B">
        <w:rPr>
          <w:sz w:val="12"/>
        </w:rPr>
        <w:t xml:space="preserve"> </w:t>
      </w:r>
      <w:r w:rsidRPr="0097394B">
        <w:rPr>
          <w:vanish/>
          <w:sz w:val="12"/>
        </w:rPr>
        <w:t>primary</w:t>
      </w:r>
      <w:r w:rsidRPr="0097394B">
        <w:rPr>
          <w:sz w:val="12"/>
        </w:rPr>
        <w:t xml:space="preserve"> </w:t>
      </w:r>
      <w:r w:rsidRPr="0097394B">
        <w:rPr>
          <w:vanish/>
          <w:sz w:val="12"/>
        </w:rPr>
        <w:t>normative</w:t>
      </w:r>
      <w:r w:rsidRPr="0097394B">
        <w:rPr>
          <w:sz w:val="12"/>
        </w:rPr>
        <w:t xml:space="preserve"> </w:t>
      </w:r>
      <w:r w:rsidRPr="0097394B">
        <w:rPr>
          <w:vanish/>
          <w:sz w:val="12"/>
        </w:rPr>
        <w:t>purpose.</w:t>
      </w:r>
      <w:r w:rsidRPr="0097394B">
        <w:rPr>
          <w:sz w:val="12"/>
        </w:rPr>
        <w:t xml:space="preserve"> </w:t>
      </w:r>
      <w:r w:rsidRPr="0097394B">
        <w:rPr>
          <w:vanish/>
          <w:sz w:val="12"/>
        </w:rPr>
        <w:t>Because</w:t>
      </w:r>
      <w:r w:rsidRPr="0097394B">
        <w:rPr>
          <w:sz w:val="12"/>
        </w:rPr>
        <w:t xml:space="preserve"> </w:t>
      </w:r>
      <w:r w:rsidRPr="0097394B">
        <w:rPr>
          <w:rStyle w:val="Emphasis"/>
          <w:highlight w:val="cyan"/>
        </w:rPr>
        <w:t xml:space="preserve">this </w:t>
      </w:r>
      <w:r w:rsidRPr="0097394B">
        <w:rPr>
          <w:vanish/>
          <w:sz w:val="12"/>
        </w:rPr>
        <w:t>bias</w:t>
      </w:r>
      <w:r w:rsidRPr="0097394B">
        <w:rPr>
          <w:sz w:val="12"/>
        </w:rPr>
        <w:t xml:space="preserve"> </w:t>
      </w:r>
      <w:r w:rsidRPr="0097394B">
        <w:rPr>
          <w:vanish/>
          <w:sz w:val="12"/>
        </w:rPr>
        <w:t>is</w:t>
      </w:r>
      <w:r w:rsidRPr="0097394B">
        <w:rPr>
          <w:sz w:val="12"/>
        </w:rPr>
        <w:t xml:space="preserve"> </w:t>
      </w:r>
      <w:r w:rsidRPr="0097394B">
        <w:rPr>
          <w:vanish/>
          <w:sz w:val="12"/>
        </w:rPr>
        <w:t>built</w:t>
      </w:r>
      <w:r w:rsidRPr="0097394B">
        <w:rPr>
          <w:sz w:val="12"/>
        </w:rPr>
        <w:t xml:space="preserve"> </w:t>
      </w:r>
      <w:r w:rsidRPr="0097394B">
        <w:rPr>
          <w:vanish/>
          <w:sz w:val="12"/>
        </w:rPr>
        <w:t>into</w:t>
      </w:r>
      <w:r w:rsidRPr="0097394B">
        <w:rPr>
          <w:sz w:val="12"/>
        </w:rPr>
        <w:t xml:space="preserve"> </w:t>
      </w:r>
      <w:r w:rsidRPr="0097394B">
        <w:rPr>
          <w:vanish/>
          <w:sz w:val="12"/>
        </w:rPr>
        <w:t>rationalism</w:t>
      </w:r>
      <w:r w:rsidRPr="0097394B">
        <w:rPr>
          <w:sz w:val="12"/>
        </w:rPr>
        <w:t xml:space="preserve"> </w:t>
      </w:r>
      <w:r w:rsidRPr="0097394B">
        <w:rPr>
          <w:vanish/>
          <w:sz w:val="12"/>
        </w:rPr>
        <w:t>itself,</w:t>
      </w:r>
      <w:r w:rsidRPr="0097394B">
        <w:rPr>
          <w:sz w:val="12"/>
        </w:rPr>
        <w:t xml:space="preserve"> </w:t>
      </w:r>
      <w:r w:rsidRPr="0097394B">
        <w:rPr>
          <w:vanish/>
          <w:sz w:val="12"/>
        </w:rPr>
        <w:t>and</w:t>
      </w:r>
      <w:r w:rsidRPr="0097394B">
        <w:rPr>
          <w:sz w:val="12"/>
        </w:rPr>
        <w:t xml:space="preserve"> </w:t>
      </w:r>
      <w:r w:rsidRPr="0097394B">
        <w:rPr>
          <w:vanish/>
          <w:sz w:val="12"/>
        </w:rPr>
        <w:t>because</w:t>
      </w:r>
      <w:r w:rsidRPr="0097394B">
        <w:rPr>
          <w:sz w:val="12"/>
        </w:rPr>
        <w:t xml:space="preserve"> </w:t>
      </w:r>
      <w:r w:rsidRPr="0097394B">
        <w:rPr>
          <w:vanish/>
          <w:sz w:val="12"/>
        </w:rPr>
        <w:t>it</w:t>
      </w:r>
      <w:r w:rsidRPr="0097394B">
        <w:rPr>
          <w:sz w:val="12"/>
        </w:rPr>
        <w:t xml:space="preserve"> </w:t>
      </w:r>
      <w:r w:rsidRPr="0097394B">
        <w:rPr>
          <w:rStyle w:val="Emphasis"/>
          <w:highlight w:val="cyan"/>
        </w:rPr>
        <w:t xml:space="preserve">limits and distorts </w:t>
      </w:r>
      <w:r w:rsidRPr="0097394B">
        <w:rPr>
          <w:vanish/>
          <w:sz w:val="12"/>
        </w:rPr>
        <w:t>so</w:t>
      </w:r>
      <w:r w:rsidRPr="0097394B">
        <w:rPr>
          <w:sz w:val="12"/>
        </w:rPr>
        <w:t xml:space="preserve"> </w:t>
      </w:r>
      <w:r w:rsidRPr="0097394B">
        <w:rPr>
          <w:vanish/>
          <w:sz w:val="12"/>
        </w:rPr>
        <w:t>thoroughly</w:t>
      </w:r>
      <w:r w:rsidRPr="0097394B">
        <w:rPr>
          <w:rStyle w:val="Emphasis"/>
          <w:highlight w:val="cyan"/>
        </w:rPr>
        <w:t xml:space="preserve"> what rationalism can do, we have to go outside </w:t>
      </w:r>
      <w:r w:rsidRPr="0097394B">
        <w:rPr>
          <w:vanish/>
          <w:sz w:val="12"/>
        </w:rPr>
        <w:t>rationalism</w:t>
      </w:r>
      <w:r w:rsidRPr="0097394B">
        <w:rPr>
          <w:sz w:val="12"/>
        </w:rPr>
        <w:t xml:space="preserve"> </w:t>
      </w:r>
      <w:r w:rsidRPr="0097394B">
        <w:rPr>
          <w:rStyle w:val="Emphasis"/>
          <w:highlight w:val="cyan"/>
        </w:rPr>
        <w:t xml:space="preserve">to compensate </w:t>
      </w:r>
      <w:r w:rsidRPr="0097394B">
        <w:rPr>
          <w:vanish/>
          <w:sz w:val="12"/>
        </w:rPr>
        <w:t>for</w:t>
      </w:r>
      <w:r w:rsidRPr="0097394B">
        <w:rPr>
          <w:sz w:val="12"/>
        </w:rPr>
        <w:t xml:space="preserve"> </w:t>
      </w:r>
      <w:r w:rsidRPr="0097394B">
        <w:rPr>
          <w:vanish/>
          <w:sz w:val="12"/>
        </w:rPr>
        <w:t>it.</w:t>
      </w:r>
      <w:r w:rsidRPr="0097394B">
        <w:rPr>
          <w:rStyle w:val="Emphasis"/>
          <w:highlight w:val="cyan"/>
        </w:rPr>
        <w:t xml:space="preserve"> </w:t>
      </w:r>
      <w:r w:rsidRPr="0097394B">
        <w:rPr>
          <w:vanish/>
          <w:sz w:val="12"/>
        </w:rPr>
        <w:t>Otherwise,</w:t>
      </w:r>
      <w:r w:rsidRPr="0097394B">
        <w:rPr>
          <w:rStyle w:val="Emphasis"/>
          <w:highlight w:val="cyan"/>
        </w:rPr>
        <w:t xml:space="preserve"> whenever we use rationalism</w:t>
      </w:r>
      <w:r w:rsidRPr="0097394B">
        <w:rPr>
          <w:vanish/>
          <w:sz w:val="12"/>
        </w:rPr>
        <w:t>,</w:t>
      </w:r>
      <w:r w:rsidRPr="0097394B">
        <w:rPr>
          <w:sz w:val="12"/>
        </w:rPr>
        <w:t xml:space="preserve"> </w:t>
      </w:r>
      <w:r w:rsidRPr="0097394B">
        <w:rPr>
          <w:vanish/>
          <w:sz w:val="12"/>
        </w:rPr>
        <w:t>we</w:t>
      </w:r>
      <w:r w:rsidRPr="0097394B">
        <w:rPr>
          <w:sz w:val="12"/>
        </w:rPr>
        <w:t xml:space="preserve"> </w:t>
      </w:r>
      <w:r w:rsidRPr="0097394B">
        <w:rPr>
          <w:vanish/>
          <w:sz w:val="12"/>
        </w:rPr>
        <w:t>will</w:t>
      </w:r>
      <w:r w:rsidRPr="0097394B">
        <w:rPr>
          <w:sz w:val="12"/>
        </w:rPr>
        <w:t xml:space="preserve"> </w:t>
      </w:r>
      <w:r w:rsidRPr="0097394B">
        <w:rPr>
          <w:vanish/>
          <w:sz w:val="12"/>
        </w:rPr>
        <w:t>get</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right,</w:t>
      </w:r>
      <w:r w:rsidRPr="0097394B">
        <w:rPr>
          <w:rStyle w:val="Emphasis"/>
          <w:highlight w:val="cyan"/>
        </w:rPr>
        <w:t xml:space="preserve"> but we will also get the world wrong.</w:t>
      </w:r>
      <w:r w:rsidRPr="0097394B">
        <w:rPr>
          <w:sz w:val="12"/>
        </w:rPr>
        <w:t xml:space="preserve"> </w:t>
      </w:r>
      <w:r w:rsidRPr="0097394B">
        <w:rPr>
          <w:vanish/>
          <w:sz w:val="12"/>
        </w:rPr>
        <w:t>The</w:t>
      </w:r>
      <w:r w:rsidRPr="0097394B">
        <w:rPr>
          <w:sz w:val="12"/>
        </w:rPr>
        <w:t xml:space="preserve"> </w:t>
      </w:r>
      <w:r w:rsidRPr="0097394B">
        <w:rPr>
          <w:vanish/>
          <w:sz w:val="12"/>
        </w:rPr>
        <w:t>most</w:t>
      </w:r>
      <w:r w:rsidRPr="0097394B">
        <w:rPr>
          <w:sz w:val="12"/>
        </w:rPr>
        <w:t xml:space="preserve"> </w:t>
      </w:r>
      <w:r w:rsidRPr="0097394B">
        <w:rPr>
          <w:vanish/>
          <w:sz w:val="12"/>
        </w:rPr>
        <w:t>straightforward</w:t>
      </w:r>
      <w:r w:rsidRPr="0097394B">
        <w:rPr>
          <w:sz w:val="12"/>
        </w:rPr>
        <w:t xml:space="preserve"> </w:t>
      </w:r>
      <w:r w:rsidRPr="0097394B">
        <w:rPr>
          <w:vanish/>
          <w:sz w:val="12"/>
        </w:rPr>
        <w:t>compensation</w:t>
      </w:r>
      <w:r w:rsidRPr="0097394B">
        <w:rPr>
          <w:sz w:val="12"/>
        </w:rPr>
        <w:t xml:space="preserve"> </w:t>
      </w:r>
      <w:r w:rsidRPr="0097394B">
        <w:rPr>
          <w:vanish/>
          <w:sz w:val="12"/>
        </w:rPr>
        <w:t>procedure</w:t>
      </w:r>
      <w:r w:rsidRPr="0097394B">
        <w:rPr>
          <w:sz w:val="12"/>
        </w:rPr>
        <w:t xml:space="preserve"> </w:t>
      </w:r>
      <w:r w:rsidRPr="0097394B">
        <w:rPr>
          <w:vanish/>
          <w:sz w:val="12"/>
        </w:rPr>
        <w:t>I</w:t>
      </w:r>
      <w:r w:rsidRPr="0097394B">
        <w:rPr>
          <w:sz w:val="12"/>
        </w:rPr>
        <w:t xml:space="preserve"> </w:t>
      </w:r>
      <w:r w:rsidRPr="0097394B">
        <w:rPr>
          <w:vanish/>
          <w:sz w:val="12"/>
        </w:rPr>
        <w:t>know</w:t>
      </w:r>
      <w:r w:rsidRPr="0097394B">
        <w:rPr>
          <w:sz w:val="12"/>
        </w:rPr>
        <w:t xml:space="preserve"> </w:t>
      </w:r>
      <w:r w:rsidRPr="0097394B">
        <w:rPr>
          <w:vanish/>
          <w:sz w:val="12"/>
        </w:rPr>
        <w:t>is</w:t>
      </w:r>
      <w:r w:rsidRPr="0097394B">
        <w:rPr>
          <w:sz w:val="12"/>
        </w:rPr>
        <w:t xml:space="preserve"> </w:t>
      </w:r>
      <w:r w:rsidRPr="0097394B">
        <w:rPr>
          <w:vanish/>
          <w:sz w:val="12"/>
        </w:rPr>
        <w:t>one</w:t>
      </w:r>
      <w:r w:rsidRPr="0097394B">
        <w:rPr>
          <w:sz w:val="12"/>
        </w:rPr>
        <w:t xml:space="preserve"> </w:t>
      </w:r>
      <w:r w:rsidRPr="0097394B">
        <w:rPr>
          <w:vanish/>
          <w:sz w:val="12"/>
        </w:rPr>
        <w:t>that</w:t>
      </w:r>
      <w:r w:rsidRPr="0097394B">
        <w:rPr>
          <w:sz w:val="12"/>
        </w:rPr>
        <w:t xml:space="preserve"> </w:t>
      </w:r>
      <w:r w:rsidRPr="0097394B">
        <w:rPr>
          <w:vanish/>
          <w:sz w:val="12"/>
        </w:rPr>
        <w:t>enjoins</w:t>
      </w:r>
      <w:r w:rsidRPr="0097394B">
        <w:rPr>
          <w:sz w:val="12"/>
        </w:rPr>
        <w:t xml:space="preserve"> </w:t>
      </w:r>
      <w:r w:rsidRPr="0097394B">
        <w:rPr>
          <w:vanish/>
          <w:sz w:val="12"/>
        </w:rPr>
        <w:t>us</w:t>
      </w:r>
      <w:r w:rsidRPr="0097394B">
        <w:rPr>
          <w:sz w:val="12"/>
        </w:rPr>
        <w:t xml:space="preserve"> </w:t>
      </w:r>
      <w:r w:rsidRPr="0097394B">
        <w:rPr>
          <w:vanish/>
          <w:sz w:val="12"/>
        </w:rPr>
        <w:t>to</w:t>
      </w:r>
      <w:r w:rsidRPr="0097394B">
        <w:rPr>
          <w:sz w:val="12"/>
        </w:rPr>
        <w:t xml:space="preserve"> </w:t>
      </w:r>
      <w:r w:rsidRPr="0097394B">
        <w:rPr>
          <w:vanish/>
          <w:sz w:val="12"/>
        </w:rPr>
        <w:t>get</w:t>
      </w:r>
      <w:r w:rsidRPr="0097394B">
        <w:rPr>
          <w:sz w:val="12"/>
        </w:rPr>
        <w:t xml:space="preserve"> </w:t>
      </w:r>
      <w:r w:rsidRPr="0097394B">
        <w:rPr>
          <w:vanish/>
          <w:sz w:val="12"/>
        </w:rPr>
        <w:t>close</w:t>
      </w:r>
      <w:r w:rsidRPr="0097394B">
        <w:rPr>
          <w:sz w:val="12"/>
        </w:rPr>
        <w:t xml:space="preserve"> </w:t>
      </w:r>
      <w:r w:rsidRPr="0097394B">
        <w:rPr>
          <w:vanish/>
          <w:sz w:val="12"/>
        </w:rPr>
        <w:t>to</w:t>
      </w:r>
      <w:r w:rsidRPr="0097394B">
        <w:rPr>
          <w:sz w:val="12"/>
        </w:rPr>
        <w:t xml:space="preserve"> </w:t>
      </w:r>
      <w:r w:rsidRPr="0097394B">
        <w:rPr>
          <w:vanish/>
          <w:sz w:val="12"/>
        </w:rPr>
        <w:t>listen,</w:t>
      </w:r>
      <w:r w:rsidRPr="0097394B">
        <w:rPr>
          <w:sz w:val="12"/>
        </w:rPr>
        <w:t xml:space="preserve"> </w:t>
      </w:r>
      <w:r w:rsidRPr="0097394B">
        <w:rPr>
          <w:vanish/>
          <w:sz w:val="12"/>
        </w:rPr>
        <w:t>and</w:t>
      </w:r>
      <w:r w:rsidRPr="0097394B">
        <w:rPr>
          <w:sz w:val="12"/>
        </w:rPr>
        <w:t xml:space="preserve"> </w:t>
      </w:r>
      <w:r w:rsidRPr="0097394B">
        <w:rPr>
          <w:vanish/>
          <w:sz w:val="12"/>
        </w:rPr>
        <w:t>to</w:t>
      </w:r>
      <w:r w:rsidRPr="0097394B">
        <w:rPr>
          <w:sz w:val="12"/>
        </w:rPr>
        <w:t xml:space="preserve"> </w:t>
      </w:r>
      <w:r w:rsidRPr="0097394B">
        <w:rPr>
          <w:vanish/>
          <w:sz w:val="12"/>
        </w:rPr>
        <w:t>take</w:t>
      </w:r>
      <w:r w:rsidRPr="0097394B">
        <w:rPr>
          <w:sz w:val="12"/>
        </w:rPr>
        <w:t xml:space="preserve"> </w:t>
      </w:r>
      <w:r w:rsidRPr="0097394B">
        <w:rPr>
          <w:vanish/>
          <w:sz w:val="12"/>
        </w:rPr>
        <w:t>part,</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actively</w:t>
      </w:r>
      <w:r w:rsidRPr="0097394B">
        <w:rPr>
          <w:sz w:val="12"/>
        </w:rPr>
        <w:t xml:space="preserve"> </w:t>
      </w:r>
      <w:r w:rsidRPr="0097394B">
        <w:rPr>
          <w:vanish/>
          <w:sz w:val="12"/>
        </w:rPr>
        <w:t>eschew</w:t>
      </w:r>
      <w:r w:rsidRPr="0097394B">
        <w:rPr>
          <w:sz w:val="12"/>
        </w:rPr>
        <w:t xml:space="preserve"> </w:t>
      </w:r>
      <w:r w:rsidRPr="0097394B">
        <w:rPr>
          <w:vanish/>
          <w:sz w:val="12"/>
        </w:rPr>
        <w:t>the</w:t>
      </w:r>
      <w:r w:rsidRPr="0097394B">
        <w:rPr>
          <w:sz w:val="12"/>
        </w:rPr>
        <w:t xml:space="preserve"> </w:t>
      </w:r>
      <w:r w:rsidRPr="0097394B">
        <w:rPr>
          <w:vanish/>
          <w:sz w:val="12"/>
        </w:rPr>
        <w:t>objectifying</w:t>
      </w:r>
      <w:r w:rsidRPr="0097394B">
        <w:rPr>
          <w:sz w:val="12"/>
        </w:rPr>
        <w:t xml:space="preserve"> </w:t>
      </w:r>
      <w:r w:rsidRPr="0097394B">
        <w:rPr>
          <w:vanish/>
          <w:sz w:val="12"/>
        </w:rPr>
        <w:t>mind-gaze</w:t>
      </w:r>
      <w:r w:rsidRPr="0097394B">
        <w:rPr>
          <w:sz w:val="12"/>
        </w:rPr>
        <w:t xml:space="preserve"> </w:t>
      </w:r>
      <w:r w:rsidRPr="0097394B">
        <w:rPr>
          <w:vanish/>
          <w:sz w:val="12"/>
        </w:rPr>
        <w:t>to</w:t>
      </w:r>
      <w:r w:rsidRPr="0097394B">
        <w:rPr>
          <w:sz w:val="12"/>
        </w:rPr>
        <w:t xml:space="preserve"> </w:t>
      </w:r>
      <w:r w:rsidRPr="0097394B">
        <w:rPr>
          <w:vanish/>
          <w:sz w:val="12"/>
        </w:rPr>
        <w:t>participate</w:t>
      </w:r>
      <w:r w:rsidRPr="0097394B">
        <w:rPr>
          <w:sz w:val="12"/>
        </w:rPr>
        <w:t xml:space="preserve"> </w:t>
      </w:r>
      <w:r w:rsidRPr="0097394B">
        <w:rPr>
          <w:vanish/>
          <w:sz w:val="12"/>
        </w:rPr>
        <w:t>in</w:t>
      </w:r>
      <w:r w:rsidRPr="0097394B">
        <w:rPr>
          <w:sz w:val="12"/>
        </w:rPr>
        <w:t xml:space="preserve"> </w:t>
      </w:r>
      <w:r w:rsidRPr="0097394B">
        <w:rPr>
          <w:vanish/>
          <w:sz w:val="12"/>
        </w:rPr>
        <w:t>what</w:t>
      </w:r>
      <w:r w:rsidRPr="0097394B">
        <w:rPr>
          <w:sz w:val="12"/>
        </w:rPr>
        <w:t xml:space="preserve"> </w:t>
      </w:r>
      <w:r w:rsidRPr="0097394B">
        <w:rPr>
          <w:vanish/>
          <w:sz w:val="12"/>
        </w:rPr>
        <w:t>one</w:t>
      </w:r>
      <w:r w:rsidRPr="0097394B">
        <w:rPr>
          <w:sz w:val="12"/>
        </w:rPr>
        <w:t xml:space="preserve"> </w:t>
      </w:r>
      <w:r w:rsidRPr="0097394B">
        <w:rPr>
          <w:vanish/>
          <w:sz w:val="12"/>
        </w:rPr>
        <w:t>wants</w:t>
      </w:r>
      <w:r w:rsidRPr="0097394B">
        <w:rPr>
          <w:sz w:val="12"/>
        </w:rPr>
        <w:t xml:space="preserve"> </w:t>
      </w:r>
      <w:r w:rsidRPr="0097394B">
        <w:rPr>
          <w:vanish/>
          <w:sz w:val="12"/>
        </w:rPr>
        <w:t>to</w:t>
      </w:r>
      <w:r w:rsidRPr="0097394B">
        <w:rPr>
          <w:sz w:val="12"/>
        </w:rPr>
        <w:t xml:space="preserve"> </w:t>
      </w:r>
      <w:r w:rsidRPr="0097394B">
        <w:rPr>
          <w:vanish/>
          <w:sz w:val="12"/>
        </w:rPr>
        <w:t>understand.</w:t>
      </w:r>
      <w:r w:rsidRPr="0097394B">
        <w:rPr>
          <w:sz w:val="12"/>
        </w:rPr>
        <w:t xml:space="preserve"> </w:t>
      </w:r>
      <w:r w:rsidRPr="0097394B">
        <w:rPr>
          <w:vanish/>
          <w:sz w:val="12"/>
        </w:rPr>
        <w:t>Anthropologists</w:t>
      </w:r>
      <w:r w:rsidRPr="0097394B">
        <w:rPr>
          <w:sz w:val="12"/>
        </w:rPr>
        <w:t xml:space="preserve"> </w:t>
      </w:r>
      <w:r w:rsidRPr="0097394B">
        <w:rPr>
          <w:vanish/>
          <w:sz w:val="12"/>
        </w:rPr>
        <w:t>do</w:t>
      </w:r>
      <w:r w:rsidRPr="0097394B">
        <w:rPr>
          <w:sz w:val="12"/>
        </w:rPr>
        <w:t xml:space="preserve"> </w:t>
      </w:r>
      <w:r w:rsidRPr="0097394B">
        <w:rPr>
          <w:vanish/>
          <w:sz w:val="12"/>
        </w:rPr>
        <w:t>this</w:t>
      </w:r>
      <w:r w:rsidRPr="0097394B">
        <w:rPr>
          <w:sz w:val="12"/>
        </w:rPr>
        <w:t xml:space="preserve"> </w:t>
      </w:r>
      <w:r w:rsidRPr="0097394B">
        <w:rPr>
          <w:vanish/>
          <w:sz w:val="12"/>
        </w:rPr>
        <w:t>when</w:t>
      </w:r>
      <w:r w:rsidRPr="0097394B">
        <w:rPr>
          <w:sz w:val="12"/>
        </w:rPr>
        <w:t xml:space="preserve"> </w:t>
      </w:r>
      <w:r w:rsidRPr="0097394B">
        <w:rPr>
          <w:vanish/>
          <w:sz w:val="12"/>
        </w:rPr>
        <w:t>they</w:t>
      </w:r>
      <w:r w:rsidRPr="0097394B">
        <w:rPr>
          <w:sz w:val="12"/>
        </w:rPr>
        <w:t xml:space="preserve"> </w:t>
      </w:r>
      <w:r w:rsidRPr="0097394B">
        <w:rPr>
          <w:vanish/>
          <w:sz w:val="12"/>
        </w:rPr>
        <w:t>immerse</w:t>
      </w:r>
      <w:r w:rsidRPr="0097394B">
        <w:rPr>
          <w:sz w:val="12"/>
        </w:rPr>
        <w:t xml:space="preserve"> </w:t>
      </w:r>
      <w:r w:rsidRPr="0097394B">
        <w:rPr>
          <w:vanish/>
          <w:sz w:val="12"/>
        </w:rPr>
        <w:t>themselves</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society</w:t>
      </w:r>
      <w:r w:rsidRPr="0097394B">
        <w:rPr>
          <w:sz w:val="12"/>
        </w:rPr>
        <w:t xml:space="preserve"> </w:t>
      </w:r>
      <w:r w:rsidRPr="0097394B">
        <w:rPr>
          <w:vanish/>
          <w:sz w:val="12"/>
        </w:rPr>
        <w:t>not</w:t>
      </w:r>
      <w:r w:rsidRPr="0097394B">
        <w:rPr>
          <w:sz w:val="12"/>
        </w:rPr>
        <w:t xml:space="preserve"> </w:t>
      </w:r>
      <w:r w:rsidRPr="0097394B">
        <w:rPr>
          <w:vanish/>
          <w:sz w:val="12"/>
        </w:rPr>
        <w:t>their</w:t>
      </w:r>
      <w:r w:rsidRPr="0097394B">
        <w:rPr>
          <w:sz w:val="12"/>
        </w:rPr>
        <w:t xml:space="preserve"> </w:t>
      </w:r>
      <w:r w:rsidRPr="0097394B">
        <w:rPr>
          <w:vanish/>
          <w:sz w:val="12"/>
        </w:rPr>
        <w:t>own.</w:t>
      </w:r>
      <w:r w:rsidRPr="0097394B">
        <w:rPr>
          <w:sz w:val="12"/>
        </w:rPr>
        <w:t xml:space="preserve"> </w:t>
      </w:r>
      <w:r w:rsidRPr="0097394B">
        <w:rPr>
          <w:vanish/>
          <w:sz w:val="12"/>
        </w:rPr>
        <w:t>The</w:t>
      </w:r>
      <w:r w:rsidRPr="0097394B">
        <w:rPr>
          <w:sz w:val="12"/>
        </w:rPr>
        <w:t xml:space="preserve"> </w:t>
      </w:r>
      <w:r w:rsidRPr="0097394B">
        <w:rPr>
          <w:vanish/>
          <w:sz w:val="12"/>
        </w:rPr>
        <w:t>compensation</w:t>
      </w:r>
      <w:r w:rsidRPr="0097394B">
        <w:rPr>
          <w:sz w:val="12"/>
        </w:rPr>
        <w:t xml:space="preserve"> </w:t>
      </w:r>
      <w:r w:rsidRPr="0097394B">
        <w:rPr>
          <w:vanish/>
          <w:sz w:val="12"/>
        </w:rPr>
        <w:t>bid</w:t>
      </w:r>
      <w:r w:rsidRPr="0097394B">
        <w:rPr>
          <w:sz w:val="12"/>
        </w:rPr>
        <w:t xml:space="preserve"> </w:t>
      </w:r>
      <w:r w:rsidRPr="0097394B">
        <w:rPr>
          <w:vanish/>
          <w:sz w:val="12"/>
        </w:rPr>
        <w:t>need</w:t>
      </w:r>
      <w:r w:rsidRPr="0097394B">
        <w:rPr>
          <w:sz w:val="12"/>
        </w:rPr>
        <w:t xml:space="preserve"> </w:t>
      </w:r>
      <w:r w:rsidRPr="0097394B">
        <w:rPr>
          <w:vanish/>
          <w:sz w:val="12"/>
        </w:rPr>
        <w:t>not</w:t>
      </w:r>
      <w:r w:rsidRPr="0097394B">
        <w:rPr>
          <w:sz w:val="12"/>
        </w:rPr>
        <w:t xml:space="preserve"> </w:t>
      </w:r>
      <w:r w:rsidRPr="0097394B">
        <w:rPr>
          <w:vanish/>
          <w:sz w:val="12"/>
        </w:rPr>
        <w:t>stop</w:t>
      </w:r>
      <w:r w:rsidRPr="0097394B">
        <w:rPr>
          <w:sz w:val="12"/>
        </w:rPr>
        <w:t xml:space="preserve"> </w:t>
      </w:r>
      <w:r w:rsidRPr="0097394B">
        <w:rPr>
          <w:vanish/>
          <w:sz w:val="12"/>
        </w:rPr>
        <w:t>there,</w:t>
      </w:r>
      <w:r w:rsidRPr="0097394B">
        <w:rPr>
          <w:sz w:val="12"/>
        </w:rPr>
        <w:t xml:space="preserve"> </w:t>
      </w:r>
      <w:r w:rsidRPr="0097394B">
        <w:rPr>
          <w:vanish/>
          <w:sz w:val="12"/>
        </w:rPr>
        <w:t>however.</w:t>
      </w:r>
      <w:r w:rsidRPr="0097394B">
        <w:rPr>
          <w:sz w:val="12"/>
        </w:rPr>
        <w:t xml:space="preserve"> </w:t>
      </w:r>
      <w:r w:rsidRPr="0097394B">
        <w:rPr>
          <w:vanish/>
          <w:sz w:val="12"/>
        </w:rPr>
        <w:t>It</w:t>
      </w:r>
      <w:r w:rsidRPr="0097394B">
        <w:rPr>
          <w:sz w:val="12"/>
        </w:rPr>
        <w:t xml:space="preserve"> </w:t>
      </w:r>
      <w:r w:rsidRPr="0097394B">
        <w:rPr>
          <w:vanish/>
          <w:sz w:val="12"/>
        </w:rPr>
        <w:t>can</w:t>
      </w:r>
      <w:r w:rsidRPr="0097394B">
        <w:rPr>
          <w:sz w:val="12"/>
        </w:rPr>
        <w:t xml:space="preserve"> </w:t>
      </w:r>
      <w:r w:rsidRPr="0097394B">
        <w:rPr>
          <w:vanish/>
          <w:sz w:val="12"/>
        </w:rPr>
        <w:t>be</w:t>
      </w:r>
      <w:r w:rsidRPr="0097394B">
        <w:rPr>
          <w:sz w:val="12"/>
        </w:rPr>
        <w:t xml:space="preserve"> </w:t>
      </w:r>
      <w:r w:rsidRPr="0097394B">
        <w:rPr>
          <w:vanish/>
          <w:sz w:val="12"/>
        </w:rPr>
        <w:t>carried</w:t>
      </w:r>
      <w:r w:rsidRPr="0097394B">
        <w:rPr>
          <w:sz w:val="12"/>
        </w:rPr>
        <w:t xml:space="preserve"> </w:t>
      </w:r>
      <w:r w:rsidRPr="0097394B">
        <w:rPr>
          <w:vanish/>
          <w:sz w:val="12"/>
        </w:rPr>
        <w:t>over</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social</w:t>
      </w:r>
      <w:r w:rsidRPr="0097394B">
        <w:rPr>
          <w:sz w:val="12"/>
        </w:rPr>
        <w:t xml:space="preserve"> </w:t>
      </w:r>
      <w:r w:rsidRPr="0097394B">
        <w:rPr>
          <w:vanish/>
          <w:sz w:val="12"/>
        </w:rPr>
        <w:t>ground</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sacral</w:t>
      </w:r>
      <w:r w:rsidRPr="0097394B">
        <w:rPr>
          <w:sz w:val="12"/>
        </w:rPr>
        <w:t xml:space="preserve"> </w:t>
      </w:r>
      <w:r w:rsidRPr="0097394B">
        <w:rPr>
          <w:vanish/>
          <w:sz w:val="12"/>
        </w:rPr>
        <w:t>one</w:t>
      </w:r>
      <w:r w:rsidRPr="0097394B">
        <w:rPr>
          <w:sz w:val="12"/>
        </w:rPr>
        <w:t xml:space="preserve"> </w:t>
      </w:r>
      <w:r w:rsidRPr="0097394B">
        <w:rPr>
          <w:vanish/>
          <w:sz w:val="12"/>
        </w:rPr>
        <w:t>(and</w:t>
      </w:r>
      <w:r w:rsidRPr="0097394B">
        <w:rPr>
          <w:sz w:val="12"/>
        </w:rPr>
        <w:t xml:space="preserve"> </w:t>
      </w:r>
      <w:r w:rsidRPr="0097394B">
        <w:rPr>
          <w:vanish/>
          <w:sz w:val="12"/>
        </w:rPr>
        <w:t>in</w:t>
      </w:r>
      <w:r w:rsidRPr="0097394B">
        <w:rPr>
          <w:sz w:val="12"/>
        </w:rPr>
        <w:t xml:space="preserve"> </w:t>
      </w:r>
      <w:r w:rsidRPr="0097394B">
        <w:rPr>
          <w:vanish/>
          <w:sz w:val="12"/>
        </w:rPr>
        <w:t>this</w:t>
      </w:r>
      <w:r w:rsidRPr="0097394B">
        <w:rPr>
          <w:sz w:val="12"/>
        </w:rPr>
        <w:t xml:space="preserve"> </w:t>
      </w:r>
      <w:r w:rsidRPr="0097394B">
        <w:rPr>
          <w:vanish/>
          <w:sz w:val="12"/>
        </w:rPr>
        <w:t>case</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one),</w:t>
      </w:r>
      <w:r w:rsidRPr="0097394B">
        <w:rPr>
          <w:sz w:val="12"/>
        </w:rPr>
        <w:t xml:space="preserve"> </w:t>
      </w:r>
      <w:r w:rsidRPr="0097394B">
        <w:rPr>
          <w:vanish/>
          <w:sz w:val="12"/>
        </w:rPr>
        <w:t>thus</w:t>
      </w:r>
      <w:r w:rsidRPr="0097394B">
        <w:rPr>
          <w:sz w:val="12"/>
        </w:rPr>
        <w:t xml:space="preserve"> </w:t>
      </w:r>
      <w:r w:rsidRPr="0097394B">
        <w:rPr>
          <w:vanish/>
          <w:sz w:val="12"/>
        </w:rPr>
        <w:t>providing</w:t>
      </w:r>
      <w:r w:rsidRPr="0097394B">
        <w:rPr>
          <w:sz w:val="12"/>
        </w:rPr>
        <w:t xml:space="preserve"> </w:t>
      </w:r>
      <w:r w:rsidRPr="0097394B">
        <w:rPr>
          <w:vanish/>
          <w:sz w:val="12"/>
        </w:rPr>
        <w:t>the</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insight</w:t>
      </w:r>
      <w:r w:rsidRPr="0097394B">
        <w:rPr>
          <w:sz w:val="12"/>
        </w:rPr>
        <w:t xml:space="preserve"> </w:t>
      </w:r>
      <w:r w:rsidRPr="0097394B">
        <w:rPr>
          <w:vanish/>
          <w:sz w:val="12"/>
        </w:rPr>
        <w:t>not</w:t>
      </w:r>
      <w:r w:rsidRPr="0097394B">
        <w:rPr>
          <w:sz w:val="12"/>
        </w:rPr>
        <w:t xml:space="preserve"> </w:t>
      </w:r>
      <w:r w:rsidRPr="0097394B">
        <w:rPr>
          <w:vanish/>
          <w:sz w:val="12"/>
        </w:rPr>
        <w:t>otherwise</w:t>
      </w:r>
      <w:r w:rsidRPr="0097394B">
        <w:rPr>
          <w:sz w:val="12"/>
        </w:rPr>
        <w:t xml:space="preserve"> </w:t>
      </w:r>
      <w:r w:rsidRPr="0097394B">
        <w:rPr>
          <w:vanish/>
          <w:sz w:val="12"/>
        </w:rPr>
        <w:t>available</w:t>
      </w:r>
      <w:r w:rsidRPr="0097394B">
        <w:rPr>
          <w:sz w:val="12"/>
        </w:rPr>
        <w:t xml:space="preserve"> </w:t>
      </w:r>
      <w:r w:rsidRPr="0097394B">
        <w:rPr>
          <w:vanish/>
          <w:sz w:val="12"/>
        </w:rPr>
        <w:t>to</w:t>
      </w:r>
      <w:r w:rsidRPr="0097394B">
        <w:rPr>
          <w:sz w:val="12"/>
        </w:rPr>
        <w:t xml:space="preserve"> </w:t>
      </w:r>
      <w:r w:rsidRPr="0097394B">
        <w:rPr>
          <w:vanish/>
          <w:sz w:val="12"/>
        </w:rPr>
        <w:t>rationalists</w:t>
      </w:r>
      <w:r w:rsidRPr="0097394B">
        <w:rPr>
          <w:sz w:val="12"/>
        </w:rPr>
        <w:t xml:space="preserve"> </w:t>
      </w:r>
      <w:r w:rsidRPr="0097394B">
        <w:rPr>
          <w:vanish/>
          <w:sz w:val="12"/>
        </w:rPr>
        <w:t>because</w:t>
      </w:r>
      <w:r w:rsidRPr="0097394B">
        <w:rPr>
          <w:sz w:val="12"/>
        </w:rPr>
        <w:t xml:space="preserve"> </w:t>
      </w:r>
      <w:r w:rsidRPr="0097394B">
        <w:rPr>
          <w:vanish/>
          <w:sz w:val="12"/>
        </w:rPr>
        <w:t>of</w:t>
      </w:r>
      <w:r w:rsidRPr="0097394B">
        <w:rPr>
          <w:sz w:val="12"/>
        </w:rPr>
        <w:t xml:space="preserve"> </w:t>
      </w:r>
      <w:r w:rsidRPr="0097394B">
        <w:rPr>
          <w:vanish/>
          <w:sz w:val="12"/>
        </w:rPr>
        <w:t>how</w:t>
      </w:r>
      <w:r w:rsidRPr="0097394B">
        <w:rPr>
          <w:sz w:val="12"/>
        </w:rPr>
        <w:t xml:space="preserve"> </w:t>
      </w:r>
      <w:r w:rsidRPr="0097394B">
        <w:rPr>
          <w:vanish/>
          <w:sz w:val="12"/>
        </w:rPr>
        <w:t>they</w:t>
      </w:r>
      <w:r w:rsidRPr="0097394B">
        <w:rPr>
          <w:sz w:val="12"/>
        </w:rPr>
        <w:t xml:space="preserve"> </w:t>
      </w:r>
      <w:r w:rsidRPr="0097394B">
        <w:rPr>
          <w:vanish/>
          <w:sz w:val="12"/>
        </w:rPr>
        <w:t>choose</w:t>
      </w:r>
      <w:r w:rsidRPr="0097394B">
        <w:rPr>
          <w:sz w:val="12"/>
        </w:rPr>
        <w:t xml:space="preserve"> </w:t>
      </w:r>
      <w:r w:rsidRPr="0097394B">
        <w:rPr>
          <w:vanish/>
          <w:sz w:val="12"/>
        </w:rPr>
        <w:t>to</w:t>
      </w:r>
      <w:r w:rsidRPr="0097394B">
        <w:rPr>
          <w:sz w:val="12"/>
        </w:rPr>
        <w:t xml:space="preserve"> </w:t>
      </w:r>
      <w:r w:rsidRPr="0097394B">
        <w:rPr>
          <w:vanish/>
          <w:sz w:val="12"/>
        </w:rPr>
        <w:t>know.</w:t>
      </w:r>
      <w:r w:rsidRPr="0097394B">
        <w:rPr>
          <w:sz w:val="12"/>
        </w:rPr>
        <w:t xml:space="preserve"> </w:t>
      </w:r>
      <w:r w:rsidRPr="0097394B">
        <w:rPr>
          <w:vanish/>
          <w:sz w:val="12"/>
        </w:rPr>
        <w:t>Those</w:t>
      </w:r>
      <w:r w:rsidRPr="0097394B">
        <w:rPr>
          <w:sz w:val="12"/>
        </w:rPr>
        <w:t xml:space="preserve"> </w:t>
      </w:r>
      <w:r w:rsidRPr="0097394B">
        <w:rPr>
          <w:vanish/>
          <w:sz w:val="12"/>
        </w:rPr>
        <w:t>rationalists</w:t>
      </w:r>
      <w:r w:rsidRPr="0097394B">
        <w:rPr>
          <w:sz w:val="12"/>
        </w:rPr>
        <w:t xml:space="preserve"> </w:t>
      </w:r>
      <w:r w:rsidRPr="0097394B">
        <w:rPr>
          <w:vanish/>
          <w:sz w:val="12"/>
        </w:rPr>
        <w:t>who</w:t>
      </w:r>
      <w:r w:rsidRPr="0097394B">
        <w:rPr>
          <w:sz w:val="12"/>
        </w:rPr>
        <w:t xml:space="preserve"> </w:t>
      </w:r>
      <w:r w:rsidRPr="0097394B">
        <w:rPr>
          <w:vanish/>
          <w:sz w:val="12"/>
        </w:rPr>
        <w:t>get</w:t>
      </w:r>
      <w:r w:rsidRPr="0097394B">
        <w:rPr>
          <w:sz w:val="12"/>
        </w:rPr>
        <w:t xml:space="preserve"> </w:t>
      </w:r>
      <w:r w:rsidRPr="0097394B">
        <w:rPr>
          <w:vanish/>
          <w:sz w:val="12"/>
        </w:rPr>
        <w:t>this</w:t>
      </w:r>
      <w:r w:rsidRPr="0097394B">
        <w:rPr>
          <w:sz w:val="12"/>
        </w:rPr>
        <w:t xml:space="preserve"> </w:t>
      </w:r>
      <w:r w:rsidRPr="0097394B">
        <w:rPr>
          <w:vanish/>
          <w:sz w:val="12"/>
        </w:rPr>
        <w:t>far</w:t>
      </w:r>
      <w:r w:rsidRPr="0097394B">
        <w:rPr>
          <w:sz w:val="12"/>
        </w:rPr>
        <w:t xml:space="preserve"> </w:t>
      </w:r>
      <w:r w:rsidRPr="0097394B">
        <w:rPr>
          <w:vanish/>
          <w:sz w:val="12"/>
        </w:rPr>
        <w:t>will</w:t>
      </w:r>
      <w:r w:rsidRPr="0097394B">
        <w:rPr>
          <w:sz w:val="12"/>
        </w:rPr>
        <w:t xml:space="preserve"> </w:t>
      </w:r>
      <w:r w:rsidRPr="0097394B">
        <w:rPr>
          <w:vanish/>
          <w:sz w:val="12"/>
        </w:rPr>
        <w:t>no</w:t>
      </w:r>
      <w:r w:rsidRPr="0097394B">
        <w:rPr>
          <w:sz w:val="12"/>
        </w:rPr>
        <w:t xml:space="preserve"> </w:t>
      </w:r>
      <w:r w:rsidRPr="0097394B">
        <w:rPr>
          <w:vanish/>
          <w:sz w:val="12"/>
        </w:rPr>
        <w:t>doubt</w:t>
      </w:r>
      <w:r w:rsidRPr="0097394B">
        <w:rPr>
          <w:sz w:val="12"/>
        </w:rPr>
        <w:t xml:space="preserve"> </w:t>
      </w:r>
      <w:r w:rsidRPr="0097394B">
        <w:rPr>
          <w:vanish/>
          <w:sz w:val="12"/>
        </w:rPr>
        <w:t>want</w:t>
      </w:r>
      <w:r w:rsidRPr="0097394B">
        <w:rPr>
          <w:sz w:val="12"/>
        </w:rPr>
        <w:t xml:space="preserve"> </w:t>
      </w:r>
      <w:r w:rsidRPr="0097394B">
        <w:rPr>
          <w:vanish/>
          <w:sz w:val="12"/>
        </w:rPr>
        <w:t>to</w:t>
      </w:r>
      <w:r w:rsidRPr="0097394B">
        <w:rPr>
          <w:sz w:val="12"/>
        </w:rPr>
        <w:t xml:space="preserve"> </w:t>
      </w:r>
      <w:r w:rsidRPr="0097394B">
        <w:rPr>
          <w:vanish/>
          <w:sz w:val="12"/>
        </w:rPr>
        <w:t>follow</w:t>
      </w:r>
      <w:r w:rsidRPr="0097394B">
        <w:rPr>
          <w:sz w:val="12"/>
        </w:rPr>
        <w:t xml:space="preserve"> </w:t>
      </w:r>
      <w:r w:rsidRPr="0097394B">
        <w:rPr>
          <w:vanish/>
          <w:sz w:val="12"/>
        </w:rPr>
        <w:t>their</w:t>
      </w:r>
      <w:r w:rsidRPr="0097394B">
        <w:rPr>
          <w:sz w:val="12"/>
        </w:rPr>
        <w:t xml:space="preserve"> </w:t>
      </w:r>
      <w:r w:rsidRPr="0097394B">
        <w:rPr>
          <w:vanish/>
          <w:sz w:val="12"/>
        </w:rPr>
        <w:t>Taoist</w:t>
      </w:r>
      <w:r w:rsidRPr="0097394B">
        <w:rPr>
          <w:sz w:val="12"/>
        </w:rPr>
        <w:t xml:space="preserve"> </w:t>
      </w:r>
      <w:r w:rsidRPr="0097394B">
        <w:rPr>
          <w:vanish/>
          <w:sz w:val="12"/>
        </w:rPr>
        <w:t>insights</w:t>
      </w:r>
      <w:r w:rsidRPr="0097394B">
        <w:rPr>
          <w:sz w:val="12"/>
        </w:rPr>
        <w:t xml:space="preserve"> </w:t>
      </w:r>
      <w:r w:rsidRPr="0097394B">
        <w:rPr>
          <w:vanish/>
          <w:sz w:val="12"/>
        </w:rPr>
        <w:t>up</w:t>
      </w:r>
      <w:r w:rsidRPr="0097394B">
        <w:rPr>
          <w:sz w:val="12"/>
        </w:rPr>
        <w:t xml:space="preserve"> </w:t>
      </w:r>
      <w:r w:rsidRPr="0097394B">
        <w:rPr>
          <w:vanish/>
          <w:sz w:val="12"/>
        </w:rPr>
        <w:t>by</w:t>
      </w:r>
      <w:r w:rsidRPr="0097394B">
        <w:rPr>
          <w:sz w:val="12"/>
        </w:rPr>
        <w:t xml:space="preserve"> </w:t>
      </w:r>
      <w:r w:rsidRPr="0097394B">
        <w:rPr>
          <w:vanish/>
          <w:sz w:val="12"/>
        </w:rPr>
        <w:t>considering</w:t>
      </w:r>
      <w:r w:rsidRPr="0097394B">
        <w:rPr>
          <w:sz w:val="12"/>
        </w:rPr>
        <w:t xml:space="preserve"> </w:t>
      </w:r>
      <w:r w:rsidRPr="0097394B">
        <w:rPr>
          <w:vanish/>
          <w:sz w:val="12"/>
        </w:rPr>
        <w:t>them</w:t>
      </w:r>
      <w:r w:rsidRPr="0097394B">
        <w:rPr>
          <w:sz w:val="12"/>
        </w:rPr>
        <w:t xml:space="preserve"> </w:t>
      </w:r>
      <w:r w:rsidRPr="0097394B">
        <w:rPr>
          <w:vanish/>
          <w:sz w:val="12"/>
        </w:rPr>
        <w:t>rationally,</w:t>
      </w:r>
      <w:r w:rsidRPr="0097394B">
        <w:rPr>
          <w:sz w:val="12"/>
        </w:rPr>
        <w:t xml:space="preserve"> </w:t>
      </w:r>
      <w:r w:rsidRPr="0097394B">
        <w:rPr>
          <w:vanish/>
          <w:sz w:val="12"/>
        </w:rPr>
        <w:t>but</w:t>
      </w:r>
      <w:r w:rsidRPr="0097394B">
        <w:rPr>
          <w:sz w:val="12"/>
        </w:rPr>
        <w:t xml:space="preserve"> </w:t>
      </w:r>
      <w:r w:rsidRPr="0097394B">
        <w:rPr>
          <w:vanish/>
          <w:sz w:val="12"/>
        </w:rPr>
        <w:t>at</w:t>
      </w:r>
      <w:r w:rsidRPr="0097394B">
        <w:rPr>
          <w:sz w:val="12"/>
        </w:rPr>
        <w:t xml:space="preserve"> </w:t>
      </w:r>
      <w:r w:rsidRPr="0097394B">
        <w:rPr>
          <w:vanish/>
          <w:sz w:val="12"/>
        </w:rPr>
        <w:t>least</w:t>
      </w:r>
      <w:r w:rsidRPr="0097394B">
        <w:rPr>
          <w:sz w:val="12"/>
        </w:rPr>
        <w:t xml:space="preserve"> </w:t>
      </w:r>
      <w:r w:rsidRPr="0097394B">
        <w:rPr>
          <w:vanish/>
          <w:sz w:val="12"/>
        </w:rPr>
        <w:t>they</w:t>
      </w:r>
      <w:r w:rsidRPr="0097394B">
        <w:rPr>
          <w:sz w:val="12"/>
        </w:rPr>
        <w:t xml:space="preserve"> </w:t>
      </w:r>
      <w:r w:rsidRPr="0097394B">
        <w:rPr>
          <w:vanish/>
          <w:sz w:val="12"/>
        </w:rPr>
        <w:t>will</w:t>
      </w:r>
      <w:r w:rsidRPr="0097394B">
        <w:rPr>
          <w:sz w:val="12"/>
        </w:rPr>
        <w:t xml:space="preserve"> </w:t>
      </w:r>
      <w:r w:rsidRPr="0097394B">
        <w:rPr>
          <w:vanish/>
          <w:sz w:val="12"/>
        </w:rPr>
        <w:t>have</w:t>
      </w:r>
      <w:r w:rsidRPr="0097394B">
        <w:rPr>
          <w:sz w:val="12"/>
        </w:rPr>
        <w:t xml:space="preserve"> </w:t>
      </w:r>
      <w:r w:rsidRPr="0097394B">
        <w:rPr>
          <w:vanish/>
          <w:sz w:val="12"/>
        </w:rPr>
        <w:t>Taoist</w:t>
      </w:r>
      <w:r w:rsidRPr="0097394B">
        <w:rPr>
          <w:sz w:val="12"/>
        </w:rPr>
        <w:t xml:space="preserve"> </w:t>
      </w:r>
      <w:r w:rsidRPr="0097394B">
        <w:rPr>
          <w:vanish/>
          <w:sz w:val="12"/>
        </w:rPr>
        <w:t>insights</w:t>
      </w:r>
      <w:r w:rsidRPr="0097394B">
        <w:rPr>
          <w:sz w:val="12"/>
        </w:rPr>
        <w:t xml:space="preserve"> </w:t>
      </w:r>
      <w:r w:rsidRPr="0097394B">
        <w:rPr>
          <w:vanish/>
          <w:sz w:val="12"/>
        </w:rPr>
        <w:t>to</w:t>
      </w:r>
      <w:r w:rsidRPr="0097394B">
        <w:rPr>
          <w:sz w:val="12"/>
        </w:rPr>
        <w:t xml:space="preserve"> </w:t>
      </w:r>
      <w:r w:rsidRPr="0097394B">
        <w:rPr>
          <w:vanish/>
          <w:sz w:val="12"/>
        </w:rPr>
        <w:t>follow</w:t>
      </w:r>
      <w:r w:rsidRPr="0097394B">
        <w:rPr>
          <w:sz w:val="12"/>
        </w:rPr>
        <w:t xml:space="preserve"> </w:t>
      </w:r>
      <w:r w:rsidRPr="0097394B">
        <w:rPr>
          <w:vanish/>
          <w:sz w:val="12"/>
        </w:rPr>
        <w:t>up.</w:t>
      </w:r>
      <w:r w:rsidRPr="0097394B">
        <w:rPr>
          <w:sz w:val="12"/>
        </w:rPr>
        <w:t xml:space="preserve"> </w:t>
      </w:r>
      <w:r w:rsidRPr="0097394B">
        <w:rPr>
          <w:vanish/>
          <w:sz w:val="12"/>
        </w:rPr>
        <w:t>At</w:t>
      </w:r>
      <w:r w:rsidRPr="0097394B">
        <w:rPr>
          <w:sz w:val="12"/>
        </w:rPr>
        <w:t xml:space="preserve"> </w:t>
      </w:r>
      <w:r w:rsidRPr="0097394B">
        <w:rPr>
          <w:vanish/>
          <w:sz w:val="12"/>
        </w:rPr>
        <w:t>least,</w:t>
      </w:r>
      <w:r w:rsidRPr="0097394B">
        <w:rPr>
          <w:sz w:val="12"/>
        </w:rPr>
        <w:t xml:space="preserve"> </w:t>
      </w:r>
      <w:r w:rsidRPr="0097394B">
        <w:rPr>
          <w:vanish/>
          <w:sz w:val="12"/>
        </w:rPr>
        <w:t>having</w:t>
      </w:r>
      <w:r w:rsidRPr="0097394B">
        <w:rPr>
          <w:sz w:val="12"/>
        </w:rPr>
        <w:t xml:space="preserve"> </w:t>
      </w:r>
      <w:r w:rsidRPr="0097394B">
        <w:rPr>
          <w:vanish/>
          <w:sz w:val="12"/>
        </w:rPr>
        <w:t>accepted</w:t>
      </w:r>
      <w:r w:rsidRPr="0097394B">
        <w:rPr>
          <w:sz w:val="12"/>
        </w:rPr>
        <w:t xml:space="preserve"> </w:t>
      </w:r>
      <w:r w:rsidRPr="0097394B">
        <w:rPr>
          <w:vanish/>
          <w:sz w:val="12"/>
        </w:rPr>
        <w:t>immersion</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‘shal-</w:t>
      </w:r>
      <w:r w:rsidRPr="0097394B">
        <w:rPr>
          <w:sz w:val="12"/>
        </w:rPr>
        <w:t xml:space="preserve"> </w:t>
      </w:r>
      <w:r w:rsidRPr="0097394B">
        <w:rPr>
          <w:vanish/>
          <w:sz w:val="12"/>
        </w:rPr>
        <w:t>72</w:t>
      </w:r>
      <w:r w:rsidRPr="0097394B">
        <w:rPr>
          <w:sz w:val="12"/>
        </w:rPr>
        <w:t xml:space="preserve"> </w:t>
      </w:r>
      <w:r w:rsidRPr="0097394B">
        <w:rPr>
          <w:vanish/>
          <w:sz w:val="12"/>
        </w:rPr>
        <w:t>Ralph</w:t>
      </w:r>
      <w:r w:rsidRPr="0097394B">
        <w:rPr>
          <w:sz w:val="12"/>
        </w:rPr>
        <w:t xml:space="preserve"> </w:t>
      </w:r>
      <w:r w:rsidRPr="0097394B">
        <w:rPr>
          <w:vanish/>
          <w:sz w:val="12"/>
        </w:rPr>
        <w:t>Pettman</w:t>
      </w:r>
      <w:r w:rsidRPr="0097394B">
        <w:rPr>
          <w:sz w:val="12"/>
        </w:rPr>
        <w:t xml:space="preserve"> </w:t>
      </w:r>
      <w:r w:rsidRPr="0097394B">
        <w:rPr>
          <w:vanish/>
          <w:sz w:val="12"/>
        </w:rPr>
        <w:t>low’</w:t>
      </w:r>
      <w:r w:rsidRPr="0097394B">
        <w:rPr>
          <w:sz w:val="12"/>
        </w:rPr>
        <w:t xml:space="preserve"> </w:t>
      </w:r>
      <w:r w:rsidRPr="0097394B">
        <w:rPr>
          <w:vanish/>
          <w:sz w:val="12"/>
        </w:rPr>
        <w:t>or</w:t>
      </w:r>
      <w:r w:rsidRPr="0097394B">
        <w:rPr>
          <w:sz w:val="12"/>
        </w:rPr>
        <w:t xml:space="preserve"> </w:t>
      </w:r>
      <w:r w:rsidRPr="0097394B">
        <w:rPr>
          <w:vanish/>
          <w:sz w:val="12"/>
        </w:rPr>
        <w:t>meditative</w:t>
      </w:r>
      <w:r w:rsidRPr="0097394B">
        <w:rPr>
          <w:sz w:val="12"/>
        </w:rPr>
        <w:t xml:space="preserve"> </w:t>
      </w:r>
      <w:r w:rsidRPr="0097394B">
        <w:rPr>
          <w:vanish/>
          <w:sz w:val="12"/>
        </w:rPr>
        <w:t>end</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experiential</w:t>
      </w:r>
      <w:r w:rsidRPr="0097394B">
        <w:rPr>
          <w:sz w:val="12"/>
        </w:rPr>
        <w:t xml:space="preserve"> </w:t>
      </w:r>
      <w:r w:rsidRPr="0097394B">
        <w:rPr>
          <w:vanish/>
          <w:sz w:val="12"/>
        </w:rPr>
        <w:t>pool,7</w:t>
      </w:r>
      <w:r w:rsidRPr="0097394B">
        <w:rPr>
          <w:sz w:val="12"/>
        </w:rPr>
        <w:t xml:space="preserve"> </w:t>
      </w:r>
      <w:r w:rsidRPr="0097394B">
        <w:rPr>
          <w:vanish/>
          <w:sz w:val="12"/>
        </w:rPr>
        <w:t>or</w:t>
      </w:r>
      <w:r w:rsidRPr="0097394B">
        <w:rPr>
          <w:sz w:val="12"/>
        </w:rPr>
        <w:t xml:space="preserve"> </w:t>
      </w:r>
      <w:r w:rsidRPr="0097394B">
        <w:rPr>
          <w:vanish/>
          <w:sz w:val="12"/>
        </w:rPr>
        <w:t>even</w:t>
      </w:r>
      <w:r w:rsidRPr="0097394B">
        <w:rPr>
          <w:sz w:val="12"/>
        </w:rPr>
        <w:t xml:space="preserve"> </w:t>
      </w:r>
      <w:r w:rsidRPr="0097394B">
        <w:rPr>
          <w:vanish/>
          <w:sz w:val="12"/>
        </w:rPr>
        <w:t>beyond,</w:t>
      </w:r>
      <w:r w:rsidRPr="0097394B">
        <w:rPr>
          <w:sz w:val="12"/>
        </w:rPr>
        <w:t xml:space="preserve"> </w:t>
      </w:r>
      <w:r w:rsidRPr="0097394B">
        <w:rPr>
          <w:vanish/>
          <w:sz w:val="12"/>
        </w:rPr>
        <w:t>they</w:t>
      </w:r>
      <w:r w:rsidRPr="0097394B">
        <w:rPr>
          <w:sz w:val="12"/>
        </w:rPr>
        <w:t xml:space="preserve"> </w:t>
      </w:r>
      <w:r w:rsidRPr="0097394B">
        <w:rPr>
          <w:vanish/>
          <w:sz w:val="12"/>
        </w:rPr>
        <w:t>may</w:t>
      </w:r>
      <w:r w:rsidRPr="0097394B">
        <w:rPr>
          <w:sz w:val="12"/>
        </w:rPr>
        <w:t xml:space="preserve"> </w:t>
      </w:r>
      <w:r w:rsidRPr="0097394B">
        <w:rPr>
          <w:vanish/>
          <w:sz w:val="12"/>
        </w:rPr>
        <w:t>have</w:t>
      </w:r>
      <w:r w:rsidRPr="0097394B">
        <w:rPr>
          <w:sz w:val="12"/>
        </w:rPr>
        <w:t xml:space="preserve"> </w:t>
      </w:r>
      <w:r w:rsidRPr="0097394B">
        <w:rPr>
          <w:vanish/>
          <w:sz w:val="12"/>
        </w:rPr>
        <w:t>learned</w:t>
      </w:r>
      <w:r w:rsidRPr="0097394B">
        <w:rPr>
          <w:sz w:val="12"/>
        </w:rPr>
        <w:t xml:space="preserve"> </w:t>
      </w:r>
      <w:r w:rsidRPr="0097394B">
        <w:rPr>
          <w:vanish/>
          <w:sz w:val="12"/>
        </w:rPr>
        <w:t>what</w:t>
      </w:r>
      <w:r w:rsidRPr="0097394B">
        <w:rPr>
          <w:sz w:val="12"/>
        </w:rPr>
        <w:t xml:space="preserve"> </w:t>
      </w:r>
      <w:r w:rsidRPr="0097394B">
        <w:rPr>
          <w:vanish/>
          <w:sz w:val="12"/>
        </w:rPr>
        <w:t>otherwise</w:t>
      </w:r>
      <w:r w:rsidRPr="0097394B">
        <w:rPr>
          <w:sz w:val="12"/>
        </w:rPr>
        <w:t xml:space="preserve"> </w:t>
      </w:r>
      <w:r w:rsidRPr="0097394B">
        <w:rPr>
          <w:vanish/>
          <w:sz w:val="12"/>
        </w:rPr>
        <w:t>they</w:t>
      </w:r>
      <w:r w:rsidRPr="0097394B">
        <w:rPr>
          <w:sz w:val="12"/>
        </w:rPr>
        <w:t xml:space="preserve"> </w:t>
      </w:r>
      <w:r w:rsidRPr="0097394B">
        <w:rPr>
          <w:vanish/>
          <w:sz w:val="12"/>
        </w:rPr>
        <w:t>would</w:t>
      </w:r>
      <w:r w:rsidRPr="0097394B">
        <w:rPr>
          <w:sz w:val="12"/>
        </w:rPr>
        <w:t xml:space="preserve"> </w:t>
      </w:r>
      <w:r w:rsidRPr="0097394B">
        <w:rPr>
          <w:vanish/>
          <w:sz w:val="12"/>
        </w:rPr>
        <w:t>not</w:t>
      </w:r>
      <w:r w:rsidRPr="0097394B">
        <w:rPr>
          <w:sz w:val="12"/>
        </w:rPr>
        <w:t xml:space="preserve"> </w:t>
      </w:r>
      <w:r w:rsidRPr="0097394B">
        <w:rPr>
          <w:vanish/>
          <w:sz w:val="12"/>
        </w:rPr>
        <w:t>have</w:t>
      </w:r>
      <w:r w:rsidRPr="0097394B">
        <w:rPr>
          <w:sz w:val="12"/>
        </w:rPr>
        <w:t xml:space="preserve"> </w:t>
      </w:r>
      <w:r w:rsidRPr="0097394B">
        <w:rPr>
          <w:vanish/>
          <w:sz w:val="12"/>
        </w:rPr>
        <w:t>been</w:t>
      </w:r>
      <w:r w:rsidRPr="0097394B">
        <w:rPr>
          <w:sz w:val="12"/>
        </w:rPr>
        <w:t xml:space="preserve"> </w:t>
      </w:r>
      <w:r w:rsidRPr="0097394B">
        <w:rPr>
          <w:vanish/>
          <w:sz w:val="12"/>
        </w:rPr>
        <w:t>able</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may</w:t>
      </w:r>
      <w:r w:rsidRPr="0097394B">
        <w:rPr>
          <w:sz w:val="12"/>
        </w:rPr>
        <w:t xml:space="preserve"> </w:t>
      </w:r>
      <w:r w:rsidRPr="0097394B">
        <w:rPr>
          <w:vanish/>
          <w:sz w:val="12"/>
        </w:rPr>
        <w:t>even</w:t>
      </w:r>
      <w:r w:rsidRPr="0097394B">
        <w:rPr>
          <w:sz w:val="12"/>
        </w:rPr>
        <w:t xml:space="preserve"> </w:t>
      </w:r>
      <w:r w:rsidRPr="0097394B">
        <w:rPr>
          <w:vanish/>
          <w:sz w:val="12"/>
        </w:rPr>
        <w:t>want</w:t>
      </w:r>
      <w:r w:rsidRPr="0097394B">
        <w:rPr>
          <w:sz w:val="12"/>
        </w:rPr>
        <w:t xml:space="preserve"> </w:t>
      </w:r>
      <w:r w:rsidRPr="0097394B">
        <w:rPr>
          <w:vanish/>
          <w:sz w:val="12"/>
        </w:rPr>
        <w:t>to</w:t>
      </w:r>
      <w:r w:rsidRPr="0097394B">
        <w:rPr>
          <w:sz w:val="12"/>
        </w:rPr>
        <w:t xml:space="preserve"> </w:t>
      </w:r>
      <w:r w:rsidRPr="0097394B">
        <w:rPr>
          <w:vanish/>
          <w:sz w:val="12"/>
        </w:rPr>
        <w:t>follow</w:t>
      </w:r>
      <w:r w:rsidRPr="0097394B">
        <w:rPr>
          <w:sz w:val="12"/>
        </w:rPr>
        <w:t xml:space="preserve"> </w:t>
      </w:r>
      <w:r w:rsidRPr="0097394B">
        <w:rPr>
          <w:vanish/>
          <w:sz w:val="12"/>
        </w:rPr>
        <w:t>this</w:t>
      </w:r>
      <w:r w:rsidRPr="0097394B">
        <w:rPr>
          <w:sz w:val="12"/>
        </w:rPr>
        <w:t xml:space="preserve"> </w:t>
      </w:r>
      <w:r w:rsidRPr="0097394B">
        <w:rPr>
          <w:vanish/>
          <w:sz w:val="12"/>
        </w:rPr>
        <w:t>up</w:t>
      </w:r>
      <w:r w:rsidRPr="0097394B">
        <w:rPr>
          <w:sz w:val="12"/>
        </w:rPr>
        <w:t xml:space="preserve"> </w:t>
      </w:r>
      <w:r w:rsidRPr="0097394B">
        <w:rPr>
          <w:vanish/>
          <w:sz w:val="12"/>
        </w:rPr>
        <w:t>with</w:t>
      </w:r>
      <w:r w:rsidRPr="0097394B">
        <w:rPr>
          <w:sz w:val="12"/>
        </w:rPr>
        <w:t xml:space="preserve"> </w:t>
      </w:r>
      <w:r w:rsidRPr="0097394B">
        <w:rPr>
          <w:vanish/>
          <w:sz w:val="12"/>
        </w:rPr>
        <w:t>further</w:t>
      </w:r>
      <w:r w:rsidRPr="0097394B">
        <w:rPr>
          <w:sz w:val="12"/>
        </w:rPr>
        <w:t xml:space="preserve"> </w:t>
      </w:r>
      <w:r w:rsidRPr="0097394B">
        <w:rPr>
          <w:vanish/>
          <w:sz w:val="12"/>
        </w:rPr>
        <w:t>attempts</w:t>
      </w:r>
      <w:r w:rsidRPr="0097394B">
        <w:rPr>
          <w:sz w:val="12"/>
        </w:rPr>
        <w:t xml:space="preserve"> </w:t>
      </w:r>
      <w:r w:rsidRPr="0097394B">
        <w:rPr>
          <w:vanish/>
          <w:sz w:val="12"/>
        </w:rPr>
        <w:t>to</w:t>
      </w:r>
      <w:r w:rsidRPr="0097394B">
        <w:rPr>
          <w:sz w:val="12"/>
        </w:rPr>
        <w:t xml:space="preserve"> </w:t>
      </w:r>
      <w:r w:rsidRPr="0097394B">
        <w:rPr>
          <w:vanish/>
          <w:sz w:val="12"/>
        </w:rPr>
        <w:t>take</w:t>
      </w:r>
      <w:r w:rsidRPr="0097394B">
        <w:rPr>
          <w:sz w:val="12"/>
        </w:rPr>
        <w:t xml:space="preserve"> </w:t>
      </w:r>
      <w:r w:rsidRPr="0097394B">
        <w:rPr>
          <w:vanish/>
          <w:sz w:val="12"/>
        </w:rPr>
        <w:t>part,</w:t>
      </w:r>
      <w:r w:rsidRPr="0097394B">
        <w:rPr>
          <w:sz w:val="12"/>
        </w:rPr>
        <w:t xml:space="preserve"> </w:t>
      </w:r>
      <w:r w:rsidRPr="0097394B">
        <w:rPr>
          <w:vanish/>
          <w:sz w:val="12"/>
        </w:rPr>
        <w:t>and</w:t>
      </w:r>
      <w:r w:rsidRPr="0097394B">
        <w:rPr>
          <w:sz w:val="12"/>
        </w:rPr>
        <w:t xml:space="preserve"> </w:t>
      </w:r>
      <w:r w:rsidRPr="0097394B">
        <w:rPr>
          <w:vanish/>
          <w:sz w:val="12"/>
        </w:rPr>
        <w:t>further</w:t>
      </w:r>
      <w:r w:rsidRPr="0097394B">
        <w:rPr>
          <w:sz w:val="12"/>
        </w:rPr>
        <w:t xml:space="preserve"> </w:t>
      </w:r>
      <w:r w:rsidRPr="0097394B">
        <w:rPr>
          <w:vanish/>
          <w:sz w:val="12"/>
        </w:rPr>
        <w:t>rationalist</w:t>
      </w:r>
      <w:r w:rsidRPr="0097394B">
        <w:rPr>
          <w:sz w:val="12"/>
        </w:rPr>
        <w:t xml:space="preserve"> </w:t>
      </w:r>
      <w:r w:rsidRPr="0097394B">
        <w:rPr>
          <w:vanish/>
          <w:sz w:val="12"/>
        </w:rPr>
        <w:t>reappraisals.</w:t>
      </w:r>
      <w:r w:rsidRPr="0097394B">
        <w:rPr>
          <w:sz w:val="12"/>
        </w:rPr>
        <w:t xml:space="preserve"> </w:t>
      </w:r>
      <w:r w:rsidRPr="0097394B">
        <w:rPr>
          <w:vanish/>
          <w:sz w:val="12"/>
        </w:rPr>
        <w:t>By</w:t>
      </w:r>
      <w:r w:rsidRPr="0097394B">
        <w:rPr>
          <w:sz w:val="12"/>
        </w:rPr>
        <w:t xml:space="preserve"> </w:t>
      </w:r>
      <w:r w:rsidRPr="0097394B">
        <w:rPr>
          <w:vanish/>
          <w:sz w:val="12"/>
        </w:rPr>
        <w:t>which</w:t>
      </w:r>
      <w:r w:rsidRPr="0097394B">
        <w:rPr>
          <w:sz w:val="12"/>
        </w:rPr>
        <w:t xml:space="preserve"> </w:t>
      </w:r>
      <w:r w:rsidRPr="0097394B">
        <w:rPr>
          <w:vanish/>
          <w:sz w:val="12"/>
        </w:rPr>
        <w:t>point</w:t>
      </w:r>
      <w:r w:rsidRPr="0097394B">
        <w:rPr>
          <w:sz w:val="12"/>
        </w:rPr>
        <w:t xml:space="preserve"> </w:t>
      </w:r>
      <w:r w:rsidRPr="0097394B">
        <w:rPr>
          <w:vanish/>
          <w:sz w:val="12"/>
        </w:rPr>
        <w:t>we</w:t>
      </w:r>
      <w:r w:rsidRPr="0097394B">
        <w:rPr>
          <w:sz w:val="12"/>
        </w:rPr>
        <w:t xml:space="preserve"> </w:t>
      </w:r>
      <w:r w:rsidRPr="0097394B">
        <w:rPr>
          <w:vanish/>
          <w:sz w:val="12"/>
        </w:rPr>
        <w:t>will</w:t>
      </w:r>
      <w:r w:rsidRPr="0097394B">
        <w:rPr>
          <w:sz w:val="12"/>
        </w:rPr>
        <w:t xml:space="preserve"> </w:t>
      </w:r>
      <w:r w:rsidRPr="0097394B">
        <w:rPr>
          <w:vanish/>
          <w:sz w:val="12"/>
        </w:rPr>
        <w:t>have</w:t>
      </w:r>
      <w:r w:rsidRPr="0097394B">
        <w:rPr>
          <w:sz w:val="12"/>
        </w:rPr>
        <w:t xml:space="preserve"> </w:t>
      </w:r>
      <w:r w:rsidRPr="0097394B">
        <w:rPr>
          <w:vanish/>
          <w:sz w:val="12"/>
        </w:rPr>
        <w:t>constructed</w:t>
      </w:r>
      <w:r w:rsidRPr="0097394B">
        <w:rPr>
          <w:sz w:val="12"/>
        </w:rPr>
        <w:t xml:space="preserve"> </w:t>
      </w:r>
      <w:r w:rsidRPr="0097394B">
        <w:rPr>
          <w:vanish/>
          <w:sz w:val="12"/>
        </w:rPr>
        <w:t>a</w:t>
      </w:r>
      <w:r w:rsidRPr="0097394B">
        <w:rPr>
          <w:sz w:val="12"/>
        </w:rPr>
        <w:t xml:space="preserve"> </w:t>
      </w:r>
      <w:r w:rsidRPr="0097394B">
        <w:rPr>
          <w:vanish/>
          <w:sz w:val="12"/>
        </w:rPr>
        <w:t>cycle</w:t>
      </w:r>
      <w:r w:rsidRPr="0097394B">
        <w:rPr>
          <w:sz w:val="12"/>
        </w:rPr>
        <w:t xml:space="preserve"> </w:t>
      </w:r>
      <w:r w:rsidRPr="0097394B">
        <w:rPr>
          <w:vanish/>
          <w:sz w:val="12"/>
        </w:rPr>
        <w:t>of</w:t>
      </w:r>
      <w:r w:rsidRPr="0097394B">
        <w:rPr>
          <w:sz w:val="12"/>
        </w:rPr>
        <w:t xml:space="preserve"> </w:t>
      </w:r>
      <w:r w:rsidRPr="0097394B">
        <w:rPr>
          <w:vanish/>
          <w:sz w:val="12"/>
        </w:rPr>
        <w:t>knowing</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already</w:t>
      </w:r>
      <w:r w:rsidRPr="0097394B">
        <w:rPr>
          <w:sz w:val="12"/>
        </w:rPr>
        <w:t xml:space="preserve"> </w:t>
      </w:r>
      <w:r w:rsidRPr="0097394B">
        <w:rPr>
          <w:vanish/>
          <w:sz w:val="12"/>
        </w:rPr>
        <w:t>rolling</w:t>
      </w:r>
      <w:r w:rsidRPr="0097394B">
        <w:rPr>
          <w:sz w:val="12"/>
        </w:rPr>
        <w:t xml:space="preserve"> </w:t>
      </w:r>
      <w:r w:rsidRPr="0097394B">
        <w:rPr>
          <w:vanish/>
          <w:sz w:val="12"/>
        </w:rPr>
        <w:t>rationalism</w:t>
      </w:r>
      <w:r w:rsidRPr="0097394B">
        <w:rPr>
          <w:sz w:val="12"/>
        </w:rPr>
        <w:t xml:space="preserve"> </w:t>
      </w:r>
      <w:r w:rsidRPr="0097394B">
        <w:rPr>
          <w:vanish/>
          <w:sz w:val="12"/>
        </w:rPr>
        <w:t>forward</w:t>
      </w:r>
      <w:r w:rsidRPr="0097394B">
        <w:rPr>
          <w:sz w:val="12"/>
        </w:rPr>
        <w:t xml:space="preserve"> </w:t>
      </w:r>
      <w:r w:rsidRPr="0097394B">
        <w:rPr>
          <w:vanish/>
          <w:sz w:val="12"/>
        </w:rPr>
        <w:t>across</w:t>
      </w:r>
      <w:r w:rsidRPr="0097394B">
        <w:rPr>
          <w:sz w:val="12"/>
        </w:rPr>
        <w:t xml:space="preserve"> </w:t>
      </w:r>
      <w:r w:rsidRPr="0097394B">
        <w:rPr>
          <w:vanish/>
          <w:sz w:val="12"/>
        </w:rPr>
        <w:t>the</w:t>
      </w:r>
      <w:r w:rsidRPr="0097394B">
        <w:rPr>
          <w:sz w:val="12"/>
        </w:rPr>
        <w:t xml:space="preserve"> </w:t>
      </w:r>
      <w:r w:rsidRPr="0097394B">
        <w:rPr>
          <w:vanish/>
          <w:sz w:val="12"/>
        </w:rPr>
        <w:t>epistemological</w:t>
      </w:r>
      <w:r w:rsidRPr="0097394B">
        <w:rPr>
          <w:sz w:val="12"/>
        </w:rPr>
        <w:t xml:space="preserve"> </w:t>
      </w:r>
      <w:r w:rsidRPr="0097394B">
        <w:rPr>
          <w:vanish/>
          <w:sz w:val="12"/>
        </w:rPr>
        <w:t>divide.</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still</w:t>
      </w:r>
      <w:r w:rsidRPr="0097394B">
        <w:rPr>
          <w:sz w:val="12"/>
        </w:rPr>
        <w:t xml:space="preserve"> </w:t>
      </w:r>
      <w:r w:rsidRPr="0097394B">
        <w:rPr>
          <w:vanish/>
          <w:sz w:val="12"/>
        </w:rPr>
        <w:t>faced</w:t>
      </w:r>
      <w:r w:rsidRPr="0097394B">
        <w:rPr>
          <w:sz w:val="12"/>
        </w:rPr>
        <w:t xml:space="preserve"> </w:t>
      </w:r>
      <w:r w:rsidRPr="0097394B">
        <w:rPr>
          <w:vanish/>
          <w:sz w:val="12"/>
        </w:rPr>
        <w:t>with</w:t>
      </w:r>
      <w:r w:rsidRPr="0097394B">
        <w:rPr>
          <w:sz w:val="12"/>
        </w:rPr>
        <w:t xml:space="preserve"> </w:t>
      </w:r>
      <w:r w:rsidRPr="0097394B">
        <w:rPr>
          <w:vanish/>
          <w:sz w:val="12"/>
        </w:rPr>
        <w:t>fundamental</w:t>
      </w:r>
      <w:r w:rsidRPr="0097394B">
        <w:rPr>
          <w:sz w:val="12"/>
        </w:rPr>
        <w:t xml:space="preserve"> </w:t>
      </w:r>
      <w:r w:rsidRPr="0097394B">
        <w:rPr>
          <w:vanish/>
          <w:sz w:val="12"/>
        </w:rPr>
        <w:t>uncertainty</w:t>
      </w:r>
      <w:r w:rsidRPr="0097394B">
        <w:rPr>
          <w:sz w:val="12"/>
        </w:rPr>
        <w:t xml:space="preserve"> </w:t>
      </w:r>
      <w:r w:rsidRPr="0097394B">
        <w:rPr>
          <w:vanish/>
          <w:sz w:val="12"/>
        </w:rPr>
        <w:t>about</w:t>
      </w:r>
      <w:r w:rsidRPr="0097394B">
        <w:rPr>
          <w:sz w:val="12"/>
        </w:rPr>
        <w:t xml:space="preserve"> </w:t>
      </w:r>
      <w:r w:rsidRPr="0097394B">
        <w:rPr>
          <w:vanish/>
          <w:sz w:val="12"/>
        </w:rPr>
        <w:t>the</w:t>
      </w:r>
      <w:r w:rsidRPr="0097394B">
        <w:rPr>
          <w:sz w:val="12"/>
        </w:rPr>
        <w:t xml:space="preserve"> </w:t>
      </w:r>
      <w:r w:rsidRPr="0097394B">
        <w:rPr>
          <w:vanish/>
          <w:sz w:val="12"/>
        </w:rPr>
        <w:t>ground</w:t>
      </w:r>
      <w:r w:rsidRPr="0097394B">
        <w:rPr>
          <w:sz w:val="12"/>
        </w:rPr>
        <w:t xml:space="preserve"> </w:t>
      </w:r>
      <w:r w:rsidRPr="0097394B">
        <w:rPr>
          <w:vanish/>
          <w:sz w:val="12"/>
        </w:rPr>
        <w:t>on</w:t>
      </w:r>
      <w:r w:rsidRPr="0097394B">
        <w:rPr>
          <w:sz w:val="12"/>
        </w:rPr>
        <w:t xml:space="preserve"> </w:t>
      </w:r>
      <w:r w:rsidRPr="0097394B">
        <w:rPr>
          <w:vanish/>
          <w:sz w:val="12"/>
        </w:rPr>
        <w:t>which</w:t>
      </w:r>
      <w:r w:rsidRPr="0097394B">
        <w:rPr>
          <w:sz w:val="12"/>
        </w:rPr>
        <w:t xml:space="preserve"> </w:t>
      </w:r>
      <w:r w:rsidRPr="0097394B">
        <w:rPr>
          <w:vanish/>
          <w:sz w:val="12"/>
        </w:rPr>
        <w:t>we</w:t>
      </w:r>
      <w:r w:rsidRPr="0097394B">
        <w:rPr>
          <w:sz w:val="12"/>
        </w:rPr>
        <w:t xml:space="preserve"> </w:t>
      </w:r>
      <w:r w:rsidRPr="0097394B">
        <w:rPr>
          <w:vanish/>
          <w:sz w:val="12"/>
        </w:rPr>
        <w:t>stand</w:t>
      </w:r>
      <w:r w:rsidRPr="0097394B">
        <w:rPr>
          <w:sz w:val="12"/>
        </w:rPr>
        <w:t xml:space="preserve"> </w:t>
      </w:r>
      <w:r w:rsidRPr="0097394B">
        <w:rPr>
          <w:vanish/>
          <w:sz w:val="12"/>
        </w:rPr>
        <w:t>(though</w:t>
      </w:r>
      <w:r w:rsidRPr="0097394B">
        <w:rPr>
          <w:sz w:val="12"/>
        </w:rPr>
        <w:t xml:space="preserve"> </w:t>
      </w:r>
      <w:r w:rsidRPr="0097394B">
        <w:rPr>
          <w:vanish/>
          <w:sz w:val="12"/>
        </w:rPr>
        <w:t>most</w:t>
      </w:r>
      <w:r w:rsidRPr="0097394B">
        <w:rPr>
          <w:sz w:val="12"/>
        </w:rPr>
        <w:t xml:space="preserve"> </w:t>
      </w:r>
      <w:r w:rsidRPr="0097394B">
        <w:rPr>
          <w:vanish/>
          <w:sz w:val="12"/>
        </w:rPr>
        <w:t>natural</w:t>
      </w:r>
      <w:r w:rsidRPr="0097394B">
        <w:rPr>
          <w:sz w:val="12"/>
        </w:rPr>
        <w:t xml:space="preserve"> </w:t>
      </w:r>
      <w:r w:rsidRPr="0097394B">
        <w:rPr>
          <w:vanish/>
          <w:sz w:val="12"/>
        </w:rPr>
        <w:t>scientists</w:t>
      </w:r>
      <w:r w:rsidRPr="0097394B">
        <w:rPr>
          <w:sz w:val="12"/>
        </w:rPr>
        <w:t xml:space="preserve"> </w:t>
      </w:r>
      <w:r w:rsidRPr="0097394B">
        <w:rPr>
          <w:vanish/>
          <w:sz w:val="12"/>
        </w:rPr>
        <w:t>will</w:t>
      </w:r>
      <w:r w:rsidRPr="0097394B">
        <w:rPr>
          <w:sz w:val="12"/>
        </w:rPr>
        <w:t xml:space="preserve"> </w:t>
      </w:r>
      <w:r w:rsidRPr="0097394B">
        <w:rPr>
          <w:vanish/>
          <w:sz w:val="12"/>
        </w:rPr>
        <w:t>remain</w:t>
      </w:r>
      <w:r w:rsidRPr="0097394B">
        <w:rPr>
          <w:sz w:val="12"/>
        </w:rPr>
        <w:t xml:space="preserve"> </w:t>
      </w:r>
      <w:r w:rsidRPr="0097394B">
        <w:rPr>
          <w:vanish/>
          <w:sz w:val="12"/>
        </w:rPr>
        <w:t>oblivious,</w:t>
      </w:r>
      <w:r w:rsidRPr="0097394B">
        <w:rPr>
          <w:sz w:val="12"/>
        </w:rPr>
        <w:t xml:space="preserve"> </w:t>
      </w:r>
      <w:r w:rsidRPr="0097394B">
        <w:rPr>
          <w:vanish/>
          <w:sz w:val="12"/>
        </w:rPr>
        <w:t>and</w:t>
      </w:r>
      <w:r w:rsidRPr="0097394B">
        <w:rPr>
          <w:sz w:val="12"/>
        </w:rPr>
        <w:t xml:space="preserve"> </w:t>
      </w:r>
      <w:r w:rsidRPr="0097394B">
        <w:rPr>
          <w:vanish/>
          <w:sz w:val="12"/>
        </w:rPr>
        <w:t>many</w:t>
      </w:r>
      <w:r w:rsidRPr="0097394B">
        <w:rPr>
          <w:sz w:val="12"/>
        </w:rPr>
        <w:t xml:space="preserve"> </w:t>
      </w:r>
      <w:r w:rsidRPr="0097394B">
        <w:rPr>
          <w:vanish/>
          <w:sz w:val="12"/>
        </w:rPr>
        <w:t>social</w:t>
      </w:r>
      <w:r w:rsidRPr="0097394B">
        <w:rPr>
          <w:sz w:val="12"/>
        </w:rPr>
        <w:t xml:space="preserve"> </w:t>
      </w:r>
      <w:r w:rsidRPr="0097394B">
        <w:rPr>
          <w:vanish/>
          <w:sz w:val="12"/>
        </w:rPr>
        <w:t>scientists</w:t>
      </w:r>
      <w:r w:rsidRPr="0097394B">
        <w:rPr>
          <w:sz w:val="12"/>
        </w:rPr>
        <w:t xml:space="preserve"> </w:t>
      </w:r>
      <w:r w:rsidRPr="0097394B">
        <w:rPr>
          <w:vanish/>
          <w:sz w:val="12"/>
        </w:rPr>
        <w:t>likewise.)</w:t>
      </w:r>
      <w:r w:rsidRPr="0097394B">
        <w:rPr>
          <w:sz w:val="12"/>
        </w:rPr>
        <w:t xml:space="preserve"> </w:t>
      </w:r>
      <w:r w:rsidRPr="0097394B">
        <w:rPr>
          <w:vanish/>
          <w:sz w:val="12"/>
        </w:rPr>
        <w:t>By</w:t>
      </w:r>
      <w:r w:rsidRPr="0097394B">
        <w:rPr>
          <w:sz w:val="12"/>
        </w:rPr>
        <w:t xml:space="preserve"> </w:t>
      </w:r>
      <w:r w:rsidRPr="0097394B">
        <w:rPr>
          <w:vanish/>
          <w:sz w:val="12"/>
        </w:rPr>
        <w:t>eternally</w:t>
      </w:r>
      <w:r w:rsidRPr="0097394B">
        <w:rPr>
          <w:sz w:val="12"/>
        </w:rPr>
        <w:t xml:space="preserve"> </w:t>
      </w:r>
      <w:r w:rsidRPr="0097394B">
        <w:rPr>
          <w:vanish/>
          <w:sz w:val="12"/>
        </w:rPr>
        <w:t>returning</w:t>
      </w:r>
      <w:r w:rsidRPr="0097394B">
        <w:rPr>
          <w:sz w:val="12"/>
        </w:rPr>
        <w:t xml:space="preserve"> </w:t>
      </w:r>
      <w:r w:rsidRPr="0097394B">
        <w:rPr>
          <w:vanish/>
          <w:sz w:val="12"/>
        </w:rPr>
        <w:t>to</w:t>
      </w:r>
      <w:r w:rsidRPr="0097394B">
        <w:rPr>
          <w:sz w:val="12"/>
        </w:rPr>
        <w:t xml:space="preserve"> </w:t>
      </w:r>
      <w:r w:rsidRPr="0097394B">
        <w:rPr>
          <w:vanish/>
          <w:sz w:val="12"/>
        </w:rPr>
        <w:t>both</w:t>
      </w:r>
      <w:r w:rsidRPr="0097394B">
        <w:rPr>
          <w:sz w:val="12"/>
        </w:rPr>
        <w:t xml:space="preserve"> </w:t>
      </w:r>
      <w:r w:rsidRPr="0097394B">
        <w:rPr>
          <w:vanish/>
          <w:sz w:val="12"/>
        </w:rPr>
        <w:t>rationalism</w:t>
      </w:r>
      <w:r w:rsidRPr="0097394B">
        <w:rPr>
          <w:sz w:val="12"/>
        </w:rPr>
        <w:t xml:space="preserve"> </w:t>
      </w:r>
      <w:r w:rsidRPr="0097394B">
        <w:rPr>
          <w:vanish/>
          <w:sz w:val="12"/>
        </w:rPr>
        <w:t>and</w:t>
      </w:r>
      <w:r w:rsidRPr="0097394B">
        <w:rPr>
          <w:sz w:val="12"/>
        </w:rPr>
        <w:t xml:space="preserve"> </w:t>
      </w:r>
      <w:r w:rsidRPr="0097394B">
        <w:rPr>
          <w:vanish/>
          <w:sz w:val="12"/>
        </w:rPr>
        <w:t>Taoism,</w:t>
      </w:r>
      <w:r w:rsidRPr="0097394B">
        <w:rPr>
          <w:sz w:val="12"/>
        </w:rPr>
        <w:t xml:space="preserve"> </w:t>
      </w:r>
      <w:r w:rsidRPr="0097394B">
        <w:rPr>
          <w:vanish/>
          <w:sz w:val="12"/>
        </w:rPr>
        <w:t>however,</w:t>
      </w:r>
      <w:r w:rsidRPr="0097394B">
        <w:rPr>
          <w:sz w:val="12"/>
        </w:rPr>
        <w:t xml:space="preserve"> </w:t>
      </w:r>
      <w:r w:rsidRPr="0097394B">
        <w:rPr>
          <w:vanish/>
          <w:sz w:val="12"/>
        </w:rPr>
        <w:t>we</w:t>
      </w:r>
      <w:r w:rsidRPr="0097394B">
        <w:rPr>
          <w:sz w:val="12"/>
        </w:rPr>
        <w:t xml:space="preserve"> </w:t>
      </w:r>
      <w:r w:rsidRPr="0097394B">
        <w:rPr>
          <w:vanish/>
          <w:sz w:val="12"/>
        </w:rPr>
        <w:t>no</w:t>
      </w:r>
      <w:r w:rsidRPr="0097394B">
        <w:rPr>
          <w:sz w:val="12"/>
        </w:rPr>
        <w:t xml:space="preserve"> </w:t>
      </w:r>
      <w:r w:rsidRPr="0097394B">
        <w:rPr>
          <w:vanish/>
          <w:sz w:val="12"/>
        </w:rPr>
        <w:t>longer</w:t>
      </w:r>
      <w:r w:rsidRPr="0097394B">
        <w:rPr>
          <w:sz w:val="12"/>
        </w:rPr>
        <w:t xml:space="preserve"> </w:t>
      </w:r>
      <w:r w:rsidRPr="0097394B">
        <w:rPr>
          <w:vanish/>
          <w:sz w:val="12"/>
        </w:rPr>
        <w:t>have</w:t>
      </w:r>
      <w:r w:rsidRPr="0097394B">
        <w:rPr>
          <w:sz w:val="12"/>
        </w:rPr>
        <w:t xml:space="preserve"> </w:t>
      </w:r>
      <w:r w:rsidRPr="0097394B">
        <w:rPr>
          <w:vanish/>
          <w:sz w:val="12"/>
        </w:rPr>
        <w:t>to</w:t>
      </w:r>
      <w:r w:rsidRPr="0097394B">
        <w:rPr>
          <w:sz w:val="12"/>
        </w:rPr>
        <w:t xml:space="preserve"> </w:t>
      </w:r>
      <w:r w:rsidRPr="0097394B">
        <w:rPr>
          <w:vanish/>
          <w:sz w:val="12"/>
        </w:rPr>
        <w:t>set</w:t>
      </w:r>
      <w:r w:rsidRPr="0097394B">
        <w:rPr>
          <w:sz w:val="12"/>
        </w:rPr>
        <w:t xml:space="preserve"> </w:t>
      </w:r>
      <w:r w:rsidRPr="0097394B">
        <w:rPr>
          <w:vanish/>
          <w:sz w:val="12"/>
        </w:rPr>
        <w:t>the</w:t>
      </w:r>
      <w:r w:rsidRPr="0097394B">
        <w:rPr>
          <w:sz w:val="12"/>
        </w:rPr>
        <w:t xml:space="preserve"> </w:t>
      </w:r>
      <w:r w:rsidRPr="0097394B">
        <w:rPr>
          <w:vanish/>
          <w:sz w:val="12"/>
        </w:rPr>
        <w:t>one</w:t>
      </w:r>
      <w:r w:rsidRPr="0097394B">
        <w:rPr>
          <w:sz w:val="12"/>
        </w:rPr>
        <w:t xml:space="preserve"> </w:t>
      </w:r>
      <w:r w:rsidRPr="0097394B">
        <w:rPr>
          <w:vanish/>
          <w:sz w:val="12"/>
        </w:rPr>
        <w:t>up</w:t>
      </w:r>
      <w:r w:rsidRPr="0097394B">
        <w:rPr>
          <w:sz w:val="12"/>
        </w:rPr>
        <w:t xml:space="preserve"> </w:t>
      </w:r>
      <w:r w:rsidRPr="0097394B">
        <w:rPr>
          <w:vanish/>
          <w:sz w:val="12"/>
        </w:rPr>
        <w:t>in</w:t>
      </w:r>
      <w:r w:rsidRPr="0097394B">
        <w:rPr>
          <w:sz w:val="12"/>
        </w:rPr>
        <w:t xml:space="preserve"> </w:t>
      </w:r>
      <w:r w:rsidRPr="0097394B">
        <w:rPr>
          <w:vanish/>
          <w:sz w:val="12"/>
        </w:rPr>
        <w:t>opposition</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other.</w:t>
      </w:r>
      <w:r w:rsidRPr="0097394B">
        <w:rPr>
          <w:sz w:val="12"/>
        </w:rPr>
        <w:t xml:space="preserve"> </w:t>
      </w:r>
      <w:r w:rsidRPr="0097394B">
        <w:rPr>
          <w:vanish/>
          <w:sz w:val="12"/>
        </w:rPr>
        <w:t>We</w:t>
      </w:r>
      <w:r w:rsidRPr="0097394B">
        <w:rPr>
          <w:sz w:val="12"/>
        </w:rPr>
        <w:t xml:space="preserve"> </w:t>
      </w:r>
      <w:r w:rsidRPr="0097394B">
        <w:rPr>
          <w:vanish/>
          <w:sz w:val="12"/>
        </w:rPr>
        <w:t>do</w:t>
      </w:r>
      <w:r w:rsidRPr="0097394B">
        <w:rPr>
          <w:sz w:val="12"/>
        </w:rPr>
        <w:t xml:space="preserve"> </w:t>
      </w:r>
      <w:r w:rsidRPr="0097394B">
        <w:rPr>
          <w:vanish/>
          <w:sz w:val="12"/>
        </w:rPr>
        <w:t>not</w:t>
      </w:r>
      <w:r w:rsidRPr="0097394B">
        <w:rPr>
          <w:sz w:val="12"/>
        </w:rPr>
        <w:t xml:space="preserve"> </w:t>
      </w:r>
      <w:r w:rsidRPr="0097394B">
        <w:rPr>
          <w:vanish/>
          <w:sz w:val="12"/>
        </w:rPr>
        <w:t>have</w:t>
      </w:r>
      <w:r w:rsidRPr="0097394B">
        <w:rPr>
          <w:sz w:val="12"/>
        </w:rPr>
        <w:t xml:space="preserve"> </w:t>
      </w:r>
      <w:r w:rsidRPr="0097394B">
        <w:rPr>
          <w:vanish/>
          <w:sz w:val="12"/>
        </w:rPr>
        <w:t>to</w:t>
      </w:r>
      <w:r w:rsidRPr="0097394B">
        <w:rPr>
          <w:sz w:val="12"/>
        </w:rPr>
        <w:t xml:space="preserve"> </w:t>
      </w:r>
      <w:r w:rsidRPr="0097394B">
        <w:rPr>
          <w:vanish/>
          <w:sz w:val="12"/>
        </w:rPr>
        <w:t>abandon</w:t>
      </w:r>
      <w:r w:rsidRPr="0097394B">
        <w:rPr>
          <w:sz w:val="12"/>
        </w:rPr>
        <w:t xml:space="preserve"> </w:t>
      </w:r>
      <w:r w:rsidRPr="0097394B">
        <w:rPr>
          <w:vanish/>
          <w:sz w:val="12"/>
        </w:rPr>
        <w:t>our</w:t>
      </w:r>
      <w:r w:rsidRPr="0097394B">
        <w:rPr>
          <w:sz w:val="12"/>
        </w:rPr>
        <w:t xml:space="preserve"> </w:t>
      </w:r>
      <w:r w:rsidRPr="0097394B">
        <w:rPr>
          <w:vanish/>
          <w:sz w:val="12"/>
        </w:rPr>
        <w:t>regard</w:t>
      </w:r>
      <w:r w:rsidRPr="0097394B">
        <w:rPr>
          <w:sz w:val="12"/>
        </w:rPr>
        <w:t xml:space="preserve"> </w:t>
      </w:r>
      <w:r w:rsidRPr="0097394B">
        <w:rPr>
          <w:vanish/>
          <w:sz w:val="12"/>
        </w:rPr>
        <w:t>for</w:t>
      </w:r>
      <w:r w:rsidRPr="0097394B">
        <w:rPr>
          <w:sz w:val="12"/>
        </w:rPr>
        <w:t xml:space="preserve"> </w:t>
      </w:r>
      <w:r w:rsidRPr="0097394B">
        <w:rPr>
          <w:vanish/>
          <w:sz w:val="12"/>
        </w:rPr>
        <w:t>rigour,</w:t>
      </w:r>
      <w:r w:rsidRPr="0097394B">
        <w:rPr>
          <w:sz w:val="12"/>
        </w:rPr>
        <w:t xml:space="preserve"> </w:t>
      </w:r>
      <w:r w:rsidRPr="0097394B">
        <w:rPr>
          <w:vanish/>
          <w:sz w:val="12"/>
        </w:rPr>
        <w:t>or</w:t>
      </w:r>
      <w:r w:rsidRPr="0097394B">
        <w:rPr>
          <w:sz w:val="12"/>
        </w:rPr>
        <w:t xml:space="preserve"> </w:t>
      </w:r>
      <w:r w:rsidRPr="0097394B">
        <w:rPr>
          <w:vanish/>
          <w:sz w:val="12"/>
        </w:rPr>
        <w:t>our</w:t>
      </w:r>
      <w:r w:rsidRPr="0097394B">
        <w:rPr>
          <w:sz w:val="12"/>
        </w:rPr>
        <w:t xml:space="preserve"> </w:t>
      </w:r>
      <w:r w:rsidRPr="0097394B">
        <w:rPr>
          <w:vanish/>
          <w:sz w:val="12"/>
        </w:rPr>
        <w:t>preference</w:t>
      </w:r>
      <w:r w:rsidRPr="0097394B">
        <w:rPr>
          <w:sz w:val="12"/>
        </w:rPr>
        <w:t xml:space="preserve"> </w:t>
      </w:r>
      <w:r w:rsidRPr="0097394B">
        <w:rPr>
          <w:vanish/>
          <w:sz w:val="12"/>
        </w:rPr>
        <w:t>for</w:t>
      </w:r>
      <w:r w:rsidRPr="0097394B">
        <w:rPr>
          <w:sz w:val="12"/>
        </w:rPr>
        <w:t xml:space="preserve"> </w:t>
      </w:r>
      <w:r w:rsidRPr="0097394B">
        <w:rPr>
          <w:vanish/>
          <w:sz w:val="12"/>
        </w:rPr>
        <w:t>specified</w:t>
      </w:r>
      <w:r w:rsidRPr="0097394B">
        <w:rPr>
          <w:sz w:val="12"/>
        </w:rPr>
        <w:t xml:space="preserve"> </w:t>
      </w:r>
      <w:r w:rsidRPr="0097394B">
        <w:rPr>
          <w:vanish/>
          <w:sz w:val="12"/>
        </w:rPr>
        <w:t>indices</w:t>
      </w:r>
      <w:r w:rsidRPr="0097394B">
        <w:rPr>
          <w:sz w:val="12"/>
        </w:rPr>
        <w:t xml:space="preserve"> </w:t>
      </w:r>
      <w:r w:rsidRPr="0097394B">
        <w:rPr>
          <w:vanish/>
          <w:sz w:val="12"/>
        </w:rPr>
        <w:t>of</w:t>
      </w:r>
      <w:r w:rsidRPr="0097394B">
        <w:rPr>
          <w:sz w:val="12"/>
        </w:rPr>
        <w:t xml:space="preserve"> </w:t>
      </w:r>
      <w:r w:rsidRPr="0097394B">
        <w:rPr>
          <w:vanish/>
          <w:sz w:val="12"/>
        </w:rPr>
        <w:t>comparison,</w:t>
      </w:r>
      <w:r w:rsidRPr="0097394B">
        <w:rPr>
          <w:sz w:val="12"/>
        </w:rPr>
        <w:t xml:space="preserve"> </w:t>
      </w:r>
      <w:r w:rsidRPr="0097394B">
        <w:rPr>
          <w:vanish/>
          <w:sz w:val="12"/>
        </w:rPr>
        <w:t>or</w:t>
      </w:r>
      <w:r w:rsidRPr="0097394B">
        <w:rPr>
          <w:sz w:val="12"/>
        </w:rPr>
        <w:t xml:space="preserve"> </w:t>
      </w:r>
      <w:r w:rsidRPr="0097394B">
        <w:rPr>
          <w:vanish/>
          <w:sz w:val="12"/>
        </w:rPr>
        <w:t>for</w:t>
      </w:r>
      <w:r w:rsidRPr="0097394B">
        <w:rPr>
          <w:sz w:val="12"/>
        </w:rPr>
        <w:t xml:space="preserve"> </w:t>
      </w:r>
      <w:r w:rsidRPr="0097394B">
        <w:rPr>
          <w:vanish/>
          <w:sz w:val="12"/>
        </w:rPr>
        <w:t>reassessing</w:t>
      </w:r>
      <w:r w:rsidRPr="0097394B">
        <w:rPr>
          <w:sz w:val="12"/>
        </w:rPr>
        <w:t xml:space="preserve"> </w:t>
      </w:r>
      <w:r w:rsidRPr="0097394B">
        <w:rPr>
          <w:vanish/>
          <w:sz w:val="12"/>
        </w:rPr>
        <w:t>sacral</w:t>
      </w:r>
      <w:r w:rsidRPr="0097394B">
        <w:rPr>
          <w:sz w:val="12"/>
        </w:rPr>
        <w:t xml:space="preserve"> </w:t>
      </w:r>
      <w:r w:rsidRPr="0097394B">
        <w:rPr>
          <w:vanish/>
          <w:sz w:val="12"/>
        </w:rPr>
        <w:t>insights</w:t>
      </w:r>
      <w:r w:rsidRPr="0097394B">
        <w:rPr>
          <w:sz w:val="12"/>
        </w:rPr>
        <w:t xml:space="preserve"> </w:t>
      </w:r>
      <w:r w:rsidRPr="0097394B">
        <w:rPr>
          <w:vanish/>
          <w:sz w:val="12"/>
        </w:rPr>
        <w:t>in</w:t>
      </w:r>
      <w:r w:rsidRPr="0097394B">
        <w:rPr>
          <w:sz w:val="12"/>
        </w:rPr>
        <w:t xml:space="preserve"> </w:t>
      </w:r>
      <w:r w:rsidRPr="0097394B">
        <w:rPr>
          <w:vanish/>
          <w:sz w:val="12"/>
        </w:rPr>
        <w:t>non-sacral</w:t>
      </w:r>
      <w:r w:rsidRPr="0097394B">
        <w:rPr>
          <w:sz w:val="12"/>
        </w:rPr>
        <w:t xml:space="preserve"> </w:t>
      </w:r>
      <w:r w:rsidRPr="0097394B">
        <w:rPr>
          <w:vanish/>
          <w:sz w:val="12"/>
        </w:rPr>
        <w:t>ways.</w:t>
      </w:r>
      <w:r w:rsidRPr="0097394B">
        <w:rPr>
          <w:sz w:val="12"/>
        </w:rPr>
        <w:t xml:space="preserve"> </w:t>
      </w:r>
      <w:r w:rsidRPr="0097394B">
        <w:rPr>
          <w:vanish/>
          <w:sz w:val="12"/>
        </w:rPr>
        <w:t>But</w:t>
      </w:r>
      <w:r w:rsidRPr="0097394B">
        <w:rPr>
          <w:sz w:val="12"/>
        </w:rPr>
        <w:t xml:space="preserve"> </w:t>
      </w:r>
      <w:r w:rsidRPr="0097394B">
        <w:rPr>
          <w:vanish/>
          <w:sz w:val="12"/>
        </w:rPr>
        <w:t>nor</w:t>
      </w:r>
      <w:r w:rsidRPr="0097394B">
        <w:rPr>
          <w:sz w:val="12"/>
        </w:rPr>
        <w:t xml:space="preserve"> </w:t>
      </w:r>
      <w:r w:rsidRPr="0097394B">
        <w:rPr>
          <w:vanish/>
          <w:sz w:val="12"/>
        </w:rPr>
        <w:t>do</w:t>
      </w:r>
      <w:r w:rsidRPr="0097394B">
        <w:rPr>
          <w:sz w:val="12"/>
        </w:rPr>
        <w:t xml:space="preserve">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to</w:t>
      </w:r>
      <w:r w:rsidRPr="0097394B">
        <w:rPr>
          <w:sz w:val="12"/>
        </w:rPr>
        <w:t xml:space="preserve"> </w:t>
      </w:r>
      <w:r w:rsidRPr="0097394B">
        <w:rPr>
          <w:vanish/>
          <w:sz w:val="12"/>
        </w:rPr>
        <w:t>abandon</w:t>
      </w:r>
      <w:r w:rsidRPr="0097394B">
        <w:rPr>
          <w:sz w:val="12"/>
        </w:rPr>
        <w:t xml:space="preserve"> </w:t>
      </w:r>
      <w:r w:rsidRPr="0097394B">
        <w:rPr>
          <w:vanish/>
          <w:sz w:val="12"/>
        </w:rPr>
        <w:t>the</w:t>
      </w:r>
      <w:r w:rsidRPr="0097394B">
        <w:rPr>
          <w:sz w:val="12"/>
        </w:rPr>
        <w:t xml:space="preserve"> </w:t>
      </w:r>
      <w:r w:rsidRPr="0097394B">
        <w:rPr>
          <w:vanish/>
          <w:sz w:val="12"/>
        </w:rPr>
        <w:t>idea</w:t>
      </w:r>
      <w:r w:rsidRPr="0097394B">
        <w:rPr>
          <w:sz w:val="12"/>
        </w:rPr>
        <w:t xml:space="preserve"> </w:t>
      </w:r>
      <w:r w:rsidRPr="0097394B">
        <w:rPr>
          <w:vanish/>
          <w:sz w:val="12"/>
        </w:rPr>
        <w:t>that</w:t>
      </w:r>
      <w:r w:rsidRPr="0097394B">
        <w:rPr>
          <w:sz w:val="12"/>
        </w:rPr>
        <w:t xml:space="preserve"> </w:t>
      </w:r>
      <w:r w:rsidRPr="0097394B">
        <w:rPr>
          <w:vanish/>
          <w:sz w:val="12"/>
        </w:rPr>
        <w:t>Taoism</w:t>
      </w:r>
      <w:r w:rsidRPr="0097394B">
        <w:rPr>
          <w:sz w:val="12"/>
        </w:rPr>
        <w:t xml:space="preserve"> </w:t>
      </w:r>
      <w:r w:rsidRPr="0097394B">
        <w:rPr>
          <w:vanish/>
          <w:sz w:val="12"/>
        </w:rPr>
        <w:t>has</w:t>
      </w:r>
      <w:r w:rsidRPr="0097394B">
        <w:rPr>
          <w:sz w:val="12"/>
        </w:rPr>
        <w:t xml:space="preserve"> </w:t>
      </w:r>
      <w:r w:rsidRPr="0097394B">
        <w:rPr>
          <w:vanish/>
          <w:sz w:val="12"/>
        </w:rPr>
        <w:t>something</w:t>
      </w:r>
      <w:r w:rsidRPr="0097394B">
        <w:rPr>
          <w:sz w:val="12"/>
        </w:rPr>
        <w:t xml:space="preserve"> </w:t>
      </w:r>
      <w:r w:rsidRPr="0097394B">
        <w:rPr>
          <w:vanish/>
          <w:sz w:val="12"/>
        </w:rPr>
        <w:t>meaningful</w:t>
      </w:r>
      <w:r w:rsidRPr="0097394B">
        <w:rPr>
          <w:sz w:val="12"/>
        </w:rPr>
        <w:t xml:space="preserve"> </w:t>
      </w:r>
      <w:r w:rsidRPr="0097394B">
        <w:rPr>
          <w:vanish/>
          <w:sz w:val="12"/>
        </w:rPr>
        <w:t>to</w:t>
      </w:r>
      <w:r w:rsidRPr="0097394B">
        <w:rPr>
          <w:sz w:val="12"/>
        </w:rPr>
        <w:t xml:space="preserve"> </w:t>
      </w:r>
      <w:r w:rsidRPr="0097394B">
        <w:rPr>
          <w:vanish/>
          <w:sz w:val="12"/>
        </w:rPr>
        <w:t>say</w:t>
      </w:r>
      <w:r w:rsidRPr="0097394B">
        <w:rPr>
          <w:sz w:val="12"/>
        </w:rPr>
        <w:t xml:space="preserve"> </w:t>
      </w:r>
      <w:r w:rsidRPr="0097394B">
        <w:rPr>
          <w:vanish/>
          <w:sz w:val="12"/>
        </w:rPr>
        <w:t>about</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The</w:t>
      </w:r>
      <w:r w:rsidRPr="0097394B">
        <w:rPr>
          <w:sz w:val="12"/>
        </w:rPr>
        <w:t xml:space="preserve"> </w:t>
      </w:r>
      <w:r w:rsidRPr="0097394B">
        <w:rPr>
          <w:vanish/>
          <w:sz w:val="12"/>
        </w:rPr>
        <w:t>two</w:t>
      </w:r>
      <w:r w:rsidRPr="0097394B">
        <w:rPr>
          <w:sz w:val="12"/>
        </w:rPr>
        <w:t xml:space="preserve"> </w:t>
      </w:r>
      <w:r w:rsidRPr="0097394B">
        <w:rPr>
          <w:vanish/>
          <w:sz w:val="12"/>
        </w:rPr>
        <w:t>are</w:t>
      </w:r>
      <w:r w:rsidRPr="0097394B">
        <w:rPr>
          <w:sz w:val="12"/>
        </w:rPr>
        <w:t xml:space="preserve"> </w:t>
      </w:r>
      <w:r w:rsidRPr="0097394B">
        <w:rPr>
          <w:vanish/>
          <w:sz w:val="12"/>
        </w:rPr>
        <w:t>no</w:t>
      </w:r>
      <w:r w:rsidRPr="0097394B">
        <w:rPr>
          <w:sz w:val="12"/>
        </w:rPr>
        <w:t xml:space="preserve"> </w:t>
      </w:r>
      <w:r w:rsidRPr="0097394B">
        <w:rPr>
          <w:vanish/>
          <w:sz w:val="12"/>
        </w:rPr>
        <w:t>longer</w:t>
      </w:r>
      <w:r w:rsidRPr="0097394B">
        <w:rPr>
          <w:sz w:val="12"/>
        </w:rPr>
        <w:t xml:space="preserve"> </w:t>
      </w:r>
      <w:r w:rsidRPr="0097394B">
        <w:rPr>
          <w:vanish/>
          <w:sz w:val="12"/>
        </w:rPr>
        <w:t>placed</w:t>
      </w:r>
      <w:r w:rsidRPr="0097394B">
        <w:rPr>
          <w:sz w:val="12"/>
        </w:rPr>
        <w:t xml:space="preserve"> </w:t>
      </w:r>
      <w:r w:rsidRPr="0097394B">
        <w:rPr>
          <w:vanish/>
          <w:sz w:val="12"/>
        </w:rPr>
        <w:t>in</w:t>
      </w:r>
      <w:r w:rsidRPr="0097394B">
        <w:rPr>
          <w:sz w:val="12"/>
        </w:rPr>
        <w:t xml:space="preserve"> </w:t>
      </w:r>
      <w:r w:rsidRPr="0097394B">
        <w:rPr>
          <w:vanish/>
          <w:sz w:val="12"/>
        </w:rPr>
        <w:t>contention,</w:t>
      </w:r>
      <w:r w:rsidRPr="0097394B">
        <w:rPr>
          <w:sz w:val="12"/>
        </w:rPr>
        <w:t xml:space="preserve"> </w:t>
      </w:r>
      <w:r w:rsidRPr="0097394B">
        <w:rPr>
          <w:vanish/>
          <w:sz w:val="12"/>
        </w:rPr>
        <w:t>since</w:t>
      </w:r>
      <w:r w:rsidRPr="0097394B">
        <w:rPr>
          <w:sz w:val="12"/>
        </w:rPr>
        <w:t xml:space="preserve"> </w:t>
      </w:r>
      <w:r w:rsidRPr="0097394B">
        <w:rPr>
          <w:vanish/>
          <w:sz w:val="12"/>
        </w:rPr>
        <w:t>to</w:t>
      </w:r>
      <w:r w:rsidRPr="0097394B">
        <w:rPr>
          <w:sz w:val="12"/>
        </w:rPr>
        <w:t xml:space="preserve"> </w:t>
      </w:r>
      <w:r w:rsidRPr="0097394B">
        <w:rPr>
          <w:vanish/>
          <w:sz w:val="12"/>
        </w:rPr>
        <w:t>place</w:t>
      </w:r>
      <w:r w:rsidRPr="0097394B">
        <w:rPr>
          <w:sz w:val="12"/>
        </w:rPr>
        <w:t xml:space="preserve"> </w:t>
      </w:r>
      <w:r w:rsidRPr="0097394B">
        <w:rPr>
          <w:vanish/>
          <w:sz w:val="12"/>
        </w:rPr>
        <w:t>them</w:t>
      </w:r>
      <w:r w:rsidRPr="0097394B">
        <w:rPr>
          <w:sz w:val="12"/>
        </w:rPr>
        <w:t xml:space="preserve"> </w:t>
      </w:r>
      <w:r w:rsidRPr="0097394B">
        <w:rPr>
          <w:vanish/>
          <w:sz w:val="12"/>
        </w:rPr>
        <w:t>thus</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cleave</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line</w:t>
      </w:r>
      <w:r w:rsidRPr="0097394B">
        <w:rPr>
          <w:sz w:val="12"/>
        </w:rPr>
        <w:t xml:space="preserve"> </w:t>
      </w:r>
      <w:r w:rsidRPr="0097394B">
        <w:rPr>
          <w:vanish/>
          <w:sz w:val="12"/>
        </w:rPr>
        <w:t>as</w:t>
      </w:r>
      <w:r w:rsidRPr="0097394B">
        <w:rPr>
          <w:sz w:val="12"/>
        </w:rPr>
        <w:t xml:space="preserve"> </w:t>
      </w:r>
      <w:r w:rsidRPr="0097394B">
        <w:rPr>
          <w:vanish/>
          <w:sz w:val="12"/>
        </w:rPr>
        <w:t>the</w:t>
      </w:r>
      <w:r w:rsidRPr="0097394B">
        <w:rPr>
          <w:sz w:val="12"/>
        </w:rPr>
        <w:t xml:space="preserve"> </w:t>
      </w:r>
      <w:r w:rsidRPr="0097394B">
        <w:rPr>
          <w:vanish/>
          <w:sz w:val="12"/>
        </w:rPr>
        <w:t>surest</w:t>
      </w:r>
      <w:r w:rsidRPr="0097394B">
        <w:rPr>
          <w:sz w:val="12"/>
        </w:rPr>
        <w:t xml:space="preserve"> </w:t>
      </w:r>
      <w:r w:rsidRPr="0097394B">
        <w:rPr>
          <w:vanish/>
          <w:sz w:val="12"/>
        </w:rPr>
        <w:t>way</w:t>
      </w:r>
      <w:r w:rsidRPr="0097394B">
        <w:rPr>
          <w:sz w:val="12"/>
        </w:rPr>
        <w:t xml:space="preserve"> </w:t>
      </w:r>
      <w:r w:rsidRPr="0097394B">
        <w:rPr>
          <w:vanish/>
          <w:sz w:val="12"/>
        </w:rPr>
        <w:t>to</w:t>
      </w:r>
      <w:r w:rsidRPr="0097394B">
        <w:rPr>
          <w:sz w:val="12"/>
        </w:rPr>
        <w:t xml:space="preserve"> </w:t>
      </w:r>
      <w:r w:rsidRPr="0097394B">
        <w:rPr>
          <w:vanish/>
          <w:sz w:val="12"/>
        </w:rPr>
        <w:t>know</w:t>
      </w:r>
      <w:r w:rsidRPr="0097394B">
        <w:rPr>
          <w:sz w:val="12"/>
        </w:rPr>
        <w:t xml:space="preserve"> </w:t>
      </w:r>
      <w:r w:rsidRPr="0097394B">
        <w:rPr>
          <w:vanish/>
          <w:sz w:val="12"/>
        </w:rPr>
        <w:t>what</w:t>
      </w:r>
      <w:r w:rsidRPr="0097394B">
        <w:rPr>
          <w:sz w:val="12"/>
        </w:rPr>
        <w:t xml:space="preserve"> </w:t>
      </w:r>
      <w:r w:rsidRPr="0097394B">
        <w:rPr>
          <w:vanish/>
          <w:sz w:val="12"/>
        </w:rPr>
        <w:t>is</w:t>
      </w:r>
      <w:r w:rsidRPr="0097394B">
        <w:rPr>
          <w:sz w:val="12"/>
        </w:rPr>
        <w:t xml:space="preserve"> </w:t>
      </w:r>
      <w:r w:rsidRPr="0097394B">
        <w:rPr>
          <w:vanish/>
          <w:sz w:val="12"/>
        </w:rPr>
        <w:t>true,</w:t>
      </w:r>
      <w:r w:rsidRPr="0097394B">
        <w:rPr>
          <w:sz w:val="12"/>
        </w:rPr>
        <w:t xml:space="preserve"> </w:t>
      </w:r>
      <w:r w:rsidRPr="0097394B">
        <w:rPr>
          <w:vanish/>
          <w:sz w:val="12"/>
        </w:rPr>
        <w:t>and</w:t>
      </w:r>
      <w:r w:rsidRPr="0097394B">
        <w:rPr>
          <w:sz w:val="12"/>
        </w:rPr>
        <w:t xml:space="preserve"> </w:t>
      </w:r>
      <w:r w:rsidRPr="0097394B">
        <w:rPr>
          <w:vanish/>
          <w:sz w:val="12"/>
        </w:rPr>
        <w:t>to</w:t>
      </w:r>
      <w:r w:rsidRPr="0097394B">
        <w:rPr>
          <w:sz w:val="12"/>
        </w:rPr>
        <w:t xml:space="preserve"> </w:t>
      </w:r>
      <w:r w:rsidRPr="0097394B">
        <w:rPr>
          <w:vanish/>
          <w:sz w:val="12"/>
        </w:rPr>
        <w:t>ignore</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the</w:t>
      </w:r>
      <w:r w:rsidRPr="0097394B">
        <w:rPr>
          <w:sz w:val="12"/>
        </w:rPr>
        <w:t xml:space="preserve"> </w:t>
      </w:r>
      <w:r w:rsidRPr="0097394B">
        <w:rPr>
          <w:vanish/>
          <w:sz w:val="12"/>
        </w:rPr>
        <w:t>ontological</w:t>
      </w:r>
      <w:r w:rsidRPr="0097394B">
        <w:rPr>
          <w:sz w:val="12"/>
        </w:rPr>
        <w:t xml:space="preserve"> </w:t>
      </w:r>
      <w:r w:rsidRPr="0097394B">
        <w:rPr>
          <w:vanish/>
          <w:sz w:val="12"/>
        </w:rPr>
        <w:t>character</w:t>
      </w:r>
      <w:r w:rsidRPr="0097394B">
        <w:rPr>
          <w:sz w:val="12"/>
        </w:rPr>
        <w:t xml:space="preserve"> </w:t>
      </w:r>
      <w:r w:rsidRPr="0097394B">
        <w:rPr>
          <w:vanish/>
          <w:sz w:val="12"/>
        </w:rPr>
        <w:t>of</w:t>
      </w:r>
      <w:r w:rsidRPr="0097394B">
        <w:rPr>
          <w:sz w:val="12"/>
        </w:rPr>
        <w:t xml:space="preserve"> </w:t>
      </w:r>
      <w:r w:rsidRPr="0097394B">
        <w:rPr>
          <w:vanish/>
          <w:sz w:val="12"/>
        </w:rPr>
        <w:t>rationalism</w:t>
      </w:r>
      <w:r w:rsidRPr="0097394B">
        <w:rPr>
          <w:sz w:val="12"/>
        </w:rPr>
        <w:t xml:space="preserve"> </w:t>
      </w:r>
      <w:r w:rsidRPr="0097394B">
        <w:rPr>
          <w:vanish/>
          <w:sz w:val="12"/>
        </w:rPr>
        <w:t>compromises</w:t>
      </w:r>
      <w:r w:rsidRPr="0097394B">
        <w:rPr>
          <w:sz w:val="12"/>
        </w:rPr>
        <w:t xml:space="preserve"> </w:t>
      </w:r>
      <w:r w:rsidRPr="0097394B">
        <w:rPr>
          <w:vanish/>
          <w:sz w:val="12"/>
        </w:rPr>
        <w:t>any</w:t>
      </w:r>
      <w:r w:rsidRPr="0097394B">
        <w:rPr>
          <w:sz w:val="12"/>
        </w:rPr>
        <w:t xml:space="preserve"> </w:t>
      </w:r>
      <w:r w:rsidRPr="0097394B">
        <w:rPr>
          <w:vanish/>
          <w:sz w:val="12"/>
        </w:rPr>
        <w:t>such</w:t>
      </w:r>
      <w:r w:rsidRPr="0097394B">
        <w:rPr>
          <w:sz w:val="12"/>
        </w:rPr>
        <w:t xml:space="preserve"> </w:t>
      </w:r>
      <w:r w:rsidRPr="0097394B">
        <w:rPr>
          <w:vanish/>
          <w:sz w:val="12"/>
        </w:rPr>
        <w:t>surety.</w:t>
      </w:r>
      <w:r w:rsidRPr="0097394B">
        <w:rPr>
          <w:sz w:val="12"/>
        </w:rPr>
        <w:t xml:space="preserve"> </w:t>
      </w:r>
      <w:r w:rsidRPr="0097394B">
        <w:rPr>
          <w:vanish/>
          <w:sz w:val="12"/>
        </w:rPr>
        <w:t>While</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used</w:t>
      </w:r>
      <w:r w:rsidRPr="0097394B">
        <w:rPr>
          <w:sz w:val="12"/>
        </w:rPr>
        <w:t xml:space="preserve"> </w:t>
      </w:r>
      <w:r w:rsidRPr="0097394B">
        <w:rPr>
          <w:vanish/>
          <w:sz w:val="12"/>
        </w:rPr>
        <w:t>to</w:t>
      </w:r>
      <w:r w:rsidRPr="0097394B">
        <w:rPr>
          <w:sz w:val="12"/>
        </w:rPr>
        <w:t xml:space="preserve"> </w:t>
      </w:r>
      <w:r w:rsidRPr="0097394B">
        <w:rPr>
          <w:vanish/>
          <w:sz w:val="12"/>
        </w:rPr>
        <w:t>having</w:t>
      </w:r>
      <w:r w:rsidRPr="0097394B">
        <w:rPr>
          <w:sz w:val="12"/>
        </w:rPr>
        <w:t xml:space="preserve"> </w:t>
      </w:r>
      <w:r w:rsidRPr="0097394B">
        <w:rPr>
          <w:vanish/>
          <w:sz w:val="12"/>
        </w:rPr>
        <w:t>sacral</w:t>
      </w:r>
      <w:r w:rsidRPr="0097394B">
        <w:rPr>
          <w:sz w:val="12"/>
        </w:rPr>
        <w:t xml:space="preserve"> </w:t>
      </w:r>
      <w:r w:rsidRPr="0097394B">
        <w:rPr>
          <w:vanish/>
          <w:sz w:val="12"/>
        </w:rPr>
        <w:t>illusion</w:t>
      </w:r>
      <w:r w:rsidRPr="0097394B">
        <w:rPr>
          <w:sz w:val="12"/>
        </w:rPr>
        <w:t xml:space="preserve"> </w:t>
      </w:r>
      <w:r w:rsidRPr="0097394B">
        <w:rPr>
          <w:vanish/>
          <w:sz w:val="12"/>
        </w:rPr>
        <w:t>dispelled</w:t>
      </w:r>
      <w:r w:rsidRPr="0097394B">
        <w:rPr>
          <w:sz w:val="12"/>
        </w:rPr>
        <w:t xml:space="preserve"> </w:t>
      </w:r>
      <w:r w:rsidRPr="0097394B">
        <w:rPr>
          <w:vanish/>
          <w:sz w:val="12"/>
        </w:rPr>
        <w:t>by</w:t>
      </w:r>
      <w:r w:rsidRPr="0097394B">
        <w:rPr>
          <w:sz w:val="12"/>
        </w:rPr>
        <w:t xml:space="preserve"> </w:t>
      </w:r>
      <w:r w:rsidRPr="0097394B">
        <w:rPr>
          <w:vanish/>
          <w:sz w:val="12"/>
        </w:rPr>
        <w:t>analytic</w:t>
      </w:r>
      <w:r w:rsidRPr="0097394B">
        <w:rPr>
          <w:sz w:val="12"/>
        </w:rPr>
        <w:t xml:space="preserve"> </w:t>
      </w:r>
      <w:r w:rsidRPr="0097394B">
        <w:rPr>
          <w:vanish/>
          <w:sz w:val="12"/>
        </w:rPr>
        <w:t>clarity,</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so</w:t>
      </w:r>
      <w:r w:rsidRPr="0097394B">
        <w:rPr>
          <w:sz w:val="12"/>
        </w:rPr>
        <w:t xml:space="preserve"> </w:t>
      </w:r>
      <w:r w:rsidRPr="0097394B">
        <w:rPr>
          <w:vanish/>
          <w:sz w:val="12"/>
        </w:rPr>
        <w:t>used</w:t>
      </w:r>
      <w:r w:rsidRPr="0097394B">
        <w:rPr>
          <w:sz w:val="12"/>
        </w:rPr>
        <w:t xml:space="preserve"> </w:t>
      </w:r>
      <w:r w:rsidRPr="0097394B">
        <w:rPr>
          <w:vanish/>
          <w:sz w:val="12"/>
        </w:rPr>
        <w:t>to</w:t>
      </w:r>
      <w:r w:rsidRPr="0097394B">
        <w:rPr>
          <w:sz w:val="12"/>
        </w:rPr>
        <w:t xml:space="preserve"> </w:t>
      </w:r>
      <w:r w:rsidRPr="0097394B">
        <w:rPr>
          <w:vanish/>
          <w:sz w:val="12"/>
        </w:rPr>
        <w:t>having</w:t>
      </w:r>
      <w:r w:rsidRPr="0097394B">
        <w:rPr>
          <w:sz w:val="12"/>
        </w:rPr>
        <w:t xml:space="preserve"> </w:t>
      </w:r>
      <w:r w:rsidRPr="0097394B">
        <w:rPr>
          <w:vanish/>
          <w:sz w:val="12"/>
        </w:rPr>
        <w:t>analytic</w:t>
      </w:r>
      <w:r w:rsidRPr="0097394B">
        <w:rPr>
          <w:sz w:val="12"/>
        </w:rPr>
        <w:t xml:space="preserve"> </w:t>
      </w:r>
      <w:r w:rsidRPr="0097394B">
        <w:rPr>
          <w:vanish/>
          <w:sz w:val="12"/>
        </w:rPr>
        <w:t>illusion</w:t>
      </w:r>
      <w:r w:rsidRPr="0097394B">
        <w:rPr>
          <w:sz w:val="12"/>
        </w:rPr>
        <w:t xml:space="preserve"> </w:t>
      </w:r>
      <w:r w:rsidRPr="0097394B">
        <w:rPr>
          <w:vanish/>
          <w:sz w:val="12"/>
        </w:rPr>
        <w:t>dispelled</w:t>
      </w:r>
      <w:r w:rsidRPr="0097394B">
        <w:rPr>
          <w:sz w:val="12"/>
        </w:rPr>
        <w:t xml:space="preserve"> </w:t>
      </w:r>
      <w:r w:rsidRPr="0097394B">
        <w:rPr>
          <w:vanish/>
          <w:sz w:val="12"/>
        </w:rPr>
        <w:t>by</w:t>
      </w:r>
      <w:r w:rsidRPr="0097394B">
        <w:rPr>
          <w:sz w:val="12"/>
        </w:rPr>
        <w:t xml:space="preserve"> </w:t>
      </w:r>
      <w:r w:rsidRPr="0097394B">
        <w:rPr>
          <w:vanish/>
          <w:sz w:val="12"/>
        </w:rPr>
        <w:t>sacral</w:t>
      </w:r>
      <w:r w:rsidRPr="0097394B">
        <w:rPr>
          <w:sz w:val="12"/>
        </w:rPr>
        <w:t xml:space="preserve"> </w:t>
      </w:r>
      <w:r w:rsidRPr="0097394B">
        <w:rPr>
          <w:vanish/>
          <w:sz w:val="12"/>
        </w:rPr>
        <w:t>clarity.</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task</w:t>
      </w:r>
      <w:r w:rsidRPr="0097394B">
        <w:rPr>
          <w:sz w:val="12"/>
        </w:rPr>
        <w:t xml:space="preserve"> </w:t>
      </w:r>
      <w:r w:rsidRPr="0097394B">
        <w:rPr>
          <w:vanish/>
          <w:sz w:val="12"/>
        </w:rPr>
        <w:t>before</w:t>
      </w:r>
      <w:r w:rsidRPr="0097394B">
        <w:rPr>
          <w:sz w:val="12"/>
        </w:rPr>
        <w:t xml:space="preserve"> </w:t>
      </w:r>
      <w:r w:rsidRPr="0097394B">
        <w:rPr>
          <w:vanish/>
          <w:sz w:val="12"/>
        </w:rPr>
        <w:t>us,</w:t>
      </w:r>
      <w:r w:rsidRPr="0097394B">
        <w:rPr>
          <w:sz w:val="12"/>
        </w:rPr>
        <w:t xml:space="preserve"> </w:t>
      </w:r>
      <w:r w:rsidRPr="0097394B">
        <w:rPr>
          <w:vanish/>
          <w:sz w:val="12"/>
        </w:rPr>
        <w:t>however,</w:t>
      </w:r>
      <w:r w:rsidRPr="0097394B">
        <w:rPr>
          <w:sz w:val="12"/>
        </w:rPr>
        <w:t xml:space="preserve"> </w:t>
      </w:r>
      <w:r w:rsidRPr="0097394B">
        <w:rPr>
          <w:vanish/>
          <w:sz w:val="12"/>
        </w:rPr>
        <w:t>and</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task</w:t>
      </w:r>
      <w:r w:rsidRPr="0097394B">
        <w:rPr>
          <w:sz w:val="12"/>
        </w:rPr>
        <w:t xml:space="preserve"> </w:t>
      </w:r>
      <w:r w:rsidRPr="0097394B">
        <w:rPr>
          <w:vanish/>
          <w:sz w:val="12"/>
        </w:rPr>
        <w:t>with</w:t>
      </w:r>
      <w:r w:rsidRPr="0097394B">
        <w:rPr>
          <w:sz w:val="12"/>
        </w:rPr>
        <w:t xml:space="preserve"> </w:t>
      </w:r>
      <w:r w:rsidRPr="0097394B">
        <w:rPr>
          <w:vanish/>
          <w:sz w:val="12"/>
        </w:rPr>
        <w:t>normative</w:t>
      </w:r>
      <w:r w:rsidRPr="0097394B">
        <w:rPr>
          <w:sz w:val="12"/>
        </w:rPr>
        <w:t xml:space="preserve"> </w:t>
      </w:r>
      <w:r w:rsidRPr="0097394B">
        <w:rPr>
          <w:vanish/>
          <w:sz w:val="12"/>
        </w:rPr>
        <w:t>implications</w:t>
      </w:r>
      <w:r w:rsidRPr="0097394B">
        <w:rPr>
          <w:sz w:val="12"/>
        </w:rPr>
        <w:t xml:space="preserve"> </w:t>
      </w:r>
      <w:r w:rsidRPr="0097394B">
        <w:rPr>
          <w:vanish/>
          <w:sz w:val="12"/>
        </w:rPr>
        <w:t>considerably</w:t>
      </w:r>
      <w:r w:rsidRPr="0097394B">
        <w:rPr>
          <w:sz w:val="12"/>
        </w:rPr>
        <w:t xml:space="preserve"> </w:t>
      </w:r>
      <w:r w:rsidRPr="0097394B">
        <w:rPr>
          <w:vanish/>
          <w:sz w:val="12"/>
        </w:rPr>
        <w:t>more</w:t>
      </w:r>
      <w:r w:rsidRPr="0097394B">
        <w:rPr>
          <w:sz w:val="12"/>
        </w:rPr>
        <w:t xml:space="preserve"> </w:t>
      </w:r>
      <w:r w:rsidRPr="0097394B">
        <w:rPr>
          <w:vanish/>
          <w:sz w:val="12"/>
        </w:rPr>
        <w:t>extensive</w:t>
      </w:r>
      <w:r w:rsidRPr="0097394B">
        <w:rPr>
          <w:sz w:val="12"/>
        </w:rPr>
        <w:t xml:space="preserve"> </w:t>
      </w:r>
      <w:r w:rsidRPr="0097394B">
        <w:rPr>
          <w:vanish/>
          <w:sz w:val="12"/>
        </w:rPr>
        <w:t>than</w:t>
      </w:r>
      <w:r w:rsidRPr="0097394B">
        <w:rPr>
          <w:sz w:val="12"/>
        </w:rPr>
        <w:t xml:space="preserve"> </w:t>
      </w:r>
      <w:r w:rsidRPr="0097394B">
        <w:rPr>
          <w:vanish/>
          <w:sz w:val="12"/>
        </w:rPr>
        <w:t>those</w:t>
      </w:r>
      <w:r w:rsidRPr="0097394B">
        <w:rPr>
          <w:sz w:val="12"/>
        </w:rPr>
        <w:t xml:space="preserve"> </w:t>
      </w:r>
      <w:r w:rsidRPr="0097394B">
        <w:rPr>
          <w:vanish/>
          <w:sz w:val="12"/>
        </w:rPr>
        <w:t>rationalists</w:t>
      </w:r>
      <w:r w:rsidRPr="0097394B">
        <w:rPr>
          <w:sz w:val="12"/>
        </w:rPr>
        <w:t xml:space="preserve"> </w:t>
      </w:r>
      <w:r w:rsidRPr="0097394B">
        <w:rPr>
          <w:vanish/>
          <w:sz w:val="12"/>
        </w:rPr>
        <w:t>would</w:t>
      </w:r>
      <w:r w:rsidRPr="0097394B">
        <w:rPr>
          <w:sz w:val="12"/>
        </w:rPr>
        <w:t xml:space="preserve"> </w:t>
      </w:r>
      <w:r w:rsidRPr="0097394B">
        <w:rPr>
          <w:vanish/>
          <w:sz w:val="12"/>
        </w:rPr>
        <w:t>valorize.</w:t>
      </w:r>
      <w:r w:rsidRPr="0097394B">
        <w:rPr>
          <w:sz w:val="12"/>
        </w:rPr>
        <w:t xml:space="preserve"> </w:t>
      </w:r>
      <w:r w:rsidRPr="0097394B">
        <w:rPr>
          <w:vanish/>
          <w:sz w:val="12"/>
        </w:rPr>
        <w:t>How</w:t>
      </w:r>
      <w:r w:rsidRPr="0097394B">
        <w:rPr>
          <w:sz w:val="12"/>
        </w:rPr>
        <w:t xml:space="preserve"> </w:t>
      </w:r>
      <w:r w:rsidRPr="0097394B">
        <w:rPr>
          <w:vanish/>
          <w:sz w:val="12"/>
        </w:rPr>
        <w:t>does</w:t>
      </w:r>
      <w:r w:rsidRPr="0097394B">
        <w:rPr>
          <w:sz w:val="12"/>
        </w:rPr>
        <w:t xml:space="preserve"> </w:t>
      </w:r>
      <w:r w:rsidRPr="0097394B">
        <w:rPr>
          <w:vanish/>
          <w:sz w:val="12"/>
        </w:rPr>
        <w:t>moving</w:t>
      </w:r>
      <w:r w:rsidRPr="0097394B">
        <w:rPr>
          <w:sz w:val="12"/>
        </w:rPr>
        <w:t xml:space="preserve"> </w:t>
      </w:r>
      <w:r w:rsidRPr="0097394B">
        <w:rPr>
          <w:vanish/>
          <w:sz w:val="12"/>
        </w:rPr>
        <w:t>onto</w:t>
      </w:r>
      <w:r w:rsidRPr="0097394B">
        <w:rPr>
          <w:sz w:val="12"/>
        </w:rPr>
        <w:t xml:space="preserve"> </w:t>
      </w:r>
      <w:r w:rsidRPr="0097394B">
        <w:rPr>
          <w:vanish/>
          <w:sz w:val="12"/>
        </w:rPr>
        <w:t>Taoist</w:t>
      </w:r>
      <w:r w:rsidRPr="0097394B">
        <w:rPr>
          <w:sz w:val="12"/>
        </w:rPr>
        <w:t xml:space="preserve"> </w:t>
      </w:r>
      <w:r w:rsidRPr="0097394B">
        <w:rPr>
          <w:vanish/>
          <w:sz w:val="12"/>
        </w:rPr>
        <w:t>ground,</w:t>
      </w:r>
      <w:r w:rsidRPr="0097394B">
        <w:rPr>
          <w:sz w:val="12"/>
        </w:rPr>
        <w:t xml:space="preserve"> </w:t>
      </w:r>
      <w:r w:rsidRPr="0097394B">
        <w:rPr>
          <w:vanish/>
          <w:sz w:val="12"/>
        </w:rPr>
        <w:t>and</w:t>
      </w:r>
      <w:r w:rsidRPr="0097394B">
        <w:rPr>
          <w:sz w:val="12"/>
        </w:rPr>
        <w:t xml:space="preserve"> </w:t>
      </w:r>
      <w:r w:rsidRPr="0097394B">
        <w:rPr>
          <w:vanish/>
          <w:sz w:val="12"/>
        </w:rPr>
        <w:t>immersing</w:t>
      </w:r>
      <w:r w:rsidRPr="0097394B">
        <w:rPr>
          <w:sz w:val="12"/>
        </w:rPr>
        <w:t xml:space="preserve"> </w:t>
      </w:r>
      <w:r w:rsidRPr="0097394B">
        <w:rPr>
          <w:vanish/>
          <w:sz w:val="12"/>
        </w:rPr>
        <w:t>ourselves</w:t>
      </w:r>
      <w:r w:rsidRPr="0097394B">
        <w:rPr>
          <w:sz w:val="12"/>
        </w:rPr>
        <w:t xml:space="preserve"> </w:t>
      </w:r>
      <w:r w:rsidRPr="0097394B">
        <w:rPr>
          <w:vanish/>
          <w:sz w:val="12"/>
        </w:rPr>
        <w:t>in</w:t>
      </w:r>
      <w:r w:rsidRPr="0097394B">
        <w:rPr>
          <w:sz w:val="12"/>
        </w:rPr>
        <w:t xml:space="preserve"> </w:t>
      </w:r>
      <w:r w:rsidRPr="0097394B">
        <w:rPr>
          <w:vanish/>
          <w:sz w:val="12"/>
        </w:rPr>
        <w:t>Taoist</w:t>
      </w:r>
      <w:r w:rsidRPr="0097394B">
        <w:rPr>
          <w:sz w:val="12"/>
        </w:rPr>
        <w:t xml:space="preserve"> </w:t>
      </w:r>
      <w:r w:rsidRPr="0097394B">
        <w:rPr>
          <w:vanish/>
          <w:sz w:val="12"/>
        </w:rPr>
        <w:t>experience,</w:t>
      </w:r>
      <w:r w:rsidRPr="0097394B">
        <w:rPr>
          <w:sz w:val="12"/>
        </w:rPr>
        <w:t xml:space="preserve"> </w:t>
      </w:r>
      <w:r w:rsidRPr="0097394B">
        <w:rPr>
          <w:vanish/>
          <w:sz w:val="12"/>
        </w:rPr>
        <w:t>play</w:t>
      </w:r>
      <w:r w:rsidRPr="0097394B">
        <w:rPr>
          <w:sz w:val="12"/>
        </w:rPr>
        <w:t xml:space="preserve"> </w:t>
      </w:r>
      <w:r w:rsidRPr="0097394B">
        <w:rPr>
          <w:vanish/>
          <w:sz w:val="12"/>
        </w:rPr>
        <w:t>out</w:t>
      </w:r>
      <w:r w:rsidRPr="0097394B">
        <w:rPr>
          <w:sz w:val="12"/>
        </w:rPr>
        <w:t xml:space="preserve"> </w:t>
      </w:r>
      <w:r w:rsidRPr="0097394B">
        <w:rPr>
          <w:vanish/>
          <w:sz w:val="12"/>
        </w:rPr>
        <w:t>in</w:t>
      </w:r>
      <w:r w:rsidRPr="0097394B">
        <w:rPr>
          <w:sz w:val="12"/>
        </w:rPr>
        <w:t xml:space="preserve"> </w:t>
      </w:r>
      <w:r w:rsidRPr="0097394B">
        <w:rPr>
          <w:vanish/>
          <w:sz w:val="12"/>
        </w:rPr>
        <w:t>practice?</w:t>
      </w:r>
      <w:r w:rsidRPr="0097394B">
        <w:rPr>
          <w:sz w:val="12"/>
        </w:rPr>
        <w:t xml:space="preserve"> </w:t>
      </w:r>
      <w:r w:rsidRPr="0097394B">
        <w:rPr>
          <w:vanish/>
          <w:sz w:val="12"/>
        </w:rPr>
        <w:t>Our</w:t>
      </w:r>
      <w:r w:rsidRPr="0097394B">
        <w:rPr>
          <w:sz w:val="12"/>
        </w:rPr>
        <w:t xml:space="preserve"> </w:t>
      </w:r>
      <w:r w:rsidRPr="0097394B">
        <w:rPr>
          <w:vanish/>
          <w:sz w:val="12"/>
        </w:rPr>
        <w:t>section</w:t>
      </w:r>
      <w:r w:rsidRPr="0097394B">
        <w:rPr>
          <w:sz w:val="12"/>
        </w:rPr>
        <w:t xml:space="preserve"> </w:t>
      </w:r>
      <w:r w:rsidRPr="0097394B">
        <w:rPr>
          <w:vanish/>
          <w:sz w:val="12"/>
        </w:rPr>
        <w:t>on</w:t>
      </w:r>
      <w:r w:rsidRPr="0097394B">
        <w:rPr>
          <w:sz w:val="12"/>
        </w:rPr>
        <w:t xml:space="preserve"> </w:t>
      </w:r>
      <w:r w:rsidRPr="0097394B">
        <w:rPr>
          <w:vanish/>
          <w:sz w:val="12"/>
        </w:rPr>
        <w:t>mapping</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began</w:t>
      </w:r>
      <w:r w:rsidRPr="0097394B">
        <w:rPr>
          <w:sz w:val="12"/>
        </w:rPr>
        <w:t xml:space="preserve"> </w:t>
      </w:r>
      <w:r w:rsidRPr="0097394B">
        <w:rPr>
          <w:vanish/>
          <w:sz w:val="12"/>
        </w:rPr>
        <w:t>by</w:t>
      </w:r>
      <w:r w:rsidRPr="0097394B">
        <w:rPr>
          <w:sz w:val="12"/>
        </w:rPr>
        <w:t xml:space="preserve"> </w:t>
      </w:r>
      <w:r w:rsidRPr="0097394B">
        <w:rPr>
          <w:vanish/>
          <w:sz w:val="12"/>
        </w:rPr>
        <w:t>highlighting</w:t>
      </w:r>
      <w:r w:rsidRPr="0097394B">
        <w:rPr>
          <w:sz w:val="12"/>
        </w:rPr>
        <w:t xml:space="preserve"> </w:t>
      </w:r>
      <w:r w:rsidRPr="0097394B">
        <w:rPr>
          <w:vanish/>
          <w:sz w:val="12"/>
        </w:rPr>
        <w:t>the</w:t>
      </w:r>
      <w:r w:rsidRPr="0097394B">
        <w:rPr>
          <w:sz w:val="12"/>
        </w:rPr>
        <w:t xml:space="preserve"> </w:t>
      </w:r>
      <w:r w:rsidRPr="0097394B">
        <w:rPr>
          <w:vanish/>
          <w:sz w:val="12"/>
        </w:rPr>
        <w:t>making</w:t>
      </w:r>
      <w:r w:rsidRPr="0097394B">
        <w:rPr>
          <w:sz w:val="12"/>
        </w:rPr>
        <w:t xml:space="preserve"> </w:t>
      </w:r>
      <w:r w:rsidRPr="0097394B">
        <w:rPr>
          <w:vanish/>
          <w:sz w:val="12"/>
        </w:rPr>
        <w:t>of</w:t>
      </w:r>
      <w:r w:rsidRPr="0097394B">
        <w:rPr>
          <w:sz w:val="12"/>
        </w:rPr>
        <w:t xml:space="preserve"> </w:t>
      </w:r>
      <w:r w:rsidRPr="0097394B">
        <w:rPr>
          <w:vanish/>
          <w:sz w:val="12"/>
        </w:rPr>
        <w:t>modernity.</w:t>
      </w:r>
      <w:r w:rsidRPr="0097394B">
        <w:rPr>
          <w:sz w:val="12"/>
        </w:rPr>
        <w:t xml:space="preserve"> </w:t>
      </w:r>
      <w:r w:rsidRPr="0097394B">
        <w:rPr>
          <w:vanish/>
          <w:sz w:val="12"/>
        </w:rPr>
        <w:t>If</w:t>
      </w:r>
      <w:r w:rsidRPr="0097394B">
        <w:rPr>
          <w:sz w:val="12"/>
        </w:rPr>
        <w:t xml:space="preserve"> </w:t>
      </w:r>
      <w:r w:rsidRPr="0097394B">
        <w:rPr>
          <w:vanish/>
          <w:sz w:val="12"/>
        </w:rPr>
        <w:t>we</w:t>
      </w:r>
      <w:r w:rsidRPr="0097394B">
        <w:rPr>
          <w:sz w:val="12"/>
        </w:rPr>
        <w:t xml:space="preserve"> </w:t>
      </w:r>
      <w:r w:rsidRPr="0097394B">
        <w:rPr>
          <w:vanish/>
          <w:sz w:val="12"/>
        </w:rPr>
        <w:t>start</w:t>
      </w:r>
      <w:r w:rsidRPr="0097394B">
        <w:rPr>
          <w:sz w:val="12"/>
        </w:rPr>
        <w:t xml:space="preserve"> </w:t>
      </w:r>
      <w:r w:rsidRPr="0097394B">
        <w:rPr>
          <w:vanish/>
          <w:sz w:val="12"/>
        </w:rPr>
        <w:t>with</w:t>
      </w:r>
      <w:r w:rsidRPr="0097394B">
        <w:rPr>
          <w:sz w:val="12"/>
        </w:rPr>
        <w:t xml:space="preserve"> </w:t>
      </w:r>
      <w:r w:rsidRPr="0097394B">
        <w:rPr>
          <w:vanish/>
          <w:sz w:val="12"/>
        </w:rPr>
        <w:t>this</w:t>
      </w:r>
      <w:r w:rsidRPr="0097394B">
        <w:rPr>
          <w:sz w:val="12"/>
        </w:rPr>
        <w:t xml:space="preserve"> </w:t>
      </w:r>
      <w:r w:rsidRPr="0097394B">
        <w:rPr>
          <w:vanish/>
          <w:sz w:val="12"/>
        </w:rPr>
        <w:t>general</w:t>
      </w:r>
      <w:r w:rsidRPr="0097394B">
        <w:rPr>
          <w:sz w:val="12"/>
        </w:rPr>
        <w:t xml:space="preserve"> </w:t>
      </w:r>
      <w:r w:rsidRPr="0097394B">
        <w:rPr>
          <w:vanish/>
          <w:sz w:val="12"/>
        </w:rPr>
        <w:t>project,</w:t>
      </w:r>
      <w:r w:rsidRPr="0097394B">
        <w:rPr>
          <w:sz w:val="12"/>
        </w:rPr>
        <w:t xml:space="preserve"> </w:t>
      </w:r>
      <w:r w:rsidRPr="0097394B">
        <w:rPr>
          <w:vanish/>
          <w:sz w:val="12"/>
        </w:rPr>
        <w:t>and</w:t>
      </w:r>
      <w:r w:rsidRPr="0097394B">
        <w:rPr>
          <w:sz w:val="12"/>
        </w:rPr>
        <w:t xml:space="preserve"> </w:t>
      </w:r>
      <w:r w:rsidRPr="0097394B">
        <w:rPr>
          <w:vanish/>
          <w:sz w:val="12"/>
        </w:rPr>
        <w:t>cast</w:t>
      </w:r>
      <w:r w:rsidRPr="0097394B">
        <w:rPr>
          <w:sz w:val="12"/>
        </w:rPr>
        <w:t xml:space="preserve"> </w:t>
      </w:r>
      <w:r w:rsidRPr="0097394B">
        <w:rPr>
          <w:vanish/>
          <w:sz w:val="12"/>
        </w:rPr>
        <w:t>it</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light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general</w:t>
      </w:r>
      <w:r w:rsidRPr="0097394B">
        <w:rPr>
          <w:sz w:val="12"/>
        </w:rPr>
        <w:t xml:space="preserve"> </w:t>
      </w:r>
      <w:r w:rsidRPr="0097394B">
        <w:rPr>
          <w:vanish/>
          <w:sz w:val="12"/>
        </w:rPr>
        <w:t>Taoist</w:t>
      </w:r>
      <w:r w:rsidRPr="0097394B">
        <w:rPr>
          <w:sz w:val="12"/>
        </w:rPr>
        <w:t xml:space="preserve"> </w:t>
      </w:r>
      <w:r w:rsidRPr="0097394B">
        <w:rPr>
          <w:vanish/>
          <w:sz w:val="12"/>
        </w:rPr>
        <w:t>knack</w:t>
      </w:r>
      <w:r w:rsidRPr="0097394B">
        <w:rPr>
          <w:sz w:val="12"/>
        </w:rPr>
        <w:t xml:space="preserve"> </w:t>
      </w:r>
      <w:r w:rsidRPr="0097394B">
        <w:rPr>
          <w:vanish/>
          <w:sz w:val="12"/>
        </w:rPr>
        <w:t>for</w:t>
      </w:r>
      <w:r w:rsidRPr="0097394B">
        <w:rPr>
          <w:sz w:val="12"/>
        </w:rPr>
        <w:t xml:space="preserve"> </w:t>
      </w:r>
      <w:r w:rsidRPr="0097394B">
        <w:rPr>
          <w:vanish/>
          <w:sz w:val="12"/>
        </w:rPr>
        <w:t>sacral</w:t>
      </w:r>
      <w:r w:rsidRPr="0097394B">
        <w:rPr>
          <w:sz w:val="12"/>
        </w:rPr>
        <w:t xml:space="preserve"> </w:t>
      </w:r>
      <w:r w:rsidRPr="0097394B">
        <w:rPr>
          <w:vanish/>
          <w:sz w:val="12"/>
        </w:rPr>
        <w:t>spontaneity,</w:t>
      </w:r>
      <w:r w:rsidRPr="0097394B">
        <w:rPr>
          <w:sz w:val="12"/>
        </w:rPr>
        <w:t xml:space="preserve"> </w:t>
      </w:r>
      <w:r w:rsidRPr="0097394B">
        <w:rPr>
          <w:vanish/>
          <w:sz w:val="12"/>
        </w:rPr>
        <w:t>we</w:t>
      </w:r>
      <w:r w:rsidRPr="0097394B">
        <w:rPr>
          <w:sz w:val="12"/>
        </w:rPr>
        <w:t xml:space="preserve"> </w:t>
      </w:r>
      <w:r w:rsidRPr="0097394B">
        <w:rPr>
          <w:vanish/>
          <w:sz w:val="12"/>
        </w:rPr>
        <w:t>see</w:t>
      </w:r>
      <w:r w:rsidRPr="0097394B">
        <w:rPr>
          <w:sz w:val="12"/>
        </w:rPr>
        <w:t xml:space="preserve"> </w:t>
      </w:r>
      <w:r w:rsidRPr="0097394B">
        <w:rPr>
          <w:vanish/>
          <w:sz w:val="12"/>
        </w:rPr>
        <w:t>at</w:t>
      </w:r>
      <w:r w:rsidRPr="0097394B">
        <w:rPr>
          <w:sz w:val="12"/>
        </w:rPr>
        <w:t xml:space="preserve"> </w:t>
      </w:r>
      <w:r w:rsidRPr="0097394B">
        <w:rPr>
          <w:vanish/>
          <w:sz w:val="12"/>
        </w:rPr>
        <w:t>once</w:t>
      </w:r>
      <w:r w:rsidRPr="0097394B">
        <w:rPr>
          <w:sz w:val="12"/>
        </w:rPr>
        <w:t xml:space="preserve"> </w:t>
      </w:r>
      <w:r w:rsidRPr="0097394B">
        <w:rPr>
          <w:vanish/>
          <w:sz w:val="12"/>
        </w:rPr>
        <w:t>how</w:t>
      </w:r>
      <w:r w:rsidRPr="0097394B">
        <w:rPr>
          <w:sz w:val="12"/>
        </w:rPr>
        <w:t xml:space="preserve"> </w:t>
      </w:r>
      <w:r w:rsidRPr="0097394B">
        <w:rPr>
          <w:vanish/>
          <w:sz w:val="12"/>
        </w:rPr>
        <w:t>little</w:t>
      </w:r>
      <w:r w:rsidRPr="0097394B">
        <w:rPr>
          <w:sz w:val="12"/>
        </w:rPr>
        <w:t xml:space="preserve"> </w:t>
      </w:r>
      <w:r w:rsidRPr="0097394B">
        <w:rPr>
          <w:vanish/>
          <w:sz w:val="12"/>
        </w:rPr>
        <w:t>this</w:t>
      </w:r>
      <w:r w:rsidRPr="0097394B">
        <w:rPr>
          <w:sz w:val="12"/>
        </w:rPr>
        <w:t xml:space="preserve"> </w:t>
      </w:r>
      <w:r w:rsidRPr="0097394B">
        <w:rPr>
          <w:vanish/>
          <w:sz w:val="12"/>
        </w:rPr>
        <w:t>knack</w:t>
      </w:r>
      <w:r w:rsidRPr="0097394B">
        <w:rPr>
          <w:sz w:val="12"/>
        </w:rPr>
        <w:t xml:space="preserve"> </w:t>
      </w:r>
      <w:r w:rsidRPr="0097394B">
        <w:rPr>
          <w:vanish/>
          <w:sz w:val="12"/>
        </w:rPr>
        <w:t>has</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or</w:t>
      </w:r>
      <w:r w:rsidRPr="0097394B">
        <w:rPr>
          <w:sz w:val="12"/>
        </w:rPr>
        <w:t xml:space="preserve"> </w:t>
      </w:r>
      <w:r w:rsidRPr="0097394B">
        <w:rPr>
          <w:vanish/>
          <w:sz w:val="12"/>
        </w:rPr>
        <w:t>being.</w:t>
      </w:r>
      <w:r w:rsidRPr="0097394B">
        <w:rPr>
          <w:sz w:val="12"/>
        </w:rPr>
        <w:t xml:space="preserve"> </w:t>
      </w:r>
      <w:r w:rsidRPr="0097394B">
        <w:rPr>
          <w:vanish/>
          <w:sz w:val="12"/>
        </w:rPr>
        <w:t>Where</w:t>
      </w:r>
      <w:r w:rsidRPr="0097394B">
        <w:rPr>
          <w:sz w:val="12"/>
        </w:rPr>
        <w:t xml:space="preserve"> </w:t>
      </w:r>
      <w:r w:rsidRPr="0097394B">
        <w:rPr>
          <w:vanish/>
          <w:sz w:val="12"/>
        </w:rPr>
        <w:t>the</w:t>
      </w:r>
      <w:r w:rsidRPr="0097394B">
        <w:rPr>
          <w:sz w:val="12"/>
        </w:rPr>
        <w:t xml:space="preserve"> </w:t>
      </w:r>
      <w:r w:rsidRPr="0097394B">
        <w:rPr>
          <w:vanish/>
          <w:sz w:val="12"/>
        </w:rPr>
        <w:t>modernist/rationalist</w:t>
      </w:r>
      <w:r w:rsidRPr="0097394B">
        <w:rPr>
          <w:sz w:val="12"/>
        </w:rPr>
        <w:t xml:space="preserve"> </w:t>
      </w:r>
      <w:r w:rsidRPr="0097394B">
        <w:rPr>
          <w:vanish/>
          <w:sz w:val="12"/>
        </w:rPr>
        <w:t>talks</w:t>
      </w:r>
      <w:r w:rsidRPr="0097394B">
        <w:rPr>
          <w:sz w:val="12"/>
        </w:rPr>
        <w:t xml:space="preserve"> </w:t>
      </w:r>
      <w:r w:rsidRPr="0097394B">
        <w:rPr>
          <w:vanish/>
          <w:sz w:val="12"/>
        </w:rPr>
        <w:t>of</w:t>
      </w:r>
      <w:r w:rsidRPr="0097394B">
        <w:rPr>
          <w:sz w:val="12"/>
        </w:rPr>
        <w:t xml:space="preserve"> </w:t>
      </w:r>
      <w:r w:rsidRPr="0097394B">
        <w:rPr>
          <w:vanish/>
          <w:sz w:val="12"/>
        </w:rPr>
        <w:t>empirical</w:t>
      </w:r>
      <w:r w:rsidRPr="0097394B">
        <w:rPr>
          <w:sz w:val="12"/>
        </w:rPr>
        <w:t xml:space="preserve"> </w:t>
      </w:r>
      <w:r w:rsidRPr="0097394B">
        <w:rPr>
          <w:vanish/>
          <w:sz w:val="12"/>
        </w:rPr>
        <w:t>logic</w:t>
      </w:r>
      <w:r w:rsidRPr="0097394B">
        <w:rPr>
          <w:sz w:val="12"/>
        </w:rPr>
        <w:t xml:space="preserve"> </w:t>
      </w:r>
      <w:r w:rsidRPr="0097394B">
        <w:rPr>
          <w:vanish/>
          <w:sz w:val="12"/>
        </w:rPr>
        <w:t>and</w:t>
      </w:r>
      <w:r w:rsidRPr="0097394B">
        <w:rPr>
          <w:sz w:val="12"/>
        </w:rPr>
        <w:t xml:space="preserve"> </w:t>
      </w:r>
      <w:r w:rsidRPr="0097394B">
        <w:rPr>
          <w:vanish/>
          <w:sz w:val="12"/>
        </w:rPr>
        <w:t>scientific</w:t>
      </w:r>
      <w:r w:rsidRPr="0097394B">
        <w:rPr>
          <w:sz w:val="12"/>
        </w:rPr>
        <w:t xml:space="preserve"> </w:t>
      </w:r>
      <w:r w:rsidRPr="0097394B">
        <w:rPr>
          <w:vanish/>
          <w:sz w:val="12"/>
        </w:rPr>
        <w:t>representation,</w:t>
      </w:r>
      <w:r w:rsidRPr="0097394B">
        <w:rPr>
          <w:sz w:val="12"/>
        </w:rPr>
        <w:t xml:space="preserve"> </w:t>
      </w:r>
      <w:r w:rsidRPr="0097394B">
        <w:rPr>
          <w:vanish/>
          <w:sz w:val="12"/>
        </w:rPr>
        <w:t>the</w:t>
      </w:r>
      <w:r w:rsidRPr="0097394B">
        <w:rPr>
          <w:sz w:val="12"/>
        </w:rPr>
        <w:t xml:space="preserve"> </w:t>
      </w:r>
      <w:r w:rsidRPr="0097394B">
        <w:rPr>
          <w:vanish/>
          <w:sz w:val="12"/>
        </w:rPr>
        <w:t>sacralist/Taoist</w:t>
      </w:r>
      <w:r w:rsidRPr="0097394B">
        <w:rPr>
          <w:sz w:val="12"/>
        </w:rPr>
        <w:t xml:space="preserve"> </w:t>
      </w:r>
      <w:r w:rsidRPr="0097394B">
        <w:rPr>
          <w:vanish/>
          <w:sz w:val="12"/>
        </w:rPr>
        <w:t>talks</w:t>
      </w:r>
      <w:r w:rsidRPr="0097394B">
        <w:rPr>
          <w:sz w:val="12"/>
        </w:rPr>
        <w:t xml:space="preserve"> </w:t>
      </w:r>
      <w:r w:rsidRPr="0097394B">
        <w:rPr>
          <w:vanish/>
          <w:sz w:val="12"/>
        </w:rPr>
        <w:t>(in</w:t>
      </w:r>
      <w:r w:rsidRPr="0097394B">
        <w:rPr>
          <w:sz w:val="12"/>
        </w:rPr>
        <w:t xml:space="preserve"> </w:t>
      </w:r>
      <w:r w:rsidRPr="0097394B">
        <w:rPr>
          <w:vanish/>
          <w:sz w:val="12"/>
        </w:rPr>
        <w:t>Graham’s</w:t>
      </w:r>
      <w:r w:rsidRPr="0097394B">
        <w:rPr>
          <w:sz w:val="12"/>
        </w:rPr>
        <w:t xml:space="preserve"> </w:t>
      </w:r>
      <w:r w:rsidRPr="0097394B">
        <w:rPr>
          <w:vanish/>
          <w:sz w:val="12"/>
        </w:rPr>
        <w:t>terms,</w:t>
      </w:r>
      <w:r w:rsidRPr="0097394B">
        <w:rPr>
          <w:sz w:val="12"/>
        </w:rPr>
        <w:t xml:space="preserve"> </w:t>
      </w:r>
      <w:r w:rsidRPr="0097394B">
        <w:rPr>
          <w:vanish/>
          <w:sz w:val="12"/>
        </w:rPr>
        <w:t>at</w:t>
      </w:r>
      <w:r w:rsidRPr="0097394B">
        <w:rPr>
          <w:sz w:val="12"/>
        </w:rPr>
        <w:t xml:space="preserve"> </w:t>
      </w:r>
      <w:r w:rsidRPr="0097394B">
        <w:rPr>
          <w:vanish/>
          <w:sz w:val="12"/>
        </w:rPr>
        <w:t>least)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rejection</w:t>
      </w:r>
      <w:r w:rsidRPr="0097394B">
        <w:rPr>
          <w:sz w:val="12"/>
        </w:rPr>
        <w:t xml:space="preserve"> </w:t>
      </w:r>
      <w:r w:rsidRPr="0097394B">
        <w:rPr>
          <w:vanish/>
          <w:sz w:val="12"/>
        </w:rPr>
        <w:t>of</w:t>
      </w:r>
      <w:r w:rsidRPr="0097394B">
        <w:rPr>
          <w:sz w:val="12"/>
        </w:rPr>
        <w:t xml:space="preserve"> </w:t>
      </w:r>
      <w:r w:rsidRPr="0097394B">
        <w:rPr>
          <w:vanish/>
          <w:sz w:val="12"/>
        </w:rPr>
        <w:t>empirical</w:t>
      </w:r>
      <w:r w:rsidRPr="0097394B">
        <w:rPr>
          <w:sz w:val="12"/>
        </w:rPr>
        <w:t xml:space="preserve"> </w:t>
      </w:r>
      <w:r w:rsidRPr="0097394B">
        <w:rPr>
          <w:vanish/>
          <w:sz w:val="12"/>
        </w:rPr>
        <w:t>logic,</w:t>
      </w:r>
      <w:r w:rsidRPr="0097394B">
        <w:rPr>
          <w:sz w:val="12"/>
        </w:rPr>
        <w:t xml:space="preserve"> </w:t>
      </w:r>
      <w:r w:rsidRPr="0097394B">
        <w:rPr>
          <w:vanish/>
          <w:sz w:val="12"/>
        </w:rPr>
        <w:t>and</w:t>
      </w:r>
      <w:r w:rsidRPr="0097394B">
        <w:rPr>
          <w:sz w:val="12"/>
        </w:rPr>
        <w:t xml:space="preserve"> </w:t>
      </w:r>
      <w:r w:rsidRPr="0097394B">
        <w:rPr>
          <w:vanish/>
          <w:sz w:val="12"/>
        </w:rPr>
        <w:t>an</w:t>
      </w:r>
      <w:r w:rsidRPr="0097394B">
        <w:rPr>
          <w:sz w:val="12"/>
        </w:rPr>
        <w:t xml:space="preserve"> </w:t>
      </w:r>
      <w:r w:rsidRPr="0097394B">
        <w:rPr>
          <w:vanish/>
          <w:sz w:val="12"/>
        </w:rPr>
        <w:t>‘infinite</w:t>
      </w:r>
      <w:r w:rsidRPr="0097394B">
        <w:rPr>
          <w:sz w:val="12"/>
        </w:rPr>
        <w:t xml:space="preserve"> </w:t>
      </w:r>
      <w:r w:rsidRPr="0097394B">
        <w:rPr>
          <w:vanish/>
          <w:sz w:val="12"/>
        </w:rPr>
        <w:t>regress,</w:t>
      </w:r>
      <w:r w:rsidRPr="0097394B">
        <w:rPr>
          <w:sz w:val="12"/>
        </w:rPr>
        <w:t xml:space="preserve"> </w:t>
      </w:r>
      <w:r w:rsidRPr="0097394B">
        <w:rPr>
          <w:vanish/>
          <w:sz w:val="12"/>
        </w:rPr>
        <w:t>testing</w:t>
      </w:r>
      <w:r w:rsidRPr="0097394B">
        <w:rPr>
          <w:sz w:val="12"/>
        </w:rPr>
        <w:t xml:space="preserve"> </w:t>
      </w:r>
      <w:r w:rsidRPr="0097394B">
        <w:rPr>
          <w:vanish/>
          <w:sz w:val="12"/>
        </w:rPr>
        <w:t>by</w:t>
      </w:r>
      <w:r w:rsidRPr="0097394B">
        <w:rPr>
          <w:sz w:val="12"/>
        </w:rPr>
        <w:t xml:space="preserve"> </w:t>
      </w:r>
      <w:r w:rsidRPr="0097394B">
        <w:rPr>
          <w:vanish/>
          <w:sz w:val="12"/>
        </w:rPr>
        <w:t>tests</w:t>
      </w:r>
      <w:r w:rsidRPr="0097394B">
        <w:rPr>
          <w:sz w:val="12"/>
        </w:rPr>
        <w:t xml:space="preserve"> </w:t>
      </w:r>
      <w:r w:rsidRPr="0097394B">
        <w:rPr>
          <w:vanish/>
          <w:sz w:val="12"/>
        </w:rPr>
        <w:t>which</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end</w:t>
      </w:r>
      <w:r w:rsidRPr="0097394B">
        <w:rPr>
          <w:sz w:val="12"/>
        </w:rPr>
        <w:t xml:space="preserve"> </w:t>
      </w:r>
      <w:r w:rsidRPr="0097394B">
        <w:rPr>
          <w:vanish/>
          <w:sz w:val="12"/>
        </w:rPr>
        <w:t>are</w:t>
      </w:r>
      <w:r w:rsidRPr="0097394B">
        <w:rPr>
          <w:sz w:val="12"/>
        </w:rPr>
        <w:t xml:space="preserve"> </w:t>
      </w:r>
      <w:r w:rsidRPr="0097394B">
        <w:rPr>
          <w:vanish/>
          <w:sz w:val="12"/>
        </w:rPr>
        <w:t>themselves</w:t>
      </w:r>
      <w:r w:rsidRPr="0097394B">
        <w:rPr>
          <w:sz w:val="12"/>
        </w:rPr>
        <w:t xml:space="preserve"> </w:t>
      </w:r>
      <w:r w:rsidRPr="0097394B">
        <w:rPr>
          <w:vanish/>
          <w:sz w:val="12"/>
        </w:rPr>
        <w:t>untested’</w:t>
      </w:r>
      <w:r w:rsidRPr="0097394B">
        <w:rPr>
          <w:sz w:val="12"/>
        </w:rPr>
        <w:t xml:space="preserve"> </w:t>
      </w:r>
      <w:r w:rsidRPr="0097394B">
        <w:rPr>
          <w:vanish/>
          <w:sz w:val="12"/>
        </w:rPr>
        <w:t>(Graham,</w:t>
      </w:r>
      <w:r w:rsidRPr="0097394B">
        <w:rPr>
          <w:sz w:val="12"/>
        </w:rPr>
        <w:t xml:space="preserve"> </w:t>
      </w:r>
      <w:r w:rsidRPr="0097394B">
        <w:rPr>
          <w:vanish/>
          <w:sz w:val="12"/>
        </w:rPr>
        <w:t>7</w:t>
      </w:r>
      <w:r w:rsidRPr="0097394B">
        <w:rPr>
          <w:sz w:val="12"/>
        </w:rPr>
        <w:t xml:space="preserve"> </w:t>
      </w:r>
      <w:r w:rsidRPr="0097394B">
        <w:rPr>
          <w:vanish/>
          <w:sz w:val="12"/>
        </w:rPr>
        <w:t>Arriving</w:t>
      </w:r>
      <w:r w:rsidRPr="0097394B">
        <w:rPr>
          <w:sz w:val="12"/>
        </w:rPr>
        <w:t xml:space="preserve"> </w:t>
      </w:r>
      <w:r w:rsidRPr="0097394B">
        <w:rPr>
          <w:vanish/>
          <w:sz w:val="12"/>
        </w:rPr>
        <w:t>at</w:t>
      </w:r>
      <w:r w:rsidRPr="0097394B">
        <w:rPr>
          <w:sz w:val="12"/>
        </w:rPr>
        <w:t xml:space="preserve"> </w:t>
      </w:r>
      <w:r w:rsidRPr="0097394B">
        <w:rPr>
          <w:vanish/>
          <w:sz w:val="12"/>
        </w:rPr>
        <w:t>Taoist</w:t>
      </w:r>
      <w:r w:rsidRPr="0097394B">
        <w:rPr>
          <w:sz w:val="12"/>
        </w:rPr>
        <w:t xml:space="preserve"> </w:t>
      </w:r>
      <w:r w:rsidRPr="0097394B">
        <w:rPr>
          <w:vanish/>
          <w:sz w:val="12"/>
        </w:rPr>
        <w:t>precepts</w:t>
      </w:r>
      <w:r w:rsidRPr="0097394B">
        <w:rPr>
          <w:sz w:val="12"/>
        </w:rPr>
        <w:t xml:space="preserve"> </w:t>
      </w:r>
      <w:r w:rsidRPr="0097394B">
        <w:rPr>
          <w:vanish/>
          <w:sz w:val="12"/>
        </w:rPr>
        <w:t>requires</w:t>
      </w:r>
      <w:r w:rsidRPr="0097394B">
        <w:rPr>
          <w:sz w:val="12"/>
        </w:rPr>
        <w:t xml:space="preserve"> </w:t>
      </w:r>
      <w:r w:rsidRPr="0097394B">
        <w:rPr>
          <w:vanish/>
          <w:sz w:val="12"/>
        </w:rPr>
        <w:t>the</w:t>
      </w:r>
      <w:r w:rsidRPr="0097394B">
        <w:rPr>
          <w:sz w:val="12"/>
        </w:rPr>
        <w:t xml:space="preserve"> </w:t>
      </w:r>
      <w:r w:rsidRPr="0097394B">
        <w:rPr>
          <w:vanish/>
          <w:sz w:val="12"/>
        </w:rPr>
        <w:t>use</w:t>
      </w:r>
      <w:r w:rsidRPr="0097394B">
        <w:rPr>
          <w:sz w:val="12"/>
        </w:rPr>
        <w:t xml:space="preserve"> </w:t>
      </w:r>
      <w:r w:rsidRPr="0097394B">
        <w:rPr>
          <w:vanish/>
          <w:sz w:val="12"/>
        </w:rPr>
        <w:t>of</w:t>
      </w:r>
      <w:r w:rsidRPr="0097394B">
        <w:rPr>
          <w:sz w:val="12"/>
        </w:rPr>
        <w:t xml:space="preserve"> </w:t>
      </w:r>
      <w:r w:rsidRPr="0097394B">
        <w:rPr>
          <w:vanish/>
          <w:sz w:val="12"/>
        </w:rPr>
        <w:t>what</w:t>
      </w:r>
      <w:r w:rsidRPr="0097394B">
        <w:rPr>
          <w:sz w:val="12"/>
        </w:rPr>
        <w:t xml:space="preserve"> </w:t>
      </w:r>
      <w:r w:rsidRPr="0097394B">
        <w:rPr>
          <w:vanish/>
          <w:sz w:val="12"/>
        </w:rPr>
        <w:t>Waley</w:t>
      </w:r>
      <w:r w:rsidRPr="0097394B">
        <w:rPr>
          <w:sz w:val="12"/>
        </w:rPr>
        <w:t xml:space="preserve"> </w:t>
      </w:r>
      <w:r w:rsidRPr="0097394B">
        <w:rPr>
          <w:vanish/>
          <w:sz w:val="12"/>
        </w:rPr>
        <w:t>calls</w:t>
      </w:r>
      <w:r w:rsidRPr="0097394B">
        <w:rPr>
          <w:sz w:val="12"/>
        </w:rPr>
        <w:t xml:space="preserve"> </w:t>
      </w:r>
      <w:r w:rsidRPr="0097394B">
        <w:rPr>
          <w:vanish/>
          <w:sz w:val="12"/>
        </w:rPr>
        <w:t>‘quietism’,</w:t>
      </w:r>
      <w:r w:rsidRPr="0097394B">
        <w:rPr>
          <w:sz w:val="12"/>
        </w:rPr>
        <w:t xml:space="preserve"> </w:t>
      </w:r>
      <w:r w:rsidRPr="0097394B">
        <w:rPr>
          <w:vanish/>
          <w:sz w:val="12"/>
        </w:rPr>
        <w:t>or</w:t>
      </w:r>
      <w:r w:rsidRPr="0097394B">
        <w:rPr>
          <w:sz w:val="12"/>
        </w:rPr>
        <w:t xml:space="preserve"> </w:t>
      </w:r>
      <w:r w:rsidRPr="0097394B">
        <w:rPr>
          <w:vanish/>
          <w:sz w:val="12"/>
        </w:rPr>
        <w:t>the</w:t>
      </w:r>
      <w:r w:rsidRPr="0097394B">
        <w:rPr>
          <w:sz w:val="12"/>
        </w:rPr>
        <w:t xml:space="preserve"> </w:t>
      </w:r>
      <w:r w:rsidRPr="0097394B">
        <w:rPr>
          <w:vanish/>
          <w:sz w:val="12"/>
        </w:rPr>
        <w:t>‘gradual</w:t>
      </w:r>
      <w:r w:rsidRPr="0097394B">
        <w:rPr>
          <w:sz w:val="12"/>
        </w:rPr>
        <w:t xml:space="preserve"> </w:t>
      </w:r>
      <w:r w:rsidRPr="0097394B">
        <w:rPr>
          <w:vanish/>
          <w:sz w:val="12"/>
        </w:rPr>
        <w:t>inward-turning</w:t>
      </w:r>
      <w:r w:rsidRPr="0097394B">
        <w:rPr>
          <w:sz w:val="12"/>
        </w:rPr>
        <w:t xml:space="preserve"> </w:t>
      </w:r>
      <w:r w:rsidRPr="0097394B">
        <w:rPr>
          <w:vanish/>
          <w:sz w:val="12"/>
        </w:rPr>
        <w:t>of</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thought’</w:t>
      </w:r>
      <w:r w:rsidRPr="0097394B">
        <w:rPr>
          <w:sz w:val="12"/>
        </w:rPr>
        <w:t xml:space="preserve"> </w:t>
      </w:r>
      <w:r w:rsidRPr="0097394B">
        <w:rPr>
          <w:vanish/>
          <w:sz w:val="12"/>
        </w:rPr>
        <w:t>(Waley,</w:t>
      </w:r>
      <w:r w:rsidRPr="0097394B">
        <w:rPr>
          <w:sz w:val="12"/>
        </w:rPr>
        <w:t xml:space="preserve"> </w:t>
      </w:r>
      <w:r w:rsidRPr="0097394B">
        <w:rPr>
          <w:vanish/>
          <w:sz w:val="12"/>
        </w:rPr>
        <w:t>1934,</w:t>
      </w:r>
      <w:r w:rsidRPr="0097394B">
        <w:rPr>
          <w:sz w:val="12"/>
        </w:rPr>
        <w:t xml:space="preserve"> </w:t>
      </w:r>
      <w:r w:rsidRPr="0097394B">
        <w:rPr>
          <w:vanish/>
          <w:sz w:val="12"/>
        </w:rPr>
        <w:t>pp.</w:t>
      </w:r>
      <w:r w:rsidRPr="0097394B">
        <w:rPr>
          <w:sz w:val="12"/>
        </w:rPr>
        <w:t xml:space="preserve"> </w:t>
      </w:r>
      <w:r w:rsidRPr="0097394B">
        <w:rPr>
          <w:vanish/>
          <w:sz w:val="12"/>
        </w:rPr>
        <w:t>43,</w:t>
      </w:r>
      <w:r w:rsidRPr="0097394B">
        <w:rPr>
          <w:sz w:val="12"/>
        </w:rPr>
        <w:t xml:space="preserve"> </w:t>
      </w:r>
      <w:r w:rsidRPr="0097394B">
        <w:rPr>
          <w:vanish/>
          <w:sz w:val="12"/>
        </w:rPr>
        <w:t>45).</w:t>
      </w:r>
      <w:r w:rsidRPr="0097394B">
        <w:rPr>
          <w:sz w:val="12"/>
        </w:rPr>
        <w:t xml:space="preserve"> </w:t>
      </w:r>
      <w:r w:rsidRPr="0097394B">
        <w:rPr>
          <w:vanish/>
          <w:sz w:val="12"/>
        </w:rPr>
        <w:t>This</w:t>
      </w:r>
      <w:r w:rsidRPr="0097394B">
        <w:rPr>
          <w:sz w:val="12"/>
        </w:rPr>
        <w:t xml:space="preserve"> </w:t>
      </w:r>
      <w:r w:rsidRPr="0097394B">
        <w:rPr>
          <w:vanish/>
          <w:sz w:val="12"/>
        </w:rPr>
        <w:t>involves</w:t>
      </w:r>
      <w:r w:rsidRPr="0097394B">
        <w:rPr>
          <w:sz w:val="12"/>
        </w:rPr>
        <w:t xml:space="preserve"> </w:t>
      </w:r>
      <w:r w:rsidRPr="0097394B">
        <w:rPr>
          <w:vanish/>
          <w:sz w:val="12"/>
        </w:rPr>
        <w:t>the</w:t>
      </w:r>
      <w:r w:rsidRPr="0097394B">
        <w:rPr>
          <w:sz w:val="12"/>
        </w:rPr>
        <w:t xml:space="preserve"> </w:t>
      </w:r>
      <w:r w:rsidRPr="0097394B">
        <w:rPr>
          <w:vanish/>
          <w:sz w:val="12"/>
        </w:rPr>
        <w:t>use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mind</w:t>
      </w:r>
      <w:r w:rsidRPr="0097394B">
        <w:rPr>
          <w:sz w:val="12"/>
        </w:rPr>
        <w:t xml:space="preserve"> </w:t>
      </w:r>
      <w:r w:rsidRPr="0097394B">
        <w:rPr>
          <w:vanish/>
          <w:sz w:val="12"/>
        </w:rPr>
        <w:t>in</w:t>
      </w:r>
      <w:r w:rsidRPr="0097394B">
        <w:rPr>
          <w:sz w:val="12"/>
        </w:rPr>
        <w:t xml:space="preserve"> </w:t>
      </w:r>
      <w:r w:rsidRPr="0097394B">
        <w:rPr>
          <w:vanish/>
          <w:sz w:val="12"/>
        </w:rPr>
        <w:t>non-rationalist,</w:t>
      </w:r>
      <w:r w:rsidRPr="0097394B">
        <w:rPr>
          <w:sz w:val="12"/>
        </w:rPr>
        <w:t xml:space="preserve"> </w:t>
      </w:r>
      <w:r w:rsidRPr="0097394B">
        <w:rPr>
          <w:vanish/>
          <w:sz w:val="12"/>
        </w:rPr>
        <w:t>indeed</w:t>
      </w:r>
      <w:r w:rsidRPr="0097394B">
        <w:rPr>
          <w:sz w:val="12"/>
        </w:rPr>
        <w:t xml:space="preserve"> </w:t>
      </w:r>
      <w:r w:rsidRPr="0097394B">
        <w:rPr>
          <w:vanish/>
          <w:sz w:val="12"/>
        </w:rPr>
        <w:t>anti-rationalist</w:t>
      </w:r>
      <w:r w:rsidRPr="0097394B">
        <w:rPr>
          <w:sz w:val="12"/>
        </w:rPr>
        <w:t xml:space="preserve"> </w:t>
      </w:r>
      <w:r w:rsidRPr="0097394B">
        <w:rPr>
          <w:vanish/>
          <w:sz w:val="12"/>
        </w:rPr>
        <w:t>ways,</w:t>
      </w:r>
      <w:r w:rsidRPr="0097394B">
        <w:rPr>
          <w:sz w:val="12"/>
        </w:rPr>
        <w:t xml:space="preserve"> </w:t>
      </w:r>
      <w:r w:rsidRPr="0097394B">
        <w:rPr>
          <w:vanish/>
          <w:sz w:val="12"/>
        </w:rPr>
        <w:t>that</w:t>
      </w:r>
      <w:r w:rsidRPr="0097394B">
        <w:rPr>
          <w:sz w:val="12"/>
        </w:rPr>
        <w:t xml:space="preserve"> </w:t>
      </w:r>
      <w:r w:rsidRPr="0097394B">
        <w:rPr>
          <w:vanish/>
          <w:sz w:val="12"/>
        </w:rPr>
        <w:t>allow</w:t>
      </w:r>
      <w:r w:rsidRPr="0097394B">
        <w:rPr>
          <w:sz w:val="12"/>
        </w:rPr>
        <w:t xml:space="preserve"> </w:t>
      </w:r>
      <w:r w:rsidRPr="0097394B">
        <w:rPr>
          <w:vanish/>
          <w:sz w:val="12"/>
        </w:rPr>
        <w:t>it</w:t>
      </w:r>
      <w:r w:rsidRPr="0097394B">
        <w:rPr>
          <w:sz w:val="12"/>
        </w:rPr>
        <w:t xml:space="preserve"> </w:t>
      </w:r>
      <w:r w:rsidRPr="0097394B">
        <w:rPr>
          <w:vanish/>
          <w:sz w:val="12"/>
        </w:rPr>
        <w:t>to</w:t>
      </w:r>
      <w:r w:rsidRPr="0097394B">
        <w:rPr>
          <w:sz w:val="12"/>
        </w:rPr>
        <w:t xml:space="preserve"> </w:t>
      </w:r>
      <w:r w:rsidRPr="0097394B">
        <w:rPr>
          <w:vanish/>
          <w:sz w:val="12"/>
        </w:rPr>
        <w:t>become</w:t>
      </w:r>
      <w:r w:rsidRPr="0097394B">
        <w:rPr>
          <w:sz w:val="12"/>
        </w:rPr>
        <w:t xml:space="preserve"> </w:t>
      </w:r>
      <w:r w:rsidRPr="0097394B">
        <w:rPr>
          <w:vanish/>
          <w:sz w:val="12"/>
        </w:rPr>
        <w:t>less</w:t>
      </w:r>
      <w:r w:rsidRPr="0097394B">
        <w:rPr>
          <w:sz w:val="12"/>
        </w:rPr>
        <w:t xml:space="preserve"> </w:t>
      </w:r>
      <w:r w:rsidRPr="0097394B">
        <w:rPr>
          <w:vanish/>
          <w:sz w:val="12"/>
        </w:rPr>
        <w:t>distracted</w:t>
      </w:r>
      <w:r w:rsidRPr="0097394B">
        <w:rPr>
          <w:sz w:val="12"/>
        </w:rPr>
        <w:t xml:space="preserve"> </w:t>
      </w:r>
      <w:r w:rsidRPr="0097394B">
        <w:rPr>
          <w:vanish/>
          <w:sz w:val="12"/>
        </w:rPr>
        <w:t>and</w:t>
      </w:r>
      <w:r w:rsidRPr="0097394B">
        <w:rPr>
          <w:sz w:val="12"/>
        </w:rPr>
        <w:t xml:space="preserve"> </w:t>
      </w:r>
      <w:r w:rsidRPr="0097394B">
        <w:rPr>
          <w:vanish/>
          <w:sz w:val="12"/>
        </w:rPr>
        <w:t>more</w:t>
      </w:r>
      <w:r w:rsidRPr="0097394B">
        <w:rPr>
          <w:sz w:val="12"/>
        </w:rPr>
        <w:t xml:space="preserve"> </w:t>
      </w:r>
      <w:r w:rsidRPr="0097394B">
        <w:rPr>
          <w:vanish/>
          <w:sz w:val="12"/>
        </w:rPr>
        <w:t>aware.</w:t>
      </w:r>
      <w:r w:rsidRPr="0097394B">
        <w:rPr>
          <w:sz w:val="12"/>
        </w:rPr>
        <w:t xml:space="preserve"> </w:t>
      </w:r>
      <w:r w:rsidRPr="0097394B">
        <w:rPr>
          <w:vanish/>
          <w:sz w:val="12"/>
        </w:rPr>
        <w:t>For</w:t>
      </w:r>
      <w:r w:rsidRPr="0097394B">
        <w:rPr>
          <w:sz w:val="12"/>
        </w:rPr>
        <w:t xml:space="preserve"> </w:t>
      </w:r>
      <w:r w:rsidRPr="0097394B">
        <w:rPr>
          <w:vanish/>
          <w:sz w:val="12"/>
        </w:rPr>
        <w:t>rationalists,</w:t>
      </w:r>
      <w:r w:rsidRPr="0097394B">
        <w:rPr>
          <w:sz w:val="12"/>
        </w:rPr>
        <w:t xml:space="preserve"> </w:t>
      </w:r>
      <w:r w:rsidRPr="0097394B">
        <w:rPr>
          <w:vanish/>
          <w:sz w:val="12"/>
        </w:rPr>
        <w:t>meditation</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research</w:t>
      </w:r>
      <w:r w:rsidRPr="0097394B">
        <w:rPr>
          <w:sz w:val="12"/>
        </w:rPr>
        <w:t xml:space="preserve"> </w:t>
      </w:r>
      <w:r w:rsidRPr="0097394B">
        <w:rPr>
          <w:vanish/>
          <w:sz w:val="12"/>
        </w:rPr>
        <w:t>methodology</w:t>
      </w:r>
      <w:r w:rsidRPr="0097394B">
        <w:rPr>
          <w:sz w:val="12"/>
        </w:rPr>
        <w:t xml:space="preserve"> </w:t>
      </w:r>
      <w:r w:rsidRPr="0097394B">
        <w:rPr>
          <w:vanish/>
          <w:sz w:val="12"/>
        </w:rPr>
        <w:t>is</w:t>
      </w:r>
      <w:r w:rsidRPr="0097394B">
        <w:rPr>
          <w:sz w:val="12"/>
        </w:rPr>
        <w:t xml:space="preserve"> </w:t>
      </w:r>
      <w:r w:rsidRPr="0097394B">
        <w:rPr>
          <w:vanish/>
          <w:sz w:val="12"/>
        </w:rPr>
        <w:t>too</w:t>
      </w:r>
      <w:r w:rsidRPr="0097394B">
        <w:rPr>
          <w:sz w:val="12"/>
        </w:rPr>
        <w:t xml:space="preserve"> </w:t>
      </w:r>
      <w:r w:rsidRPr="0097394B">
        <w:rPr>
          <w:vanish/>
          <w:sz w:val="12"/>
        </w:rPr>
        <w:t>subjective.</w:t>
      </w:r>
      <w:r w:rsidRPr="0097394B">
        <w:rPr>
          <w:sz w:val="12"/>
        </w:rPr>
        <w:t xml:space="preserve"> </w:t>
      </w:r>
      <w:r w:rsidRPr="0097394B">
        <w:rPr>
          <w:vanish/>
          <w:sz w:val="12"/>
        </w:rPr>
        <w:t>Why</w:t>
      </w:r>
      <w:r w:rsidRPr="0097394B">
        <w:rPr>
          <w:sz w:val="12"/>
        </w:rPr>
        <w:t xml:space="preserve"> </w:t>
      </w:r>
      <w:r w:rsidRPr="0097394B">
        <w:rPr>
          <w:vanish/>
          <w:sz w:val="12"/>
        </w:rPr>
        <w:t>should</w:t>
      </w:r>
      <w:r w:rsidRPr="0097394B">
        <w:rPr>
          <w:sz w:val="12"/>
        </w:rPr>
        <w:t xml:space="preserve"> </w:t>
      </w:r>
      <w:r w:rsidRPr="0097394B">
        <w:rPr>
          <w:vanish/>
          <w:sz w:val="12"/>
        </w:rPr>
        <w:t>we</w:t>
      </w:r>
      <w:r w:rsidRPr="0097394B">
        <w:rPr>
          <w:sz w:val="12"/>
        </w:rPr>
        <w:t xml:space="preserve"> </w:t>
      </w:r>
      <w:r w:rsidRPr="0097394B">
        <w:rPr>
          <w:vanish/>
          <w:sz w:val="12"/>
        </w:rPr>
        <w:t>accept</w:t>
      </w:r>
      <w:r w:rsidRPr="0097394B">
        <w:rPr>
          <w:sz w:val="12"/>
        </w:rPr>
        <w:t xml:space="preserve"> </w:t>
      </w:r>
      <w:r w:rsidRPr="0097394B">
        <w:rPr>
          <w:vanish/>
          <w:sz w:val="12"/>
        </w:rPr>
        <w:t>the</w:t>
      </w:r>
      <w:r w:rsidRPr="0097394B">
        <w:rPr>
          <w:sz w:val="12"/>
        </w:rPr>
        <w:t xml:space="preserve"> </w:t>
      </w:r>
      <w:r w:rsidRPr="0097394B">
        <w:rPr>
          <w:vanish/>
          <w:sz w:val="12"/>
        </w:rPr>
        <w:t>results</w:t>
      </w:r>
      <w:r w:rsidRPr="0097394B">
        <w:rPr>
          <w:sz w:val="12"/>
        </w:rPr>
        <w:t xml:space="preserve"> </w:t>
      </w:r>
      <w:r w:rsidRPr="0097394B">
        <w:rPr>
          <w:vanish/>
          <w:sz w:val="12"/>
        </w:rPr>
        <w:t>of</w:t>
      </w:r>
      <w:r w:rsidRPr="0097394B">
        <w:rPr>
          <w:sz w:val="12"/>
        </w:rPr>
        <w:t xml:space="preserve"> </w:t>
      </w:r>
      <w:r w:rsidRPr="0097394B">
        <w:rPr>
          <w:vanish/>
          <w:sz w:val="12"/>
        </w:rPr>
        <w:t>Taoist</w:t>
      </w:r>
      <w:r w:rsidRPr="0097394B">
        <w:rPr>
          <w:sz w:val="12"/>
        </w:rPr>
        <w:t xml:space="preserve"> </w:t>
      </w:r>
      <w:r w:rsidRPr="0097394B">
        <w:rPr>
          <w:vanish/>
          <w:sz w:val="12"/>
        </w:rPr>
        <w:t>quietism,</w:t>
      </w:r>
      <w:r w:rsidRPr="0097394B">
        <w:rPr>
          <w:sz w:val="12"/>
        </w:rPr>
        <w:t xml:space="preserve"> </w:t>
      </w:r>
      <w:r w:rsidRPr="0097394B">
        <w:rPr>
          <w:vanish/>
          <w:sz w:val="12"/>
        </w:rPr>
        <w:t>they</w:t>
      </w:r>
      <w:r w:rsidRPr="0097394B">
        <w:rPr>
          <w:sz w:val="12"/>
        </w:rPr>
        <w:t xml:space="preserve"> </w:t>
      </w:r>
      <w:r w:rsidRPr="0097394B">
        <w:rPr>
          <w:vanish/>
          <w:sz w:val="12"/>
        </w:rPr>
        <w:t>say,</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way</w:t>
      </w:r>
      <w:r w:rsidRPr="0097394B">
        <w:rPr>
          <w:sz w:val="12"/>
        </w:rPr>
        <w:t xml:space="preserve"> </w:t>
      </w:r>
      <w:r w:rsidRPr="0097394B">
        <w:rPr>
          <w:vanish/>
          <w:sz w:val="12"/>
        </w:rPr>
        <w:t>to</w:t>
      </w:r>
      <w:r w:rsidRPr="0097394B">
        <w:rPr>
          <w:sz w:val="12"/>
        </w:rPr>
        <w:t xml:space="preserve"> </w:t>
      </w:r>
      <w:r w:rsidRPr="0097394B">
        <w:rPr>
          <w:vanish/>
          <w:sz w:val="12"/>
        </w:rPr>
        <w:t>plan</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for</w:t>
      </w:r>
      <w:r w:rsidRPr="0097394B">
        <w:rPr>
          <w:sz w:val="12"/>
        </w:rPr>
        <w:t xml:space="preserve"> </w:t>
      </w:r>
      <w:r w:rsidRPr="0097394B">
        <w:rPr>
          <w:vanish/>
          <w:sz w:val="12"/>
        </w:rPr>
        <w:t>example,</w:t>
      </w:r>
      <w:r w:rsidRPr="0097394B">
        <w:rPr>
          <w:sz w:val="12"/>
        </w:rPr>
        <w:t xml:space="preserve"> </w:t>
      </w:r>
      <w:r w:rsidRPr="0097394B">
        <w:rPr>
          <w:vanish/>
          <w:sz w:val="12"/>
        </w:rPr>
        <w:t>when</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use</w:t>
      </w:r>
      <w:r w:rsidRPr="0097394B">
        <w:rPr>
          <w:sz w:val="12"/>
        </w:rPr>
        <w:t xml:space="preserve"> </w:t>
      </w:r>
      <w:r w:rsidRPr="0097394B">
        <w:rPr>
          <w:vanish/>
          <w:sz w:val="12"/>
        </w:rPr>
        <w:t>rationalist</w:t>
      </w:r>
      <w:r w:rsidRPr="0097394B">
        <w:rPr>
          <w:sz w:val="12"/>
        </w:rPr>
        <w:t xml:space="preserve"> </w:t>
      </w:r>
      <w:r w:rsidRPr="0097394B">
        <w:rPr>
          <w:vanish/>
          <w:sz w:val="12"/>
        </w:rPr>
        <w:t>bargaining</w:t>
      </w:r>
      <w:r w:rsidRPr="0097394B">
        <w:rPr>
          <w:sz w:val="12"/>
        </w:rPr>
        <w:t xml:space="preserve"> </w:t>
      </w:r>
      <w:r w:rsidRPr="0097394B">
        <w:rPr>
          <w:vanish/>
          <w:sz w:val="12"/>
        </w:rPr>
        <w:t>strategies</w:t>
      </w:r>
      <w:r w:rsidRPr="0097394B">
        <w:rPr>
          <w:sz w:val="12"/>
        </w:rPr>
        <w:t xml:space="preserve"> </w:t>
      </w:r>
      <w:r w:rsidRPr="0097394B">
        <w:rPr>
          <w:vanish/>
          <w:sz w:val="12"/>
        </w:rPr>
        <w:t>and</w:t>
      </w:r>
      <w:r w:rsidRPr="0097394B">
        <w:rPr>
          <w:sz w:val="12"/>
        </w:rPr>
        <w:t xml:space="preserve"> </w:t>
      </w:r>
      <w:r w:rsidRPr="0097394B">
        <w:rPr>
          <w:vanish/>
          <w:sz w:val="12"/>
        </w:rPr>
        <w:t>mediation</w:t>
      </w:r>
      <w:r w:rsidRPr="0097394B">
        <w:rPr>
          <w:sz w:val="12"/>
        </w:rPr>
        <w:t xml:space="preserve"> </w:t>
      </w:r>
      <w:r w:rsidRPr="0097394B">
        <w:rPr>
          <w:vanish/>
          <w:sz w:val="12"/>
        </w:rPr>
        <w:t>practices</w:t>
      </w:r>
      <w:r w:rsidRPr="0097394B">
        <w:rPr>
          <w:sz w:val="12"/>
        </w:rPr>
        <w:t xml:space="preserve"> </w:t>
      </w:r>
      <w:r w:rsidRPr="0097394B">
        <w:rPr>
          <w:vanish/>
          <w:sz w:val="12"/>
        </w:rPr>
        <w:t>instead?</w:t>
      </w:r>
      <w:r w:rsidRPr="0097394B">
        <w:rPr>
          <w:sz w:val="12"/>
        </w:rPr>
        <w:t xml:space="preserve"> </w:t>
      </w:r>
      <w:r w:rsidRPr="0097394B">
        <w:rPr>
          <w:vanish/>
          <w:sz w:val="12"/>
        </w:rPr>
        <w:t>Why,</w:t>
      </w:r>
      <w:r w:rsidRPr="0097394B">
        <w:rPr>
          <w:sz w:val="12"/>
        </w:rPr>
        <w:t xml:space="preserve"> </w:t>
      </w:r>
      <w:r w:rsidRPr="0097394B">
        <w:rPr>
          <w:vanish/>
          <w:sz w:val="12"/>
        </w:rPr>
        <w:t>for</w:t>
      </w:r>
      <w:r w:rsidRPr="0097394B">
        <w:rPr>
          <w:sz w:val="12"/>
        </w:rPr>
        <w:t xml:space="preserve"> </w:t>
      </w:r>
      <w:r w:rsidRPr="0097394B">
        <w:rPr>
          <w:vanish/>
          <w:sz w:val="12"/>
        </w:rPr>
        <w:t>that</w:t>
      </w:r>
      <w:r w:rsidRPr="0097394B">
        <w:rPr>
          <w:sz w:val="12"/>
        </w:rPr>
        <w:t xml:space="preserve"> </w:t>
      </w:r>
      <w:r w:rsidRPr="0097394B">
        <w:rPr>
          <w:vanish/>
          <w:sz w:val="12"/>
        </w:rPr>
        <w:t>matter,</w:t>
      </w:r>
      <w:r w:rsidRPr="0097394B">
        <w:rPr>
          <w:sz w:val="12"/>
        </w:rPr>
        <w:t xml:space="preserve"> </w:t>
      </w:r>
      <w:r w:rsidRPr="0097394B">
        <w:rPr>
          <w:vanish/>
          <w:sz w:val="12"/>
        </w:rPr>
        <w:t>should</w:t>
      </w:r>
      <w:r w:rsidRPr="0097394B">
        <w:rPr>
          <w:sz w:val="12"/>
        </w:rPr>
        <w:t xml:space="preserve"> </w:t>
      </w:r>
      <w:r w:rsidRPr="0097394B">
        <w:rPr>
          <w:vanish/>
          <w:sz w:val="12"/>
        </w:rPr>
        <w:t>we</w:t>
      </w:r>
      <w:r w:rsidRPr="0097394B">
        <w:rPr>
          <w:sz w:val="12"/>
        </w:rPr>
        <w:t xml:space="preserve"> </w:t>
      </w:r>
      <w:r w:rsidRPr="0097394B">
        <w:rPr>
          <w:vanish/>
          <w:sz w:val="12"/>
        </w:rPr>
        <w:t>treat</w:t>
      </w:r>
      <w:r w:rsidRPr="0097394B">
        <w:rPr>
          <w:sz w:val="12"/>
        </w:rPr>
        <w:t xml:space="preserve"> </w:t>
      </w:r>
      <w:r w:rsidRPr="0097394B">
        <w:rPr>
          <w:vanish/>
          <w:sz w:val="12"/>
        </w:rPr>
        <w:t>exploitation</w:t>
      </w:r>
      <w:r w:rsidRPr="0097394B">
        <w:rPr>
          <w:sz w:val="12"/>
        </w:rPr>
        <w:t xml:space="preserve"> </w:t>
      </w:r>
      <w:r w:rsidRPr="0097394B">
        <w:rPr>
          <w:vanish/>
          <w:sz w:val="12"/>
        </w:rPr>
        <w:t>or</w:t>
      </w:r>
      <w:r w:rsidRPr="0097394B">
        <w:rPr>
          <w:sz w:val="12"/>
        </w:rPr>
        <w:t xml:space="preserve"> </w:t>
      </w:r>
      <w:r w:rsidRPr="0097394B">
        <w:rPr>
          <w:vanish/>
          <w:sz w:val="12"/>
        </w:rPr>
        <w:t>global</w:t>
      </w:r>
      <w:r w:rsidRPr="0097394B">
        <w:rPr>
          <w:sz w:val="12"/>
        </w:rPr>
        <w:t xml:space="preserve"> </w:t>
      </w:r>
      <w:r w:rsidRPr="0097394B">
        <w:rPr>
          <w:vanish/>
          <w:sz w:val="12"/>
        </w:rPr>
        <w:t>destitution</w:t>
      </w:r>
      <w:r w:rsidRPr="0097394B">
        <w:rPr>
          <w:sz w:val="12"/>
        </w:rPr>
        <w:t xml:space="preserve"> </w:t>
      </w:r>
      <w:r w:rsidRPr="0097394B">
        <w:rPr>
          <w:vanish/>
          <w:sz w:val="12"/>
        </w:rPr>
        <w:t>or</w:t>
      </w:r>
      <w:r w:rsidRPr="0097394B">
        <w:rPr>
          <w:sz w:val="12"/>
        </w:rPr>
        <w:t xml:space="preserve"> </w:t>
      </w:r>
      <w:r w:rsidRPr="0097394B">
        <w:rPr>
          <w:vanish/>
          <w:sz w:val="12"/>
        </w:rPr>
        <w:t>environmental</w:t>
      </w:r>
      <w:r w:rsidRPr="0097394B">
        <w:rPr>
          <w:sz w:val="12"/>
        </w:rPr>
        <w:t xml:space="preserve"> </w:t>
      </w:r>
      <w:r w:rsidRPr="0097394B">
        <w:rPr>
          <w:vanish/>
          <w:sz w:val="12"/>
        </w:rPr>
        <w:t>neglect</w:t>
      </w:r>
      <w:r w:rsidRPr="0097394B">
        <w:rPr>
          <w:sz w:val="12"/>
        </w:rPr>
        <w:t xml:space="preserve"> </w:t>
      </w:r>
      <w:r w:rsidRPr="0097394B">
        <w:rPr>
          <w:vanish/>
          <w:sz w:val="12"/>
        </w:rPr>
        <w:t>with</w:t>
      </w:r>
      <w:r w:rsidRPr="0097394B">
        <w:rPr>
          <w:sz w:val="12"/>
        </w:rPr>
        <w:t xml:space="preserve"> </w:t>
      </w:r>
      <w:r w:rsidRPr="0097394B">
        <w:rPr>
          <w:vanish/>
          <w:sz w:val="12"/>
        </w:rPr>
        <w:t>meditative</w:t>
      </w:r>
      <w:r w:rsidRPr="0097394B">
        <w:rPr>
          <w:sz w:val="12"/>
        </w:rPr>
        <w:t xml:space="preserve"> </w:t>
      </w:r>
      <w:r w:rsidRPr="0097394B">
        <w:rPr>
          <w:vanish/>
          <w:sz w:val="12"/>
        </w:rPr>
        <w:t>detachment,</w:t>
      </w:r>
      <w:r w:rsidRPr="0097394B">
        <w:rPr>
          <w:sz w:val="12"/>
        </w:rPr>
        <w:t xml:space="preserve"> </w:t>
      </w:r>
      <w:r w:rsidRPr="0097394B">
        <w:rPr>
          <w:vanish/>
          <w:sz w:val="12"/>
        </w:rPr>
        <w:t>rather</w:t>
      </w:r>
      <w:r w:rsidRPr="0097394B">
        <w:rPr>
          <w:sz w:val="12"/>
        </w:rPr>
        <w:t xml:space="preserve"> </w:t>
      </w:r>
      <w:r w:rsidRPr="0097394B">
        <w:rPr>
          <w:vanish/>
          <w:sz w:val="12"/>
        </w:rPr>
        <w:t>than</w:t>
      </w:r>
      <w:r w:rsidRPr="0097394B">
        <w:rPr>
          <w:sz w:val="12"/>
        </w:rPr>
        <w:t xml:space="preserve"> </w:t>
      </w:r>
      <w:r w:rsidRPr="0097394B">
        <w:rPr>
          <w:vanish/>
          <w:sz w:val="12"/>
        </w:rPr>
        <w:t>with</w:t>
      </w:r>
      <w:r w:rsidRPr="0097394B">
        <w:rPr>
          <w:sz w:val="12"/>
        </w:rPr>
        <w:t xml:space="preserve"> </w:t>
      </w:r>
      <w:r w:rsidRPr="0097394B">
        <w:rPr>
          <w:vanish/>
          <w:sz w:val="12"/>
        </w:rPr>
        <w:t>objective</w:t>
      </w:r>
      <w:r w:rsidRPr="0097394B">
        <w:rPr>
          <w:sz w:val="12"/>
        </w:rPr>
        <w:t xml:space="preserve"> </w:t>
      </w:r>
      <w:r w:rsidRPr="0097394B">
        <w:rPr>
          <w:vanish/>
          <w:sz w:val="12"/>
        </w:rPr>
        <w:t>plans</w:t>
      </w:r>
      <w:r w:rsidRPr="0097394B">
        <w:rPr>
          <w:sz w:val="12"/>
        </w:rPr>
        <w:t xml:space="preserve"> </w:t>
      </w:r>
      <w:r w:rsidRPr="0097394B">
        <w:rPr>
          <w:vanish/>
          <w:sz w:val="12"/>
        </w:rPr>
        <w:t>for</w:t>
      </w:r>
      <w:r w:rsidRPr="0097394B">
        <w:rPr>
          <w:sz w:val="12"/>
        </w:rPr>
        <w:t xml:space="preserve"> </w:t>
      </w:r>
      <w:r w:rsidRPr="0097394B">
        <w:rPr>
          <w:vanish/>
          <w:sz w:val="12"/>
        </w:rPr>
        <w:t>changing</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better?</w:t>
      </w:r>
      <w:r w:rsidRPr="0097394B">
        <w:rPr>
          <w:sz w:val="12"/>
        </w:rPr>
        <w:t xml:space="preserve"> </w:t>
      </w:r>
      <w:r w:rsidRPr="0097394B">
        <w:rPr>
          <w:vanish/>
          <w:sz w:val="12"/>
        </w:rPr>
        <w:t>Why</w:t>
      </w:r>
      <w:r w:rsidRPr="0097394B">
        <w:rPr>
          <w:sz w:val="12"/>
        </w:rPr>
        <w:t xml:space="preserve"> </w:t>
      </w:r>
      <w:r w:rsidRPr="0097394B">
        <w:rPr>
          <w:vanish/>
          <w:sz w:val="12"/>
        </w:rPr>
        <w:t>should</w:t>
      </w:r>
      <w:r w:rsidRPr="0097394B">
        <w:rPr>
          <w:sz w:val="12"/>
        </w:rPr>
        <w:t xml:space="preserve"> </w:t>
      </w:r>
      <w:r w:rsidRPr="0097394B">
        <w:rPr>
          <w:vanish/>
          <w:sz w:val="12"/>
        </w:rPr>
        <w:t>we</w:t>
      </w:r>
      <w:r w:rsidRPr="0097394B">
        <w:rPr>
          <w:sz w:val="12"/>
        </w:rPr>
        <w:t xml:space="preserve"> </w:t>
      </w:r>
      <w:r w:rsidRPr="0097394B">
        <w:rPr>
          <w:vanish/>
          <w:sz w:val="12"/>
        </w:rPr>
        <w:t>use</w:t>
      </w:r>
      <w:r w:rsidRPr="0097394B">
        <w:rPr>
          <w:sz w:val="12"/>
        </w:rPr>
        <w:t xml:space="preserve"> </w:t>
      </w:r>
      <w:r w:rsidRPr="0097394B">
        <w:rPr>
          <w:vanish/>
          <w:sz w:val="12"/>
        </w:rPr>
        <w:t>non-rational</w:t>
      </w:r>
      <w:r w:rsidRPr="0097394B">
        <w:rPr>
          <w:sz w:val="12"/>
        </w:rPr>
        <w:t xml:space="preserve"> </w:t>
      </w:r>
      <w:r w:rsidRPr="0097394B">
        <w:rPr>
          <w:vanish/>
          <w:sz w:val="12"/>
        </w:rPr>
        <w:t>illumination</w:t>
      </w:r>
      <w:r w:rsidRPr="0097394B">
        <w:rPr>
          <w:sz w:val="12"/>
        </w:rPr>
        <w:t xml:space="preserve"> </w:t>
      </w:r>
      <w:r w:rsidRPr="0097394B">
        <w:rPr>
          <w:vanish/>
          <w:sz w:val="12"/>
        </w:rPr>
        <w:t>to</w:t>
      </w:r>
      <w:r w:rsidRPr="0097394B">
        <w:rPr>
          <w:sz w:val="12"/>
        </w:rPr>
        <w:t xml:space="preserve"> </w:t>
      </w:r>
      <w:r w:rsidRPr="0097394B">
        <w:rPr>
          <w:vanish/>
          <w:sz w:val="12"/>
        </w:rPr>
        <w:t>help</w:t>
      </w:r>
      <w:r w:rsidRPr="0097394B">
        <w:rPr>
          <w:sz w:val="12"/>
        </w:rPr>
        <w:t xml:space="preserve"> </w:t>
      </w:r>
      <w:r w:rsidRPr="0097394B">
        <w:rPr>
          <w:vanish/>
          <w:sz w:val="12"/>
        </w:rPr>
        <w:t>rulers</w:t>
      </w:r>
      <w:r w:rsidRPr="0097394B">
        <w:rPr>
          <w:sz w:val="12"/>
        </w:rPr>
        <w:t xml:space="preserve"> </w:t>
      </w:r>
      <w:r w:rsidRPr="0097394B">
        <w:rPr>
          <w:vanish/>
          <w:sz w:val="12"/>
        </w:rPr>
        <w:t>order</w:t>
      </w:r>
      <w:r w:rsidRPr="0097394B">
        <w:rPr>
          <w:sz w:val="12"/>
        </w:rPr>
        <w:t xml:space="preserve"> </w:t>
      </w:r>
      <w:r w:rsidRPr="0097394B">
        <w:rPr>
          <w:vanish/>
          <w:sz w:val="12"/>
        </w:rPr>
        <w:t>the</w:t>
      </w:r>
      <w:r w:rsidRPr="0097394B">
        <w:rPr>
          <w:sz w:val="12"/>
        </w:rPr>
        <w:t xml:space="preserve"> </w:t>
      </w:r>
      <w:r w:rsidRPr="0097394B">
        <w:rPr>
          <w:vanish/>
          <w:sz w:val="12"/>
        </w:rPr>
        <w:t>inter-state</w:t>
      </w:r>
      <w:r w:rsidRPr="0097394B">
        <w:rPr>
          <w:sz w:val="12"/>
        </w:rPr>
        <w:t xml:space="preserve"> </w:t>
      </w:r>
      <w:r w:rsidRPr="0097394B">
        <w:rPr>
          <w:vanish/>
          <w:sz w:val="12"/>
        </w:rPr>
        <w:t>system</w:t>
      </w:r>
      <w:r w:rsidRPr="0097394B">
        <w:rPr>
          <w:sz w:val="12"/>
        </w:rPr>
        <w:t xml:space="preserve"> </w:t>
      </w:r>
      <w:r w:rsidRPr="0097394B">
        <w:rPr>
          <w:vanish/>
          <w:sz w:val="12"/>
        </w:rPr>
        <w:t>when</w:t>
      </w:r>
      <w:r w:rsidRPr="0097394B">
        <w:rPr>
          <w:sz w:val="12"/>
        </w:rPr>
        <w:t xml:space="preserve">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publically</w:t>
      </w:r>
      <w:r w:rsidRPr="0097394B">
        <w:rPr>
          <w:sz w:val="12"/>
        </w:rPr>
        <w:t xml:space="preserve"> </w:t>
      </w:r>
      <w:r w:rsidRPr="0097394B">
        <w:rPr>
          <w:vanish/>
          <w:sz w:val="12"/>
        </w:rPr>
        <w:t>replicable</w:t>
      </w:r>
      <w:r w:rsidRPr="0097394B">
        <w:rPr>
          <w:sz w:val="12"/>
        </w:rPr>
        <w:t xml:space="preserve"> </w:t>
      </w:r>
      <w:r w:rsidRPr="0097394B">
        <w:rPr>
          <w:vanish/>
          <w:sz w:val="12"/>
        </w:rPr>
        <w:t>ways</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that</w:t>
      </w:r>
      <w:r w:rsidRPr="0097394B">
        <w:rPr>
          <w:sz w:val="12"/>
        </w:rPr>
        <w:t xml:space="preserve"> </w:t>
      </w:r>
      <w:r w:rsidRPr="0097394B">
        <w:rPr>
          <w:vanish/>
          <w:sz w:val="12"/>
        </w:rPr>
        <w:t>allow</w:t>
      </w:r>
      <w:r w:rsidRPr="0097394B">
        <w:rPr>
          <w:sz w:val="12"/>
        </w:rPr>
        <w:t xml:space="preserve"> </w:t>
      </w:r>
      <w:r w:rsidRPr="0097394B">
        <w:rPr>
          <w:vanish/>
          <w:sz w:val="12"/>
        </w:rPr>
        <w:t>us</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so</w:t>
      </w:r>
      <w:r w:rsidRPr="0097394B">
        <w:rPr>
          <w:sz w:val="12"/>
        </w:rPr>
        <w:t xml:space="preserve"> </w:t>
      </w:r>
      <w:r w:rsidRPr="0097394B">
        <w:rPr>
          <w:vanish/>
          <w:sz w:val="12"/>
        </w:rPr>
        <w:t>scientifically</w:t>
      </w:r>
      <w:r w:rsidRPr="0097394B">
        <w:rPr>
          <w:sz w:val="12"/>
        </w:rPr>
        <w:t xml:space="preserve"> </w:t>
      </w:r>
      <w:r w:rsidRPr="0097394B">
        <w:rPr>
          <w:vanish/>
          <w:sz w:val="12"/>
        </w:rPr>
        <w:t>(Graham,</w:t>
      </w:r>
      <w:r w:rsidRPr="0097394B">
        <w:rPr>
          <w:sz w:val="12"/>
        </w:rPr>
        <w:t xml:space="preserve"> </w:t>
      </w:r>
      <w:r w:rsidRPr="0097394B">
        <w:rPr>
          <w:vanish/>
          <w:sz w:val="12"/>
        </w:rPr>
        <w:t>1989,</w:t>
      </w:r>
      <w:r w:rsidRPr="0097394B">
        <w:rPr>
          <w:sz w:val="12"/>
        </w:rPr>
        <w:t xml:space="preserve"> </w:t>
      </w:r>
      <w:r w:rsidRPr="0097394B">
        <w:rPr>
          <w:vanish/>
          <w:sz w:val="12"/>
        </w:rPr>
        <w:t>p.</w:t>
      </w:r>
      <w:r w:rsidRPr="0097394B">
        <w:rPr>
          <w:sz w:val="12"/>
        </w:rPr>
        <w:t xml:space="preserve"> </w:t>
      </w:r>
      <w:r w:rsidRPr="0097394B">
        <w:rPr>
          <w:vanish/>
          <w:sz w:val="12"/>
        </w:rPr>
        <w:t>234)?</w:t>
      </w:r>
      <w:r w:rsidRPr="0097394B">
        <w:rPr>
          <w:sz w:val="12"/>
        </w:rPr>
        <w:t xml:space="preserve"> </w:t>
      </w:r>
      <w:r w:rsidRPr="0097394B">
        <w:rPr>
          <w:vanish/>
          <w:sz w:val="12"/>
        </w:rPr>
        <w:t>Taoists</w:t>
      </w:r>
      <w:r w:rsidRPr="0097394B">
        <w:rPr>
          <w:sz w:val="12"/>
        </w:rPr>
        <w:t xml:space="preserve"> </w:t>
      </w:r>
      <w:r w:rsidRPr="0097394B">
        <w:rPr>
          <w:vanish/>
          <w:sz w:val="12"/>
        </w:rPr>
        <w:t>respond</w:t>
      </w:r>
      <w:r w:rsidRPr="0097394B">
        <w:rPr>
          <w:sz w:val="12"/>
        </w:rPr>
        <w:t xml:space="preserve"> </w:t>
      </w:r>
      <w:r w:rsidRPr="0097394B">
        <w:rPr>
          <w:vanish/>
          <w:sz w:val="12"/>
        </w:rPr>
        <w:t>by</w:t>
      </w:r>
      <w:r w:rsidRPr="0097394B">
        <w:rPr>
          <w:sz w:val="12"/>
        </w:rPr>
        <w:t xml:space="preserve"> </w:t>
      </w:r>
      <w:r w:rsidRPr="0097394B">
        <w:rPr>
          <w:vanish/>
          <w:sz w:val="12"/>
        </w:rPr>
        <w:t>comparing</w:t>
      </w:r>
      <w:r w:rsidRPr="0097394B">
        <w:rPr>
          <w:sz w:val="12"/>
        </w:rPr>
        <w:t xml:space="preserve"> </w:t>
      </w:r>
      <w:r w:rsidRPr="0097394B">
        <w:rPr>
          <w:vanish/>
          <w:sz w:val="12"/>
        </w:rPr>
        <w:t>their</w:t>
      </w:r>
      <w:r w:rsidRPr="0097394B">
        <w:rPr>
          <w:sz w:val="12"/>
        </w:rPr>
        <w:t xml:space="preserve"> </w:t>
      </w:r>
      <w:r w:rsidRPr="0097394B">
        <w:rPr>
          <w:vanish/>
          <w:sz w:val="12"/>
        </w:rPr>
        <w:t>accounts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with</w:t>
      </w:r>
      <w:r w:rsidRPr="0097394B">
        <w:rPr>
          <w:sz w:val="12"/>
        </w:rPr>
        <w:t xml:space="preserve"> </w:t>
      </w:r>
      <w:r w:rsidRPr="0097394B">
        <w:rPr>
          <w:vanish/>
          <w:sz w:val="12"/>
        </w:rPr>
        <w:t>modernist</w:t>
      </w:r>
      <w:r w:rsidRPr="0097394B">
        <w:rPr>
          <w:sz w:val="12"/>
        </w:rPr>
        <w:t xml:space="preserve"> </w:t>
      </w:r>
      <w:r w:rsidRPr="0097394B">
        <w:rPr>
          <w:vanish/>
          <w:sz w:val="12"/>
        </w:rPr>
        <w:t>ones.</w:t>
      </w:r>
      <w:r w:rsidRPr="0097394B">
        <w:rPr>
          <w:sz w:val="12"/>
        </w:rPr>
        <w:t xml:space="preserve"> </w:t>
      </w:r>
      <w:r w:rsidRPr="0097394B">
        <w:rPr>
          <w:vanish/>
          <w:sz w:val="12"/>
        </w:rPr>
        <w:t>They</w:t>
      </w:r>
      <w:r w:rsidRPr="0097394B">
        <w:rPr>
          <w:sz w:val="12"/>
        </w:rPr>
        <w:t xml:space="preserve"> </w:t>
      </w:r>
      <w:r w:rsidRPr="0097394B">
        <w:rPr>
          <w:vanish/>
          <w:sz w:val="12"/>
        </w:rPr>
        <w:t>point</w:t>
      </w:r>
      <w:r w:rsidRPr="0097394B">
        <w:rPr>
          <w:sz w:val="12"/>
        </w:rPr>
        <w:t xml:space="preserve"> </w:t>
      </w:r>
      <w:r w:rsidRPr="0097394B">
        <w:rPr>
          <w:vanish/>
          <w:sz w:val="12"/>
        </w:rPr>
        <w:t>out</w:t>
      </w:r>
      <w:r w:rsidRPr="0097394B">
        <w:rPr>
          <w:sz w:val="12"/>
        </w:rPr>
        <w:t xml:space="preserve"> </w:t>
      </w:r>
      <w:r w:rsidRPr="0097394B">
        <w:rPr>
          <w:vanish/>
          <w:sz w:val="12"/>
        </w:rPr>
        <w:t>how</w:t>
      </w:r>
      <w:r w:rsidRPr="0097394B">
        <w:rPr>
          <w:sz w:val="12"/>
        </w:rPr>
        <w:t xml:space="preserve"> </w:t>
      </w:r>
      <w:r w:rsidRPr="0097394B">
        <w:rPr>
          <w:vanish/>
          <w:sz w:val="12"/>
        </w:rPr>
        <w:t>modernist</w:t>
      </w:r>
      <w:r w:rsidRPr="0097394B">
        <w:rPr>
          <w:sz w:val="12"/>
        </w:rPr>
        <w:t xml:space="preserve"> </w:t>
      </w:r>
      <w:r w:rsidRPr="0097394B">
        <w:rPr>
          <w:vanish/>
          <w:sz w:val="12"/>
        </w:rPr>
        <w:t>state-makers</w:t>
      </w:r>
      <w:r w:rsidRPr="0097394B">
        <w:rPr>
          <w:sz w:val="12"/>
        </w:rPr>
        <w:t xml:space="preserve"> </w:t>
      </w:r>
      <w:r w:rsidRPr="0097394B">
        <w:rPr>
          <w:vanish/>
          <w:sz w:val="12"/>
        </w:rPr>
        <w:t>are</w:t>
      </w:r>
      <w:r w:rsidRPr="0097394B">
        <w:rPr>
          <w:sz w:val="12"/>
        </w:rPr>
        <w:t xml:space="preserve"> </w:t>
      </w:r>
      <w:r w:rsidRPr="0097394B">
        <w:rPr>
          <w:vanish/>
          <w:sz w:val="12"/>
        </w:rPr>
        <w:t>taught</w:t>
      </w:r>
      <w:r w:rsidRPr="0097394B">
        <w:rPr>
          <w:sz w:val="12"/>
        </w:rPr>
        <w:t xml:space="preserve"> </w:t>
      </w:r>
      <w:r w:rsidRPr="0097394B">
        <w:rPr>
          <w:vanish/>
          <w:sz w:val="12"/>
        </w:rPr>
        <w:t>to</w:t>
      </w:r>
      <w:r w:rsidRPr="0097394B">
        <w:rPr>
          <w:sz w:val="12"/>
        </w:rPr>
        <w:t xml:space="preserve"> </w:t>
      </w:r>
      <w:r w:rsidRPr="0097394B">
        <w:rPr>
          <w:vanish/>
          <w:sz w:val="12"/>
        </w:rPr>
        <w:t>understand</w:t>
      </w:r>
      <w:r w:rsidRPr="0097394B">
        <w:rPr>
          <w:sz w:val="12"/>
        </w:rPr>
        <w:t xml:space="preserve"> </w:t>
      </w:r>
      <w:r w:rsidRPr="0097394B">
        <w:rPr>
          <w:vanish/>
          <w:sz w:val="12"/>
        </w:rPr>
        <w:t>world</w:t>
      </w:r>
      <w:r w:rsidRPr="0097394B">
        <w:rPr>
          <w:sz w:val="12"/>
        </w:rPr>
        <w:t xml:space="preserve"> </w:t>
      </w:r>
      <w:r w:rsidRPr="0097394B">
        <w:rPr>
          <w:vanish/>
          <w:sz w:val="12"/>
        </w:rPr>
        <w:t>affairs</w:t>
      </w:r>
      <w:r w:rsidRPr="0097394B">
        <w:rPr>
          <w:sz w:val="12"/>
        </w:rPr>
        <w:t xml:space="preserve"> </w:t>
      </w:r>
      <w:r w:rsidRPr="0097394B">
        <w:rPr>
          <w:vanish/>
          <w:sz w:val="12"/>
        </w:rPr>
        <w:t>by</w:t>
      </w:r>
      <w:r w:rsidRPr="0097394B">
        <w:rPr>
          <w:sz w:val="12"/>
        </w:rPr>
        <w:t xml:space="preserve"> </w:t>
      </w:r>
      <w:r w:rsidRPr="0097394B">
        <w:rPr>
          <w:vanish/>
          <w:sz w:val="12"/>
        </w:rPr>
        <w:t>objectifying.</w:t>
      </w:r>
      <w:r w:rsidRPr="0097394B">
        <w:rPr>
          <w:sz w:val="12"/>
        </w:rPr>
        <w:t xml:space="preserve"> </w:t>
      </w:r>
      <w:r w:rsidRPr="0097394B">
        <w:rPr>
          <w:vanish/>
          <w:sz w:val="12"/>
        </w:rPr>
        <w:t>They</w:t>
      </w:r>
      <w:r w:rsidRPr="0097394B">
        <w:rPr>
          <w:sz w:val="12"/>
        </w:rPr>
        <w:t xml:space="preserve"> </w:t>
      </w:r>
      <w:r w:rsidRPr="0097394B">
        <w:rPr>
          <w:vanish/>
          <w:sz w:val="12"/>
        </w:rPr>
        <w:t>point</w:t>
      </w:r>
      <w:r w:rsidRPr="0097394B">
        <w:rPr>
          <w:sz w:val="12"/>
        </w:rPr>
        <w:t xml:space="preserve"> </w:t>
      </w:r>
      <w:r w:rsidRPr="0097394B">
        <w:rPr>
          <w:vanish/>
          <w:sz w:val="12"/>
        </w:rPr>
        <w:t>out</w:t>
      </w:r>
      <w:r w:rsidRPr="0097394B">
        <w:rPr>
          <w:sz w:val="12"/>
        </w:rPr>
        <w:t xml:space="preserve"> </w:t>
      </w:r>
      <w:r w:rsidRPr="0097394B">
        <w:rPr>
          <w:vanish/>
          <w:sz w:val="12"/>
        </w:rPr>
        <w:t>how</w:t>
      </w:r>
      <w:r w:rsidRPr="0097394B">
        <w:rPr>
          <w:sz w:val="12"/>
        </w:rPr>
        <w:t xml:space="preserve"> </w:t>
      </w:r>
      <w:r w:rsidRPr="0097394B">
        <w:rPr>
          <w:vanish/>
          <w:sz w:val="12"/>
        </w:rPr>
        <w:t>knowing</w:t>
      </w:r>
      <w:r w:rsidRPr="0097394B">
        <w:rPr>
          <w:sz w:val="12"/>
        </w:rPr>
        <w:t xml:space="preserve"> </w:t>
      </w:r>
      <w:r w:rsidRPr="0097394B">
        <w:rPr>
          <w:vanish/>
          <w:sz w:val="12"/>
        </w:rPr>
        <w:t>of</w:t>
      </w:r>
      <w:r w:rsidRPr="0097394B">
        <w:rPr>
          <w:sz w:val="12"/>
        </w:rPr>
        <w:t xml:space="preserve"> </w:t>
      </w:r>
      <w:r w:rsidRPr="0097394B">
        <w:rPr>
          <w:vanish/>
          <w:sz w:val="12"/>
        </w:rPr>
        <w:t>this</w:t>
      </w:r>
      <w:r w:rsidRPr="0097394B">
        <w:rPr>
          <w:sz w:val="12"/>
        </w:rPr>
        <w:t xml:space="preserve"> </w:t>
      </w:r>
      <w:r w:rsidRPr="0097394B">
        <w:rPr>
          <w:vanish/>
          <w:sz w:val="12"/>
        </w:rPr>
        <w:t>sort</w:t>
      </w:r>
      <w:r w:rsidRPr="0097394B">
        <w:rPr>
          <w:sz w:val="12"/>
        </w:rPr>
        <w:t xml:space="preserve"> </w:t>
      </w:r>
      <w:r w:rsidRPr="0097394B">
        <w:rPr>
          <w:vanish/>
          <w:sz w:val="12"/>
        </w:rPr>
        <w:t>is</w:t>
      </w:r>
      <w:r w:rsidRPr="0097394B">
        <w:rPr>
          <w:sz w:val="12"/>
        </w:rPr>
        <w:t xml:space="preserve"> </w:t>
      </w:r>
      <w:r w:rsidRPr="0097394B">
        <w:rPr>
          <w:vanish/>
          <w:sz w:val="12"/>
        </w:rPr>
        <w:t>circumscribed</w:t>
      </w:r>
      <w:r w:rsidRPr="0097394B">
        <w:rPr>
          <w:sz w:val="12"/>
        </w:rPr>
        <w:t xml:space="preserve"> </w:t>
      </w:r>
      <w:r w:rsidRPr="0097394B">
        <w:rPr>
          <w:vanish/>
          <w:sz w:val="12"/>
        </w:rPr>
        <w:t>by</w:t>
      </w:r>
      <w:r w:rsidRPr="0097394B">
        <w:rPr>
          <w:sz w:val="12"/>
        </w:rPr>
        <w:t xml:space="preserve"> </w:t>
      </w:r>
      <w:r w:rsidRPr="0097394B">
        <w:rPr>
          <w:vanish/>
          <w:sz w:val="12"/>
        </w:rPr>
        <w:t>the</w:t>
      </w:r>
      <w:r w:rsidRPr="0097394B">
        <w:rPr>
          <w:sz w:val="12"/>
        </w:rPr>
        <w:t xml:space="preserve"> </w:t>
      </w:r>
      <w:r w:rsidRPr="0097394B">
        <w:rPr>
          <w:vanish/>
          <w:sz w:val="12"/>
        </w:rPr>
        <w:t>nature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primary</w:t>
      </w:r>
      <w:r w:rsidRPr="0097394B">
        <w:rPr>
          <w:sz w:val="12"/>
        </w:rPr>
        <w:t xml:space="preserve"> </w:t>
      </w:r>
      <w:r w:rsidRPr="0097394B">
        <w:rPr>
          <w:vanish/>
          <w:sz w:val="12"/>
        </w:rPr>
        <w:t>experience</w:t>
      </w:r>
      <w:r w:rsidRPr="0097394B">
        <w:rPr>
          <w:sz w:val="12"/>
        </w:rPr>
        <w:t xml:space="preserve"> </w:t>
      </w:r>
      <w:r w:rsidRPr="0097394B">
        <w:rPr>
          <w:vanish/>
          <w:sz w:val="12"/>
        </w:rPr>
        <w:t>that</w:t>
      </w:r>
      <w:r w:rsidRPr="0097394B">
        <w:rPr>
          <w:sz w:val="12"/>
        </w:rPr>
        <w:t xml:space="preserve"> </w:t>
      </w:r>
      <w:r w:rsidRPr="0097394B">
        <w:rPr>
          <w:vanish/>
          <w:sz w:val="12"/>
        </w:rPr>
        <w:t>makes</w:t>
      </w:r>
      <w:r w:rsidRPr="0097394B">
        <w:rPr>
          <w:sz w:val="12"/>
        </w:rPr>
        <w:t xml:space="preserve"> </w:t>
      </w:r>
      <w:r w:rsidRPr="0097394B">
        <w:rPr>
          <w:vanish/>
          <w:sz w:val="12"/>
        </w:rPr>
        <w:t>untrammelled</w:t>
      </w:r>
      <w:r w:rsidRPr="0097394B">
        <w:rPr>
          <w:sz w:val="12"/>
        </w:rPr>
        <w:t xml:space="preserve"> </w:t>
      </w:r>
      <w:r w:rsidRPr="0097394B">
        <w:rPr>
          <w:vanish/>
          <w:sz w:val="12"/>
        </w:rPr>
        <w:t>reasoning</w:t>
      </w:r>
      <w:r w:rsidRPr="0097394B">
        <w:rPr>
          <w:sz w:val="12"/>
        </w:rPr>
        <w:t xml:space="preserve"> </w:t>
      </w:r>
      <w:r w:rsidRPr="0097394B">
        <w:rPr>
          <w:vanish/>
          <w:sz w:val="12"/>
        </w:rPr>
        <w:t>possible</w:t>
      </w:r>
      <w:r w:rsidRPr="0097394B">
        <w:rPr>
          <w:sz w:val="12"/>
        </w:rPr>
        <w:t xml:space="preserve"> </w:t>
      </w:r>
      <w:r w:rsidRPr="0097394B">
        <w:rPr>
          <w:vanish/>
          <w:sz w:val="12"/>
        </w:rPr>
        <w:t>(individuation).</w:t>
      </w:r>
      <w:r w:rsidRPr="0097394B">
        <w:rPr>
          <w:sz w:val="12"/>
        </w:rPr>
        <w:t xml:space="preserve"> </w:t>
      </w:r>
      <w:r w:rsidRPr="0097394B">
        <w:rPr>
          <w:vanish/>
          <w:sz w:val="12"/>
        </w:rPr>
        <w:t>And</w:t>
      </w:r>
      <w:r w:rsidRPr="0097394B">
        <w:rPr>
          <w:sz w:val="12"/>
        </w:rPr>
        <w:t xml:space="preserve"> </w:t>
      </w:r>
      <w:r w:rsidRPr="0097394B">
        <w:rPr>
          <w:vanish/>
          <w:sz w:val="12"/>
        </w:rPr>
        <w:t>they</w:t>
      </w:r>
      <w:r w:rsidRPr="0097394B">
        <w:rPr>
          <w:sz w:val="12"/>
        </w:rPr>
        <w:t xml:space="preserve"> </w:t>
      </w:r>
      <w:r w:rsidRPr="0097394B">
        <w:rPr>
          <w:vanish/>
          <w:sz w:val="12"/>
        </w:rPr>
        <w:t>see</w:t>
      </w:r>
      <w:r w:rsidRPr="0097394B">
        <w:rPr>
          <w:sz w:val="12"/>
        </w:rPr>
        <w:t xml:space="preserve"> </w:t>
      </w:r>
      <w:r w:rsidRPr="0097394B">
        <w:rPr>
          <w:vanish/>
          <w:sz w:val="12"/>
        </w:rPr>
        <w:t>themselves</w:t>
      </w:r>
      <w:r w:rsidRPr="0097394B">
        <w:rPr>
          <w:sz w:val="12"/>
        </w:rPr>
        <w:t xml:space="preserve"> </w:t>
      </w:r>
      <w:r w:rsidRPr="0097394B">
        <w:rPr>
          <w:vanish/>
          <w:sz w:val="12"/>
        </w:rPr>
        <w:t>as</w:t>
      </w:r>
      <w:r w:rsidRPr="0097394B">
        <w:rPr>
          <w:sz w:val="12"/>
        </w:rPr>
        <w:t xml:space="preserve"> </w:t>
      </w:r>
      <w:r w:rsidRPr="0097394B">
        <w:rPr>
          <w:vanish/>
          <w:sz w:val="12"/>
        </w:rPr>
        <w:t>eschewing</w:t>
      </w:r>
      <w:r w:rsidRPr="0097394B">
        <w:rPr>
          <w:sz w:val="12"/>
        </w:rPr>
        <w:t xml:space="preserve"> </w:t>
      </w:r>
      <w:r w:rsidRPr="0097394B">
        <w:rPr>
          <w:vanish/>
          <w:sz w:val="12"/>
        </w:rPr>
        <w:t>these</w:t>
      </w:r>
      <w:r w:rsidRPr="0097394B">
        <w:rPr>
          <w:sz w:val="12"/>
        </w:rPr>
        <w:t xml:space="preserve"> </w:t>
      </w:r>
      <w:r w:rsidRPr="0097394B">
        <w:rPr>
          <w:vanish/>
          <w:sz w:val="12"/>
        </w:rPr>
        <w:t>limits</w:t>
      </w:r>
      <w:r w:rsidRPr="0097394B">
        <w:rPr>
          <w:sz w:val="12"/>
        </w:rPr>
        <w:t xml:space="preserve"> </w:t>
      </w:r>
      <w:r w:rsidRPr="0097394B">
        <w:rPr>
          <w:vanish/>
          <w:sz w:val="12"/>
        </w:rPr>
        <w:t>by</w:t>
      </w:r>
      <w:r w:rsidRPr="0097394B">
        <w:rPr>
          <w:sz w:val="12"/>
        </w:rPr>
        <w:t xml:space="preserve"> </w:t>
      </w:r>
      <w:r w:rsidRPr="0097394B">
        <w:rPr>
          <w:vanish/>
          <w:sz w:val="12"/>
        </w:rPr>
        <w:t>inviting</w:t>
      </w:r>
      <w:r w:rsidRPr="0097394B">
        <w:rPr>
          <w:sz w:val="12"/>
        </w:rPr>
        <w:t xml:space="preserve"> </w:t>
      </w:r>
      <w:r w:rsidRPr="0097394B">
        <w:rPr>
          <w:vanish/>
          <w:sz w:val="12"/>
        </w:rPr>
        <w:t>a</w:t>
      </w:r>
      <w:r w:rsidRPr="0097394B">
        <w:rPr>
          <w:sz w:val="12"/>
        </w:rPr>
        <w:t xml:space="preserve"> </w:t>
      </w:r>
      <w:r w:rsidRPr="0097394B">
        <w:rPr>
          <w:vanish/>
          <w:sz w:val="12"/>
        </w:rPr>
        <w:t>different</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primary</w:t>
      </w:r>
      <w:r w:rsidRPr="0097394B">
        <w:rPr>
          <w:sz w:val="12"/>
        </w:rPr>
        <w:t xml:space="preserve"> </w:t>
      </w:r>
      <w:r w:rsidRPr="0097394B">
        <w:rPr>
          <w:vanish/>
          <w:sz w:val="12"/>
        </w:rPr>
        <w:t>experience.</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73</w:t>
      </w:r>
      <w:r w:rsidRPr="0097394B">
        <w:rPr>
          <w:sz w:val="12"/>
        </w:rPr>
        <w:t xml:space="preserve"> </w:t>
      </w:r>
      <w:r w:rsidRPr="0097394B">
        <w:rPr>
          <w:vanish/>
          <w:sz w:val="12"/>
        </w:rPr>
        <w:t>1981,</w:t>
      </w:r>
      <w:r w:rsidRPr="0097394B">
        <w:rPr>
          <w:sz w:val="12"/>
        </w:rPr>
        <w:t xml:space="preserve"> </w:t>
      </w:r>
      <w:r w:rsidRPr="0097394B">
        <w:rPr>
          <w:vanish/>
          <w:sz w:val="12"/>
        </w:rPr>
        <w:t>pp.</w:t>
      </w:r>
      <w:r w:rsidRPr="0097394B">
        <w:rPr>
          <w:sz w:val="12"/>
        </w:rPr>
        <w:t xml:space="preserve"> </w:t>
      </w:r>
      <w:r w:rsidRPr="0097394B">
        <w:rPr>
          <w:vanish/>
          <w:sz w:val="12"/>
        </w:rPr>
        <w:t>10,</w:t>
      </w:r>
      <w:r w:rsidRPr="0097394B">
        <w:rPr>
          <w:sz w:val="12"/>
        </w:rPr>
        <w:t xml:space="preserve"> </w:t>
      </w:r>
      <w:r w:rsidRPr="0097394B">
        <w:rPr>
          <w:vanish/>
          <w:sz w:val="12"/>
        </w:rPr>
        <w:t>11).</w:t>
      </w:r>
      <w:r w:rsidRPr="0097394B">
        <w:rPr>
          <w:sz w:val="12"/>
        </w:rPr>
        <w:t xml:space="preserve"> </w:t>
      </w:r>
      <w:r w:rsidRPr="0097394B">
        <w:rPr>
          <w:vanish/>
          <w:sz w:val="12"/>
        </w:rPr>
        <w:t>Where</w:t>
      </w:r>
      <w:r w:rsidRPr="0097394B">
        <w:rPr>
          <w:sz w:val="12"/>
        </w:rPr>
        <w:t xml:space="preserve"> </w:t>
      </w:r>
      <w:r w:rsidRPr="0097394B">
        <w:rPr>
          <w:rStyle w:val="Emphasis"/>
          <w:highlight w:val="cyan"/>
        </w:rPr>
        <w:t>the rationalist talks of the hypothetico-deductive method, the Taoist talks</w:t>
      </w:r>
      <w:r w:rsidRPr="0097394B">
        <w:rPr>
          <w:rStyle w:val="Emphasis"/>
        </w:rPr>
        <w:t xml:space="preserve"> </w:t>
      </w:r>
      <w:r w:rsidRPr="0097394B">
        <w:rPr>
          <w:vanish/>
          <w:sz w:val="12"/>
        </w:rPr>
        <w:t>(again</w:t>
      </w:r>
      <w:r w:rsidRPr="0097394B">
        <w:rPr>
          <w:sz w:val="12"/>
        </w:rPr>
        <w:t xml:space="preserve"> </w:t>
      </w:r>
      <w:r w:rsidRPr="0097394B">
        <w:rPr>
          <w:vanish/>
          <w:sz w:val="12"/>
        </w:rPr>
        <w:t>in</w:t>
      </w:r>
      <w:r w:rsidRPr="0097394B">
        <w:rPr>
          <w:sz w:val="12"/>
        </w:rPr>
        <w:t xml:space="preserve"> </w:t>
      </w:r>
      <w:r w:rsidRPr="0097394B">
        <w:rPr>
          <w:vanish/>
          <w:sz w:val="12"/>
        </w:rPr>
        <w:t>Graham’s</w:t>
      </w:r>
      <w:r w:rsidRPr="0097394B">
        <w:rPr>
          <w:sz w:val="12"/>
        </w:rPr>
        <w:t xml:space="preserve"> </w:t>
      </w:r>
      <w:r w:rsidRPr="0097394B">
        <w:rPr>
          <w:vanish/>
          <w:sz w:val="12"/>
        </w:rPr>
        <w:t>terms</w:t>
      </w:r>
      <w:r w:rsidRPr="0097394B">
        <w:rPr>
          <w:rStyle w:val="Emphasis"/>
          <w:highlight w:val="cyan"/>
        </w:rPr>
        <w:t>) of an understanding of the ‘mysterious order which runs through all things’</w:t>
      </w:r>
      <w:r w:rsidRPr="0097394B">
        <w:rPr>
          <w:vanish/>
          <w:sz w:val="12"/>
        </w:rPr>
        <w:t>,</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universal</w:t>
      </w:r>
      <w:r w:rsidRPr="0097394B">
        <w:rPr>
          <w:sz w:val="12"/>
        </w:rPr>
        <w:t xml:space="preserve"> </w:t>
      </w:r>
      <w:r w:rsidRPr="0097394B">
        <w:rPr>
          <w:vanish/>
          <w:sz w:val="12"/>
        </w:rPr>
        <w:t>motion</w:t>
      </w:r>
      <w:r w:rsidRPr="0097394B">
        <w:rPr>
          <w:sz w:val="12"/>
        </w:rPr>
        <w:t xml:space="preserve"> </w:t>
      </w:r>
      <w:r w:rsidRPr="0097394B">
        <w:rPr>
          <w:vanish/>
          <w:sz w:val="12"/>
        </w:rPr>
        <w:t>of</w:t>
      </w:r>
      <w:r w:rsidRPr="0097394B">
        <w:rPr>
          <w:sz w:val="12"/>
        </w:rPr>
        <w:t xml:space="preserve"> </w:t>
      </w:r>
      <w:r w:rsidRPr="0097394B">
        <w:rPr>
          <w:vanish/>
          <w:sz w:val="12"/>
        </w:rPr>
        <w:t>chi</w:t>
      </w:r>
      <w:r w:rsidRPr="0097394B">
        <w:rPr>
          <w:sz w:val="12"/>
        </w:rPr>
        <w:t xml:space="preserve"> </w:t>
      </w:r>
      <w:r w:rsidRPr="0097394B">
        <w:rPr>
          <w:vanish/>
          <w:sz w:val="12"/>
        </w:rPr>
        <w:t>energy</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pp.</w:t>
      </w:r>
      <w:r w:rsidRPr="0097394B">
        <w:rPr>
          <w:sz w:val="12"/>
        </w:rPr>
        <w:t xml:space="preserve"> </w:t>
      </w:r>
      <w:r w:rsidRPr="0097394B">
        <w:rPr>
          <w:vanish/>
          <w:sz w:val="12"/>
        </w:rPr>
        <w:t>12,</w:t>
      </w:r>
      <w:r w:rsidRPr="0097394B">
        <w:rPr>
          <w:sz w:val="12"/>
        </w:rPr>
        <w:t xml:space="preserve"> </w:t>
      </w:r>
      <w:r w:rsidRPr="0097394B">
        <w:rPr>
          <w:vanish/>
          <w:sz w:val="12"/>
        </w:rPr>
        <w:t>19–20).</w:t>
      </w:r>
      <w:r w:rsidRPr="0097394B">
        <w:rPr>
          <w:sz w:val="12"/>
        </w:rPr>
        <w:t xml:space="preserve"> </w:t>
      </w:r>
      <w:r w:rsidRPr="0097394B">
        <w:rPr>
          <w:vanish/>
          <w:sz w:val="12"/>
        </w:rPr>
        <w:t>Where</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talks</w:t>
      </w:r>
      <w:r w:rsidRPr="0097394B">
        <w:rPr>
          <w:sz w:val="12"/>
        </w:rPr>
        <w:t xml:space="preserve"> </w:t>
      </w:r>
      <w:r w:rsidRPr="0097394B">
        <w:rPr>
          <w:vanish/>
          <w:sz w:val="12"/>
        </w:rPr>
        <w:t>of</w:t>
      </w:r>
      <w:r w:rsidRPr="0097394B">
        <w:rPr>
          <w:sz w:val="12"/>
        </w:rPr>
        <w:t xml:space="preserve"> </w:t>
      </w:r>
      <w:r w:rsidRPr="0097394B">
        <w:rPr>
          <w:vanish/>
          <w:sz w:val="12"/>
        </w:rPr>
        <w:t>a</w:t>
      </w:r>
      <w:r w:rsidRPr="0097394B">
        <w:rPr>
          <w:sz w:val="12"/>
        </w:rPr>
        <w:t xml:space="preserve"> </w:t>
      </w:r>
      <w:r w:rsidRPr="0097394B">
        <w:rPr>
          <w:vanish/>
          <w:sz w:val="12"/>
        </w:rPr>
        <w:t>detached</w:t>
      </w:r>
      <w:r w:rsidRPr="0097394B">
        <w:rPr>
          <w:sz w:val="12"/>
        </w:rPr>
        <w:t xml:space="preserve"> </w:t>
      </w:r>
      <w:r w:rsidRPr="0097394B">
        <w:rPr>
          <w:vanish/>
          <w:sz w:val="12"/>
        </w:rPr>
        <w:t>and</w:t>
      </w:r>
      <w:r w:rsidRPr="0097394B">
        <w:rPr>
          <w:sz w:val="12"/>
        </w:rPr>
        <w:t xml:space="preserve"> </w:t>
      </w:r>
      <w:r w:rsidRPr="0097394B">
        <w:rPr>
          <w:vanish/>
          <w:sz w:val="12"/>
        </w:rPr>
        <w:t>individuated</w:t>
      </w:r>
      <w:r w:rsidRPr="0097394B">
        <w:rPr>
          <w:sz w:val="12"/>
        </w:rPr>
        <w:t xml:space="preserve"> </w:t>
      </w:r>
      <w:r w:rsidRPr="0097394B">
        <w:rPr>
          <w:vanish/>
          <w:sz w:val="12"/>
        </w:rPr>
        <w:t>intellectual</w:t>
      </w:r>
      <w:r w:rsidRPr="0097394B">
        <w:rPr>
          <w:sz w:val="12"/>
        </w:rPr>
        <w:t xml:space="preserve"> </w:t>
      </w:r>
      <w:r w:rsidRPr="0097394B">
        <w:rPr>
          <w:vanish/>
          <w:sz w:val="12"/>
        </w:rPr>
        <w:t>vantage-point,</w:t>
      </w:r>
      <w:r w:rsidRPr="0097394B">
        <w:rPr>
          <w:sz w:val="12"/>
        </w:rPr>
        <w:t xml:space="preserve"> </w:t>
      </w:r>
      <w:r w:rsidRPr="0097394B">
        <w:rPr>
          <w:vanish/>
          <w:sz w:val="12"/>
        </w:rPr>
        <w:t>separate</w:t>
      </w:r>
      <w:r w:rsidRPr="0097394B">
        <w:rPr>
          <w:sz w:val="12"/>
        </w:rPr>
        <w:t xml:space="preserve"> </w:t>
      </w:r>
      <w:r w:rsidRPr="0097394B">
        <w:rPr>
          <w:vanish/>
          <w:sz w:val="12"/>
        </w:rPr>
        <w:t>from</w:t>
      </w:r>
      <w:r w:rsidRPr="0097394B">
        <w:rPr>
          <w:sz w:val="12"/>
        </w:rPr>
        <w:t xml:space="preserve"> </w:t>
      </w:r>
      <w:r w:rsidRPr="0097394B">
        <w:rPr>
          <w:vanish/>
          <w:sz w:val="12"/>
        </w:rPr>
        <w:t>society,</w:t>
      </w:r>
      <w:r w:rsidRPr="0097394B">
        <w:rPr>
          <w:sz w:val="12"/>
        </w:rPr>
        <w:t xml:space="preserve"> </w:t>
      </w:r>
      <w:r w:rsidRPr="0097394B">
        <w:rPr>
          <w:vanish/>
          <w:sz w:val="12"/>
        </w:rPr>
        <w:t>where</w:t>
      </w:r>
      <w:r w:rsidRPr="0097394B">
        <w:rPr>
          <w:sz w:val="12"/>
        </w:rPr>
        <w:t xml:space="preserve"> </w:t>
      </w:r>
      <w:r w:rsidRPr="0097394B">
        <w:rPr>
          <w:vanish/>
          <w:sz w:val="12"/>
        </w:rPr>
        <w:t>reason</w:t>
      </w:r>
      <w:r w:rsidRPr="0097394B">
        <w:rPr>
          <w:sz w:val="12"/>
        </w:rPr>
        <w:t xml:space="preserve"> </w:t>
      </w:r>
      <w:r w:rsidRPr="0097394B">
        <w:rPr>
          <w:vanish/>
          <w:sz w:val="12"/>
        </w:rPr>
        <w:t>can</w:t>
      </w:r>
      <w:r w:rsidRPr="0097394B">
        <w:rPr>
          <w:sz w:val="12"/>
        </w:rPr>
        <w:t xml:space="preserve"> </w:t>
      </w:r>
      <w:r w:rsidRPr="0097394B">
        <w:rPr>
          <w:vanish/>
          <w:sz w:val="12"/>
        </w:rPr>
        <w:t>be</w:t>
      </w:r>
      <w:r w:rsidRPr="0097394B">
        <w:rPr>
          <w:sz w:val="12"/>
        </w:rPr>
        <w:t xml:space="preserve"> </w:t>
      </w:r>
      <w:r w:rsidRPr="0097394B">
        <w:rPr>
          <w:vanish/>
          <w:sz w:val="12"/>
        </w:rPr>
        <w:t>given</w:t>
      </w:r>
      <w:r w:rsidRPr="0097394B">
        <w:rPr>
          <w:sz w:val="12"/>
        </w:rPr>
        <w:t xml:space="preserve"> </w:t>
      </w:r>
      <w:r w:rsidRPr="0097394B">
        <w:rPr>
          <w:vanish/>
          <w:sz w:val="12"/>
        </w:rPr>
        <w:t>free</w:t>
      </w:r>
      <w:r w:rsidRPr="0097394B">
        <w:rPr>
          <w:sz w:val="12"/>
        </w:rPr>
        <w:t xml:space="preserve"> </w:t>
      </w:r>
      <w:r w:rsidRPr="0097394B">
        <w:rPr>
          <w:vanish/>
          <w:sz w:val="12"/>
        </w:rPr>
        <w:t>reign</w:t>
      </w:r>
      <w:r w:rsidRPr="0097394B">
        <w:rPr>
          <w:sz w:val="12"/>
        </w:rPr>
        <w:t xml:space="preserve"> </w:t>
      </w:r>
      <w:r w:rsidRPr="0097394B">
        <w:rPr>
          <w:vanish/>
          <w:sz w:val="12"/>
        </w:rPr>
        <w:t>to</w:t>
      </w:r>
      <w:r w:rsidRPr="0097394B">
        <w:rPr>
          <w:sz w:val="12"/>
        </w:rPr>
        <w:t xml:space="preserve"> </w:t>
      </w:r>
      <w:r w:rsidRPr="0097394B">
        <w:rPr>
          <w:vanish/>
          <w:sz w:val="12"/>
        </w:rPr>
        <w:t>cogitate</w:t>
      </w:r>
      <w:r w:rsidRPr="0097394B">
        <w:rPr>
          <w:sz w:val="12"/>
        </w:rPr>
        <w:t xml:space="preserve"> </w:t>
      </w:r>
      <w:r w:rsidRPr="0097394B">
        <w:rPr>
          <w:vanish/>
          <w:sz w:val="12"/>
        </w:rPr>
        <w:t>and</w:t>
      </w:r>
      <w:r w:rsidRPr="0097394B">
        <w:rPr>
          <w:sz w:val="12"/>
        </w:rPr>
        <w:t xml:space="preserve"> </w:t>
      </w:r>
      <w:r w:rsidRPr="0097394B">
        <w:rPr>
          <w:vanish/>
          <w:sz w:val="12"/>
        </w:rPr>
        <w:t>communicate,</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talks</w:t>
      </w:r>
      <w:r w:rsidRPr="0097394B">
        <w:rPr>
          <w:sz w:val="12"/>
        </w:rPr>
        <w:t xml:space="preserve"> </w:t>
      </w:r>
      <w:r w:rsidRPr="0097394B">
        <w:rPr>
          <w:vanish/>
          <w:sz w:val="12"/>
        </w:rPr>
        <w:t>(in</w:t>
      </w:r>
      <w:r w:rsidRPr="0097394B">
        <w:rPr>
          <w:sz w:val="12"/>
        </w:rPr>
        <w:t xml:space="preserve"> </w:t>
      </w:r>
      <w:r w:rsidRPr="0097394B">
        <w:rPr>
          <w:vanish/>
          <w:sz w:val="12"/>
        </w:rPr>
        <w:t>Hansen’s</w:t>
      </w:r>
      <w:r w:rsidRPr="0097394B">
        <w:rPr>
          <w:sz w:val="12"/>
        </w:rPr>
        <w:t xml:space="preserve"> </w:t>
      </w:r>
      <w:r w:rsidRPr="0097394B">
        <w:rPr>
          <w:vanish/>
          <w:sz w:val="12"/>
        </w:rPr>
        <w:t>terms</w:t>
      </w:r>
      <w:r w:rsidRPr="0097394B">
        <w:rPr>
          <w:sz w:val="12"/>
        </w:rPr>
        <w:t xml:space="preserve"> </w:t>
      </w:r>
      <w:r w:rsidRPr="0097394B">
        <w:rPr>
          <w:vanish/>
          <w:sz w:val="12"/>
        </w:rPr>
        <w:t>this</w:t>
      </w:r>
      <w:r w:rsidRPr="0097394B">
        <w:rPr>
          <w:sz w:val="12"/>
        </w:rPr>
        <w:t xml:space="preserve"> </w:t>
      </w:r>
      <w:r w:rsidRPr="0097394B">
        <w:rPr>
          <w:vanish/>
          <w:sz w:val="12"/>
        </w:rPr>
        <w:t>time)</w:t>
      </w:r>
      <w:r w:rsidRPr="0097394B">
        <w:rPr>
          <w:sz w:val="12"/>
        </w:rPr>
        <w:t xml:space="preserve"> </w:t>
      </w:r>
      <w:r w:rsidRPr="0097394B">
        <w:rPr>
          <w:vanish/>
          <w:sz w:val="12"/>
        </w:rPr>
        <w:t>of</w:t>
      </w:r>
      <w:r w:rsidRPr="0097394B">
        <w:rPr>
          <w:sz w:val="12"/>
        </w:rPr>
        <w:t xml:space="preserve"> </w:t>
      </w:r>
      <w:r w:rsidRPr="0097394B">
        <w:rPr>
          <w:vanish/>
          <w:sz w:val="12"/>
        </w:rPr>
        <w:t>‘heart-minds’</w:t>
      </w:r>
      <w:r w:rsidRPr="0097394B">
        <w:rPr>
          <w:sz w:val="12"/>
        </w:rPr>
        <w:t xml:space="preserve"> </w:t>
      </w:r>
      <w:r w:rsidRPr="0097394B">
        <w:rPr>
          <w:vanish/>
          <w:sz w:val="12"/>
        </w:rPr>
        <w:t>(Hansen,</w:t>
      </w:r>
      <w:r w:rsidRPr="0097394B">
        <w:rPr>
          <w:sz w:val="12"/>
        </w:rPr>
        <w:t xml:space="preserve"> </w:t>
      </w:r>
      <w:r w:rsidRPr="0097394B">
        <w:rPr>
          <w:vanish/>
          <w:sz w:val="12"/>
        </w:rPr>
        <w:t>1992,</w:t>
      </w:r>
      <w:r w:rsidRPr="0097394B">
        <w:rPr>
          <w:sz w:val="12"/>
        </w:rPr>
        <w:t xml:space="preserve"> </w:t>
      </w:r>
      <w:r w:rsidRPr="0097394B">
        <w:rPr>
          <w:vanish/>
          <w:sz w:val="12"/>
        </w:rPr>
        <w:t>pp.</w:t>
      </w:r>
      <w:r w:rsidRPr="0097394B">
        <w:rPr>
          <w:sz w:val="12"/>
        </w:rPr>
        <w:t xml:space="preserve"> </w:t>
      </w:r>
      <w:r w:rsidRPr="0097394B">
        <w:rPr>
          <w:vanish/>
          <w:sz w:val="12"/>
        </w:rPr>
        <w:t>53,</w:t>
      </w:r>
      <w:r w:rsidRPr="0097394B">
        <w:rPr>
          <w:sz w:val="12"/>
        </w:rPr>
        <w:t xml:space="preserve"> </w:t>
      </w:r>
      <w:r w:rsidRPr="0097394B">
        <w:rPr>
          <w:vanish/>
          <w:sz w:val="12"/>
        </w:rPr>
        <w:t>85–86).</w:t>
      </w:r>
      <w:r w:rsidRPr="0097394B">
        <w:rPr>
          <w:sz w:val="12"/>
        </w:rPr>
        <w:t xml:space="preserve"> </w:t>
      </w:r>
      <w:r w:rsidRPr="0097394B">
        <w:rPr>
          <w:rStyle w:val="Emphasis"/>
          <w:highlight w:val="cyan"/>
        </w:rPr>
        <w:t xml:space="preserve">Taoists respond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situation</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in</w:t>
      </w:r>
      <w:r w:rsidRPr="0097394B">
        <w:rPr>
          <w:sz w:val="12"/>
        </w:rPr>
        <w:t xml:space="preserve"> </w:t>
      </w:r>
      <w:r w:rsidRPr="0097394B">
        <w:rPr>
          <w:vanish/>
          <w:sz w:val="12"/>
        </w:rPr>
        <w:t>by</w:t>
      </w:r>
      <w:r w:rsidRPr="0097394B">
        <w:rPr>
          <w:sz w:val="12"/>
        </w:rPr>
        <w:t xml:space="preserve"> </w:t>
      </w:r>
      <w:r w:rsidRPr="0097394B">
        <w:rPr>
          <w:vanish/>
          <w:sz w:val="12"/>
        </w:rPr>
        <w:t>unfocusing,</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rStyle w:val="Emphasis"/>
          <w:highlight w:val="cyan"/>
        </w:rPr>
        <w:t>by</w:t>
      </w:r>
      <w:r w:rsidRPr="0097394B">
        <w:rPr>
          <w:rStyle w:val="Emphasis"/>
        </w:rPr>
        <w:t xml:space="preserve"> </w:t>
      </w:r>
      <w:r w:rsidRPr="0097394B">
        <w:rPr>
          <w:rStyle w:val="Emphasis"/>
          <w:highlight w:val="cyan"/>
        </w:rPr>
        <w:t>allowing themselves to act with the ‘immediacy of an echo’, rather than the self-consciousness of someone who applies general principles.</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pp.</w:t>
      </w:r>
      <w:r w:rsidRPr="0097394B">
        <w:rPr>
          <w:sz w:val="12"/>
        </w:rPr>
        <w:t xml:space="preserve"> </w:t>
      </w:r>
      <w:r w:rsidRPr="0097394B">
        <w:rPr>
          <w:vanish/>
          <w:sz w:val="12"/>
        </w:rPr>
        <w:t>6,</w:t>
      </w:r>
      <w:r w:rsidRPr="0097394B">
        <w:rPr>
          <w:sz w:val="12"/>
        </w:rPr>
        <w:t xml:space="preserve"> </w:t>
      </w:r>
      <w:r w:rsidRPr="0097394B">
        <w:rPr>
          <w:vanish/>
          <w:sz w:val="12"/>
        </w:rPr>
        <w:t>12,</w:t>
      </w:r>
      <w:r w:rsidRPr="0097394B">
        <w:rPr>
          <w:sz w:val="12"/>
        </w:rPr>
        <w:t xml:space="preserve"> </w:t>
      </w:r>
      <w:r w:rsidRPr="0097394B">
        <w:rPr>
          <w:vanish/>
          <w:sz w:val="12"/>
        </w:rPr>
        <w:t>14).</w:t>
      </w:r>
      <w:r w:rsidRPr="0097394B">
        <w:rPr>
          <w:sz w:val="12"/>
        </w:rPr>
        <w:t xml:space="preserve"> </w:t>
      </w:r>
      <w:r w:rsidRPr="0097394B">
        <w:rPr>
          <w:vanish/>
          <w:sz w:val="12"/>
        </w:rPr>
        <w:t>They</w:t>
      </w:r>
      <w:r w:rsidRPr="0097394B">
        <w:rPr>
          <w:sz w:val="12"/>
        </w:rPr>
        <w:t xml:space="preserve"> </w:t>
      </w:r>
      <w:r w:rsidRPr="0097394B">
        <w:rPr>
          <w:vanish/>
          <w:sz w:val="12"/>
        </w:rPr>
        <w:t>invite,</w:t>
      </w:r>
      <w:r w:rsidRPr="0097394B">
        <w:rPr>
          <w:sz w:val="12"/>
        </w:rPr>
        <w:t xml:space="preserve"> </w:t>
      </w:r>
      <w:r w:rsidRPr="0097394B">
        <w:rPr>
          <w:vanish/>
          <w:sz w:val="12"/>
        </w:rPr>
        <w:t>in</w:t>
      </w:r>
      <w:r w:rsidRPr="0097394B">
        <w:rPr>
          <w:sz w:val="12"/>
        </w:rPr>
        <w:t xml:space="preserve"> </w:t>
      </w:r>
      <w:r w:rsidRPr="0097394B">
        <w:rPr>
          <w:vanish/>
          <w:sz w:val="12"/>
        </w:rPr>
        <w:t>other</w:t>
      </w:r>
      <w:r w:rsidRPr="0097394B">
        <w:rPr>
          <w:sz w:val="12"/>
        </w:rPr>
        <w:t xml:space="preserve"> </w:t>
      </w:r>
      <w:r w:rsidRPr="0097394B">
        <w:rPr>
          <w:vanish/>
          <w:sz w:val="12"/>
        </w:rPr>
        <w:t>words,</w:t>
      </w:r>
      <w:r w:rsidRPr="0097394B">
        <w:rPr>
          <w:sz w:val="12"/>
        </w:rPr>
        <w:t xml:space="preserve"> </w:t>
      </w:r>
      <w:r w:rsidRPr="0097394B">
        <w:rPr>
          <w:vanish/>
          <w:sz w:val="12"/>
        </w:rPr>
        <w:t>the</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recognition</w:t>
      </w:r>
      <w:r w:rsidRPr="0097394B">
        <w:rPr>
          <w:sz w:val="12"/>
        </w:rPr>
        <w:t xml:space="preserve"> </w:t>
      </w:r>
      <w:r w:rsidRPr="0097394B">
        <w:rPr>
          <w:vanish/>
          <w:sz w:val="12"/>
        </w:rPr>
        <w:t>the</w:t>
      </w:r>
      <w:r w:rsidRPr="0097394B">
        <w:rPr>
          <w:sz w:val="12"/>
        </w:rPr>
        <w:t xml:space="preserve"> </w:t>
      </w:r>
      <w:r w:rsidRPr="0097394B">
        <w:rPr>
          <w:vanish/>
          <w:sz w:val="12"/>
        </w:rPr>
        <w:t>‘heart’</w:t>
      </w:r>
      <w:r w:rsidRPr="0097394B">
        <w:rPr>
          <w:sz w:val="12"/>
        </w:rPr>
        <w:t xml:space="preserve"> </w:t>
      </w:r>
      <w:r w:rsidRPr="0097394B">
        <w:rPr>
          <w:vanish/>
          <w:sz w:val="12"/>
        </w:rPr>
        <w:t>gives</w:t>
      </w:r>
      <w:r w:rsidRPr="0097394B">
        <w:rPr>
          <w:sz w:val="12"/>
        </w:rPr>
        <w:t xml:space="preserve"> </w:t>
      </w:r>
      <w:r w:rsidRPr="0097394B">
        <w:rPr>
          <w:vanish/>
          <w:sz w:val="12"/>
        </w:rPr>
        <w:t>‘when</w:t>
      </w:r>
      <w:r w:rsidRPr="0097394B">
        <w:rPr>
          <w:sz w:val="12"/>
        </w:rPr>
        <w:t xml:space="preserve"> </w:t>
      </w:r>
      <w:r w:rsidRPr="0097394B">
        <w:rPr>
          <w:vanish/>
          <w:sz w:val="12"/>
        </w:rPr>
        <w:t>the</w:t>
      </w:r>
      <w:r w:rsidRPr="0097394B">
        <w:rPr>
          <w:sz w:val="12"/>
        </w:rPr>
        <w:t xml:space="preserve"> </w:t>
      </w:r>
      <w:r w:rsidRPr="0097394B">
        <w:rPr>
          <w:vanish/>
          <w:sz w:val="12"/>
        </w:rPr>
        <w:t>mind</w:t>
      </w:r>
      <w:r w:rsidRPr="0097394B">
        <w:rPr>
          <w:sz w:val="12"/>
        </w:rPr>
        <w:t xml:space="preserve"> </w:t>
      </w:r>
      <w:r w:rsidRPr="0097394B">
        <w:rPr>
          <w:vanish/>
          <w:sz w:val="12"/>
        </w:rPr>
        <w:t>is</w:t>
      </w:r>
      <w:r w:rsidRPr="0097394B">
        <w:rPr>
          <w:sz w:val="12"/>
        </w:rPr>
        <w:t xml:space="preserve"> </w:t>
      </w:r>
      <w:r w:rsidRPr="0097394B">
        <w:rPr>
          <w:vanish/>
          <w:sz w:val="12"/>
        </w:rPr>
        <w:t>silent’</w:t>
      </w:r>
      <w:r w:rsidRPr="0097394B">
        <w:rPr>
          <w:sz w:val="12"/>
        </w:rPr>
        <w:t xml:space="preserve"> </w:t>
      </w:r>
      <w:r w:rsidRPr="0097394B">
        <w:rPr>
          <w:vanish/>
          <w:sz w:val="12"/>
        </w:rPr>
        <w:t>(Krishnamurti,</w:t>
      </w:r>
      <w:r w:rsidRPr="0097394B">
        <w:rPr>
          <w:sz w:val="12"/>
        </w:rPr>
        <w:t xml:space="preserve"> </w:t>
      </w:r>
      <w:r w:rsidRPr="0097394B">
        <w:rPr>
          <w:vanish/>
          <w:sz w:val="12"/>
        </w:rPr>
        <w:t>1972,</w:t>
      </w:r>
      <w:r w:rsidRPr="0097394B">
        <w:rPr>
          <w:sz w:val="12"/>
        </w:rPr>
        <w:t xml:space="preserve"> </w:t>
      </w:r>
      <w:r w:rsidRPr="0097394B">
        <w:rPr>
          <w:vanish/>
          <w:sz w:val="12"/>
        </w:rPr>
        <w:t>p.</w:t>
      </w:r>
      <w:r w:rsidRPr="0097394B">
        <w:rPr>
          <w:sz w:val="12"/>
        </w:rPr>
        <w:t xml:space="preserve"> </w:t>
      </w:r>
      <w:r w:rsidRPr="0097394B">
        <w:rPr>
          <w:vanish/>
          <w:sz w:val="12"/>
        </w:rPr>
        <w:t>34).</w:t>
      </w:r>
      <w:r w:rsidRPr="0097394B">
        <w:rPr>
          <w:sz w:val="12"/>
        </w:rPr>
        <w:t xml:space="preserve"> </w:t>
      </w:r>
      <w:r w:rsidRPr="0097394B">
        <w:rPr>
          <w:vanish/>
          <w:sz w:val="12"/>
        </w:rPr>
        <w:t>This</w:t>
      </w:r>
      <w:r w:rsidRPr="0097394B">
        <w:rPr>
          <w:sz w:val="12"/>
        </w:rPr>
        <w:t xml:space="preserve"> </w:t>
      </w:r>
      <w:r w:rsidRPr="0097394B">
        <w:rPr>
          <w:vanish/>
          <w:sz w:val="12"/>
        </w:rPr>
        <w:t>is</w:t>
      </w:r>
      <w:r w:rsidRPr="0097394B">
        <w:rPr>
          <w:sz w:val="12"/>
        </w:rPr>
        <w:t xml:space="preserve"> </w:t>
      </w:r>
      <w:r w:rsidRPr="0097394B">
        <w:rPr>
          <w:vanish/>
          <w:sz w:val="12"/>
        </w:rPr>
        <w:t>metaphorical</w:t>
      </w:r>
      <w:r w:rsidRPr="0097394B">
        <w:rPr>
          <w:sz w:val="12"/>
        </w:rPr>
        <w:t xml:space="preserve"> </w:t>
      </w:r>
      <w:r w:rsidRPr="0097394B">
        <w:rPr>
          <w:vanish/>
          <w:sz w:val="12"/>
        </w:rPr>
        <w:t>language,</w:t>
      </w:r>
      <w:r w:rsidRPr="0097394B">
        <w:rPr>
          <w:sz w:val="12"/>
        </w:rPr>
        <w:t xml:space="preserve"> </w:t>
      </w:r>
      <w:r w:rsidRPr="0097394B">
        <w:rPr>
          <w:vanish/>
          <w:sz w:val="12"/>
        </w:rPr>
        <w:t>but</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after</w:t>
      </w:r>
      <w:r w:rsidRPr="0097394B">
        <w:rPr>
          <w:sz w:val="12"/>
        </w:rPr>
        <w:t xml:space="preserve"> </w:t>
      </w:r>
      <w:r w:rsidRPr="0097394B">
        <w:rPr>
          <w:vanish/>
          <w:sz w:val="12"/>
        </w:rPr>
        <w:t>all,</w:t>
      </w:r>
      <w:r w:rsidRPr="0097394B">
        <w:rPr>
          <w:sz w:val="12"/>
        </w:rPr>
        <w:t xml:space="preserve"> </w:t>
      </w:r>
      <w:r w:rsidRPr="0097394B">
        <w:rPr>
          <w:vanish/>
          <w:sz w:val="12"/>
        </w:rPr>
        <w:t>trying</w:t>
      </w:r>
      <w:r w:rsidRPr="0097394B">
        <w:rPr>
          <w:sz w:val="12"/>
        </w:rPr>
        <w:t xml:space="preserve"> </w:t>
      </w:r>
      <w:r w:rsidRPr="0097394B">
        <w:rPr>
          <w:vanish/>
          <w:sz w:val="12"/>
        </w:rPr>
        <w:t>to</w:t>
      </w:r>
      <w:r w:rsidRPr="0097394B">
        <w:rPr>
          <w:sz w:val="12"/>
        </w:rPr>
        <w:t xml:space="preserve"> </w:t>
      </w:r>
      <w:r w:rsidRPr="0097394B">
        <w:rPr>
          <w:vanish/>
          <w:sz w:val="12"/>
        </w:rPr>
        <w:t>ascertain</w:t>
      </w:r>
      <w:r w:rsidRPr="0097394B">
        <w:rPr>
          <w:sz w:val="12"/>
        </w:rPr>
        <w:t xml:space="preserve"> </w:t>
      </w:r>
      <w:r w:rsidRPr="0097394B">
        <w:rPr>
          <w:vanish/>
          <w:sz w:val="12"/>
        </w:rPr>
        <w:t>what</w:t>
      </w:r>
      <w:r w:rsidRPr="0097394B">
        <w:rPr>
          <w:sz w:val="12"/>
        </w:rPr>
        <w:t xml:space="preserve"> </w:t>
      </w:r>
      <w:r w:rsidRPr="0097394B">
        <w:rPr>
          <w:vanish/>
          <w:sz w:val="12"/>
        </w:rPr>
        <w:t>is</w:t>
      </w:r>
      <w:r w:rsidRPr="0097394B">
        <w:rPr>
          <w:sz w:val="12"/>
        </w:rPr>
        <w:t xml:space="preserve"> </w:t>
      </w:r>
      <w:r w:rsidRPr="0097394B">
        <w:rPr>
          <w:vanish/>
          <w:sz w:val="12"/>
        </w:rPr>
        <w:t>scientifically</w:t>
      </w:r>
      <w:r w:rsidRPr="0097394B">
        <w:rPr>
          <w:sz w:val="12"/>
        </w:rPr>
        <w:t xml:space="preserve"> </w:t>
      </w:r>
      <w:r w:rsidRPr="0097394B">
        <w:rPr>
          <w:vanish/>
          <w:sz w:val="12"/>
        </w:rPr>
        <w:t>true.</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trying</w:t>
      </w:r>
      <w:r w:rsidRPr="0097394B">
        <w:rPr>
          <w:sz w:val="12"/>
        </w:rPr>
        <w:t xml:space="preserve"> </w:t>
      </w:r>
      <w:r w:rsidRPr="0097394B">
        <w:rPr>
          <w:vanish/>
          <w:sz w:val="12"/>
        </w:rPr>
        <w:t>to</w:t>
      </w:r>
      <w:r w:rsidRPr="0097394B">
        <w:rPr>
          <w:sz w:val="12"/>
        </w:rPr>
        <w:t xml:space="preserve"> </w:t>
      </w:r>
      <w:r w:rsidRPr="0097394B">
        <w:rPr>
          <w:vanish/>
          <w:sz w:val="12"/>
        </w:rPr>
        <w:t>locate</w:t>
      </w:r>
      <w:r w:rsidRPr="0097394B">
        <w:rPr>
          <w:sz w:val="12"/>
        </w:rPr>
        <w:t xml:space="preserve"> </w:t>
      </w:r>
      <w:r w:rsidRPr="0097394B">
        <w:rPr>
          <w:vanish/>
          <w:sz w:val="12"/>
        </w:rPr>
        <w:t>scientific</w:t>
      </w:r>
      <w:r w:rsidRPr="0097394B">
        <w:rPr>
          <w:sz w:val="12"/>
        </w:rPr>
        <w:t xml:space="preserve"> </w:t>
      </w:r>
      <w:r w:rsidRPr="0097394B">
        <w:rPr>
          <w:vanish/>
          <w:sz w:val="12"/>
        </w:rPr>
        <w:t>truth-finding</w:t>
      </w:r>
      <w:r w:rsidRPr="0097394B">
        <w:rPr>
          <w:sz w:val="12"/>
        </w:rPr>
        <w:t xml:space="preserve"> </w:t>
      </w:r>
      <w:r w:rsidRPr="0097394B">
        <w:rPr>
          <w:vanish/>
          <w:sz w:val="12"/>
        </w:rPr>
        <w:t>within</w:t>
      </w:r>
      <w:r w:rsidRPr="0097394B">
        <w:rPr>
          <w:sz w:val="12"/>
        </w:rPr>
        <w:t xml:space="preserve"> </w:t>
      </w:r>
      <w:r w:rsidRPr="0097394B">
        <w:rPr>
          <w:vanish/>
          <w:sz w:val="12"/>
        </w:rPr>
        <w:t>its</w:t>
      </w:r>
      <w:r w:rsidRPr="0097394B">
        <w:rPr>
          <w:sz w:val="12"/>
        </w:rPr>
        <w:t xml:space="preserve"> </w:t>
      </w:r>
      <w:r w:rsidRPr="0097394B">
        <w:rPr>
          <w:vanish/>
          <w:sz w:val="12"/>
        </w:rPr>
        <w:t>sacral</w:t>
      </w:r>
      <w:r w:rsidRPr="0097394B">
        <w:rPr>
          <w:sz w:val="12"/>
        </w:rPr>
        <w:t xml:space="preserve"> </w:t>
      </w:r>
      <w:r w:rsidRPr="0097394B">
        <w:rPr>
          <w:vanish/>
          <w:sz w:val="12"/>
        </w:rPr>
        <w:t>context.8</w:t>
      </w:r>
      <w:r w:rsidRPr="0097394B">
        <w:rPr>
          <w:sz w:val="12"/>
        </w:rPr>
        <w:t xml:space="preserve"> </w:t>
      </w:r>
      <w:r w:rsidRPr="0097394B">
        <w:rPr>
          <w:vanish/>
          <w:sz w:val="12"/>
        </w:rPr>
        <w:t>Faced</w:t>
      </w:r>
      <w:r w:rsidRPr="0097394B">
        <w:rPr>
          <w:sz w:val="12"/>
        </w:rPr>
        <w:t xml:space="preserve"> </w:t>
      </w:r>
      <w:r w:rsidRPr="0097394B">
        <w:rPr>
          <w:vanish/>
          <w:sz w:val="12"/>
        </w:rPr>
        <w:t>with</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planning,</w:t>
      </w:r>
      <w:r w:rsidRPr="0097394B">
        <w:rPr>
          <w:sz w:val="12"/>
        </w:rPr>
        <w:t xml:space="preserve"> </w:t>
      </w:r>
      <w:r w:rsidRPr="0097394B">
        <w:rPr>
          <w:vanish/>
          <w:sz w:val="12"/>
        </w:rPr>
        <w:t>Taoists</w:t>
      </w:r>
      <w:r w:rsidRPr="0097394B">
        <w:rPr>
          <w:sz w:val="12"/>
        </w:rPr>
        <w:t xml:space="preserve"> </w:t>
      </w:r>
      <w:r w:rsidRPr="0097394B">
        <w:rPr>
          <w:vanish/>
          <w:sz w:val="12"/>
        </w:rPr>
        <w:t>highlight</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rStyle w:val="Emphasis"/>
        </w:rPr>
        <w:t xml:space="preserve"> </w:t>
      </w:r>
      <w:r w:rsidRPr="0097394B">
        <w:rPr>
          <w:rStyle w:val="Emphasis"/>
          <w:highlight w:val="cyan"/>
        </w:rPr>
        <w:t xml:space="preserve">rationalist attempts to anticipate a particular </w:t>
      </w:r>
      <w:r w:rsidRPr="0097394B">
        <w:rPr>
          <w:vanish/>
          <w:sz w:val="12"/>
        </w:rPr>
        <w:t>foreign</w:t>
      </w:r>
      <w:r w:rsidRPr="0097394B">
        <w:rPr>
          <w:sz w:val="12"/>
        </w:rPr>
        <w:t xml:space="preserve"> </w:t>
      </w:r>
      <w:r w:rsidRPr="0097394B">
        <w:rPr>
          <w:rStyle w:val="Emphasis"/>
          <w:highlight w:val="cyan"/>
        </w:rPr>
        <w:t xml:space="preserve">policy can only reach so far. </w:t>
      </w:r>
      <w:r w:rsidRPr="0097394B">
        <w:rPr>
          <w:vanish/>
          <w:sz w:val="12"/>
        </w:rPr>
        <w:t>Taoists</w:t>
      </w:r>
      <w:r w:rsidRPr="0097394B">
        <w:rPr>
          <w:sz w:val="12"/>
        </w:rPr>
        <w:t xml:space="preserve"> </w:t>
      </w:r>
      <w:r w:rsidRPr="0097394B">
        <w:rPr>
          <w:vanish/>
          <w:sz w:val="12"/>
        </w:rPr>
        <w:t>highlight</w:t>
      </w:r>
      <w:r w:rsidRPr="0097394B">
        <w:rPr>
          <w:sz w:val="12"/>
        </w:rPr>
        <w:t xml:space="preserve"> </w:t>
      </w:r>
      <w:r w:rsidRPr="0097394B">
        <w:rPr>
          <w:vanish/>
          <w:sz w:val="12"/>
        </w:rPr>
        <w:t>how</w:t>
      </w:r>
      <w:r w:rsidRPr="0097394B">
        <w:rPr>
          <w:rStyle w:val="Emphasis"/>
          <w:highlight w:val="cyan"/>
        </w:rPr>
        <w:t xml:space="preserve"> those who really know what they are doing tend to eschew conscious thought to attend instead to the ‘total situation’</w:t>
      </w:r>
      <w:r w:rsidRPr="0097394B">
        <w:rPr>
          <w:vanish/>
          <w:sz w:val="12"/>
        </w:rPr>
        <w:t>.</w:t>
      </w:r>
      <w:r w:rsidRPr="0097394B">
        <w:rPr>
          <w:sz w:val="12"/>
        </w:rPr>
        <w:t xml:space="preserve"> </w:t>
      </w:r>
      <w:r w:rsidRPr="0097394B">
        <w:rPr>
          <w:vanish/>
          <w:sz w:val="12"/>
        </w:rPr>
        <w:t>This</w:t>
      </w:r>
      <w:r w:rsidRPr="0097394B">
        <w:rPr>
          <w:sz w:val="12"/>
        </w:rPr>
        <w:t xml:space="preserve"> </w:t>
      </w:r>
      <w:r w:rsidRPr="0097394B">
        <w:rPr>
          <w:vanish/>
          <w:sz w:val="12"/>
        </w:rPr>
        <w:t>‘knack’,</w:t>
      </w:r>
      <w:r w:rsidRPr="0097394B">
        <w:rPr>
          <w:sz w:val="12"/>
        </w:rPr>
        <w:t xml:space="preserve"> </w:t>
      </w:r>
      <w:r w:rsidRPr="0097394B">
        <w:rPr>
          <w:vanish/>
          <w:sz w:val="12"/>
        </w:rPr>
        <w:t>like</w:t>
      </w:r>
      <w:r w:rsidRPr="0097394B">
        <w:rPr>
          <w:sz w:val="12"/>
        </w:rPr>
        <w:t xml:space="preserve"> </w:t>
      </w:r>
      <w:r w:rsidRPr="0097394B">
        <w:rPr>
          <w:vanish/>
          <w:sz w:val="12"/>
        </w:rPr>
        <w:t>a</w:t>
      </w:r>
      <w:r w:rsidRPr="0097394B">
        <w:rPr>
          <w:sz w:val="12"/>
        </w:rPr>
        <w:t xml:space="preserve"> </w:t>
      </w:r>
      <w:r w:rsidRPr="0097394B">
        <w:rPr>
          <w:vanish/>
          <w:sz w:val="12"/>
        </w:rPr>
        <w:t>feel</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a</w:t>
      </w:r>
      <w:r w:rsidRPr="0097394B">
        <w:rPr>
          <w:sz w:val="12"/>
        </w:rPr>
        <w:t xml:space="preserve"> </w:t>
      </w:r>
      <w:r w:rsidRPr="0097394B">
        <w:rPr>
          <w:vanish/>
          <w:sz w:val="12"/>
        </w:rPr>
        <w:t>bacterium</w:t>
      </w:r>
      <w:r w:rsidRPr="0097394B">
        <w:rPr>
          <w:sz w:val="12"/>
        </w:rPr>
        <w:t xml:space="preserve"> </w:t>
      </w:r>
      <w:r w:rsidRPr="0097394B">
        <w:rPr>
          <w:vanish/>
          <w:sz w:val="12"/>
        </w:rPr>
        <w:t>works,</w:t>
      </w:r>
      <w:r w:rsidRPr="0097394B">
        <w:rPr>
          <w:sz w:val="12"/>
        </w:rPr>
        <w:t xml:space="preserve"> </w:t>
      </w:r>
      <w:r w:rsidRPr="0097394B">
        <w:rPr>
          <w:vanish/>
          <w:sz w:val="12"/>
        </w:rPr>
        <w:t>or</w:t>
      </w:r>
      <w:r w:rsidRPr="0097394B">
        <w:rPr>
          <w:sz w:val="12"/>
        </w:rPr>
        <w:t xml:space="preserve"> </w:t>
      </w:r>
      <w:r w:rsidRPr="0097394B">
        <w:rPr>
          <w:vanish/>
          <w:sz w:val="12"/>
        </w:rPr>
        <w:t>for</w:t>
      </w:r>
      <w:r w:rsidRPr="0097394B">
        <w:rPr>
          <w:sz w:val="12"/>
        </w:rPr>
        <w:t xml:space="preserve"> </w:t>
      </w:r>
      <w:r w:rsidRPr="0097394B">
        <w:rPr>
          <w:vanish/>
          <w:sz w:val="12"/>
        </w:rPr>
        <w:t>how</w:t>
      </w:r>
      <w:r w:rsidRPr="0097394B">
        <w:rPr>
          <w:sz w:val="12"/>
        </w:rPr>
        <w:t xml:space="preserve"> </w:t>
      </w:r>
      <w:r w:rsidRPr="0097394B">
        <w:rPr>
          <w:vanish/>
          <w:sz w:val="12"/>
        </w:rPr>
        <w:t>to</w:t>
      </w:r>
      <w:r w:rsidRPr="0097394B">
        <w:rPr>
          <w:sz w:val="12"/>
        </w:rPr>
        <w:t xml:space="preserve"> </w:t>
      </w:r>
      <w:r w:rsidRPr="0097394B">
        <w:rPr>
          <w:vanish/>
          <w:sz w:val="12"/>
        </w:rPr>
        <w:t>play</w:t>
      </w:r>
      <w:r w:rsidRPr="0097394B">
        <w:rPr>
          <w:sz w:val="12"/>
        </w:rPr>
        <w:t xml:space="preserve"> </w:t>
      </w:r>
      <w:r w:rsidRPr="0097394B">
        <w:rPr>
          <w:vanish/>
          <w:sz w:val="12"/>
        </w:rPr>
        <w:t>a</w:t>
      </w:r>
      <w:r w:rsidRPr="0097394B">
        <w:rPr>
          <w:sz w:val="12"/>
        </w:rPr>
        <w:t xml:space="preserve"> </w:t>
      </w:r>
      <w:r w:rsidRPr="0097394B">
        <w:rPr>
          <w:vanish/>
          <w:sz w:val="12"/>
        </w:rPr>
        <w:t>musical</w:t>
      </w:r>
      <w:r w:rsidRPr="0097394B">
        <w:rPr>
          <w:sz w:val="12"/>
        </w:rPr>
        <w:t xml:space="preserve"> </w:t>
      </w:r>
      <w:r w:rsidRPr="0097394B">
        <w:rPr>
          <w:vanish/>
          <w:sz w:val="12"/>
        </w:rPr>
        <w:t>instrument,</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one</w:t>
      </w:r>
      <w:r w:rsidRPr="0097394B">
        <w:rPr>
          <w:sz w:val="12"/>
        </w:rPr>
        <w:t xml:space="preserve"> </w:t>
      </w:r>
      <w:r w:rsidRPr="0097394B">
        <w:rPr>
          <w:vanish/>
          <w:sz w:val="12"/>
        </w:rPr>
        <w:t>that</w:t>
      </w:r>
      <w:r w:rsidRPr="0097394B">
        <w:rPr>
          <w:sz w:val="12"/>
        </w:rPr>
        <w:t xml:space="preserve"> </w:t>
      </w:r>
      <w:r w:rsidRPr="0097394B">
        <w:rPr>
          <w:vanish/>
          <w:sz w:val="12"/>
        </w:rPr>
        <w:t>can</w:t>
      </w:r>
      <w:r w:rsidRPr="0097394B">
        <w:rPr>
          <w:sz w:val="12"/>
        </w:rPr>
        <w:t xml:space="preserve"> </w:t>
      </w:r>
      <w:r w:rsidRPr="0097394B">
        <w:rPr>
          <w:vanish/>
          <w:sz w:val="12"/>
        </w:rPr>
        <w:t>be</w:t>
      </w:r>
      <w:r w:rsidRPr="0097394B">
        <w:rPr>
          <w:sz w:val="12"/>
        </w:rPr>
        <w:t xml:space="preserve"> </w:t>
      </w:r>
      <w:r w:rsidRPr="0097394B">
        <w:rPr>
          <w:vanish/>
          <w:sz w:val="12"/>
        </w:rPr>
        <w:t>ultimately</w:t>
      </w:r>
      <w:r w:rsidRPr="0097394B">
        <w:rPr>
          <w:sz w:val="12"/>
        </w:rPr>
        <w:t xml:space="preserve"> </w:t>
      </w:r>
      <w:r w:rsidRPr="0097394B">
        <w:rPr>
          <w:vanish/>
          <w:sz w:val="12"/>
        </w:rPr>
        <w:t>explained</w:t>
      </w:r>
      <w:r w:rsidRPr="0097394B">
        <w:rPr>
          <w:sz w:val="12"/>
        </w:rPr>
        <w:t xml:space="preserve"> </w:t>
      </w:r>
      <w:r w:rsidRPr="0097394B">
        <w:rPr>
          <w:vanish/>
          <w:sz w:val="12"/>
        </w:rPr>
        <w:t>(Graham,</w:t>
      </w:r>
      <w:r w:rsidRPr="0097394B">
        <w:rPr>
          <w:sz w:val="12"/>
        </w:rPr>
        <w:t xml:space="preserve"> </w:t>
      </w:r>
      <w:r w:rsidRPr="0097394B">
        <w:rPr>
          <w:vanish/>
          <w:sz w:val="12"/>
        </w:rPr>
        <w:t>1983,</w:t>
      </w:r>
      <w:r w:rsidRPr="0097394B">
        <w:rPr>
          <w:sz w:val="12"/>
        </w:rPr>
        <w:t xml:space="preserve"> </w:t>
      </w:r>
      <w:r w:rsidRPr="0097394B">
        <w:rPr>
          <w:vanish/>
          <w:sz w:val="12"/>
        </w:rPr>
        <w:t>p.</w:t>
      </w:r>
      <w:r w:rsidRPr="0097394B">
        <w:rPr>
          <w:sz w:val="12"/>
        </w:rPr>
        <w:t xml:space="preserve"> </w:t>
      </w:r>
      <w:r w:rsidRPr="0097394B">
        <w:rPr>
          <w:vanish/>
          <w:sz w:val="12"/>
        </w:rPr>
        <w:t>7).</w:t>
      </w:r>
      <w:r w:rsidRPr="0097394B">
        <w:rPr>
          <w:sz w:val="12"/>
        </w:rPr>
        <w:t xml:space="preserve"> </w:t>
      </w:r>
      <w:r w:rsidRPr="0097394B">
        <w:rPr>
          <w:vanish/>
          <w:sz w:val="12"/>
        </w:rPr>
        <w:t>Taoists</w:t>
      </w:r>
      <w:r w:rsidRPr="0097394B">
        <w:rPr>
          <w:sz w:val="12"/>
        </w:rPr>
        <w:t xml:space="preserve"> </w:t>
      </w:r>
      <w:r w:rsidRPr="0097394B">
        <w:rPr>
          <w:vanish/>
          <w:sz w:val="12"/>
        </w:rPr>
        <w:t>also</w:t>
      </w:r>
      <w:r w:rsidRPr="0097394B">
        <w:rPr>
          <w:sz w:val="12"/>
        </w:rPr>
        <w:t xml:space="preserve"> </w:t>
      </w:r>
      <w:r w:rsidRPr="0097394B">
        <w:rPr>
          <w:vanish/>
          <w:sz w:val="12"/>
        </w:rPr>
        <w:t>compare</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they</w:t>
      </w:r>
      <w:r w:rsidRPr="0097394B">
        <w:rPr>
          <w:sz w:val="12"/>
        </w:rPr>
        <w:t xml:space="preserve"> </w:t>
      </w:r>
      <w:r w:rsidRPr="0097394B">
        <w:rPr>
          <w:vanish/>
          <w:sz w:val="12"/>
        </w:rPr>
        <w:t>face</w:t>
      </w:r>
      <w:r w:rsidRPr="0097394B">
        <w:rPr>
          <w:sz w:val="12"/>
        </w:rPr>
        <w:t xml:space="preserve"> </w:t>
      </w:r>
      <w:r w:rsidRPr="0097394B">
        <w:rPr>
          <w:vanish/>
          <w:sz w:val="12"/>
        </w:rPr>
        <w:t>the</w:t>
      </w:r>
      <w:r w:rsidRPr="0097394B">
        <w:rPr>
          <w:sz w:val="12"/>
        </w:rPr>
        <w:t xml:space="preserve"> </w:t>
      </w:r>
      <w:r w:rsidRPr="0097394B">
        <w:rPr>
          <w:vanish/>
          <w:sz w:val="12"/>
        </w:rPr>
        <w:t>future</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faced</w:t>
      </w:r>
      <w:r w:rsidRPr="0097394B">
        <w:rPr>
          <w:sz w:val="12"/>
        </w:rPr>
        <w:t xml:space="preserve"> </w:t>
      </w:r>
      <w:r w:rsidRPr="0097394B">
        <w:rPr>
          <w:vanish/>
          <w:sz w:val="12"/>
        </w:rPr>
        <w:t>by</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promote</w:t>
      </w:r>
      <w:r w:rsidRPr="0097394B">
        <w:rPr>
          <w:sz w:val="12"/>
        </w:rPr>
        <w:t xml:space="preserve"> </w:t>
      </w:r>
      <w:r w:rsidRPr="0097394B">
        <w:rPr>
          <w:vanish/>
          <w:sz w:val="12"/>
        </w:rPr>
        <w:t>the</w:t>
      </w:r>
      <w:r w:rsidRPr="0097394B">
        <w:rPr>
          <w:sz w:val="12"/>
        </w:rPr>
        <w:t xml:space="preserve"> </w:t>
      </w:r>
      <w:r w:rsidRPr="0097394B">
        <w:rPr>
          <w:vanish/>
          <w:sz w:val="12"/>
        </w:rPr>
        <w:t>national</w:t>
      </w:r>
      <w:r w:rsidRPr="0097394B">
        <w:rPr>
          <w:sz w:val="12"/>
        </w:rPr>
        <w:t xml:space="preserve"> </w:t>
      </w:r>
      <w:r w:rsidRPr="0097394B">
        <w:rPr>
          <w:vanish/>
          <w:sz w:val="12"/>
        </w:rPr>
        <w:t>interest,</w:t>
      </w:r>
      <w:r w:rsidRPr="0097394B">
        <w:rPr>
          <w:sz w:val="12"/>
        </w:rPr>
        <w:t xml:space="preserve"> </w:t>
      </w:r>
      <w:r w:rsidRPr="0097394B">
        <w:rPr>
          <w:vanish/>
          <w:sz w:val="12"/>
        </w:rPr>
        <w:t>for</w:t>
      </w:r>
      <w:r w:rsidRPr="0097394B">
        <w:rPr>
          <w:sz w:val="12"/>
        </w:rPr>
        <w:t xml:space="preserve"> </w:t>
      </w:r>
      <w:r w:rsidRPr="0097394B">
        <w:rPr>
          <w:vanish/>
          <w:sz w:val="12"/>
        </w:rPr>
        <w:t>example,</w:t>
      </w:r>
      <w:r w:rsidRPr="0097394B">
        <w:rPr>
          <w:sz w:val="12"/>
        </w:rPr>
        <w:t xml:space="preserve"> </w:t>
      </w:r>
      <w:r w:rsidRPr="0097394B">
        <w:rPr>
          <w:vanish/>
          <w:sz w:val="12"/>
        </w:rPr>
        <w:t>or</w:t>
      </w:r>
      <w:r w:rsidRPr="0097394B">
        <w:rPr>
          <w:sz w:val="12"/>
        </w:rPr>
        <w:t xml:space="preserve"> </w:t>
      </w:r>
      <w:r w:rsidRPr="0097394B">
        <w:rPr>
          <w:vanish/>
          <w:sz w:val="12"/>
        </w:rPr>
        <w:t>the</w:t>
      </w:r>
      <w:r w:rsidRPr="0097394B">
        <w:rPr>
          <w:sz w:val="12"/>
        </w:rPr>
        <w:t xml:space="preserve"> </w:t>
      </w:r>
      <w:r w:rsidRPr="0097394B">
        <w:rPr>
          <w:vanish/>
          <w:sz w:val="12"/>
        </w:rPr>
        <w:t>relevant</w:t>
      </w:r>
      <w:r w:rsidRPr="0097394B">
        <w:rPr>
          <w:sz w:val="12"/>
        </w:rPr>
        <w:t xml:space="preserve"> </w:t>
      </w:r>
      <w:r w:rsidRPr="0097394B">
        <w:rPr>
          <w:vanish/>
          <w:sz w:val="12"/>
        </w:rPr>
        <w:t>capitalist/corporate,</w:t>
      </w:r>
      <w:r w:rsidRPr="0097394B">
        <w:rPr>
          <w:sz w:val="12"/>
        </w:rPr>
        <w:t xml:space="preserve"> </w:t>
      </w:r>
      <w:r w:rsidRPr="0097394B">
        <w:rPr>
          <w:vanish/>
          <w:sz w:val="12"/>
        </w:rPr>
        <w:t>politico-social,</w:t>
      </w:r>
      <w:r w:rsidRPr="0097394B">
        <w:rPr>
          <w:sz w:val="12"/>
        </w:rPr>
        <w:t xml:space="preserve"> </w:t>
      </w:r>
      <w:r w:rsidRPr="0097394B">
        <w:rPr>
          <w:vanish/>
          <w:sz w:val="12"/>
        </w:rPr>
        <w:t>bourgeois,</w:t>
      </w:r>
      <w:r w:rsidRPr="0097394B">
        <w:rPr>
          <w:sz w:val="12"/>
        </w:rPr>
        <w:t xml:space="preserve"> </w:t>
      </w:r>
      <w:r w:rsidRPr="0097394B">
        <w:rPr>
          <w:vanish/>
          <w:sz w:val="12"/>
        </w:rPr>
        <w:t>or</w:t>
      </w:r>
      <w:r w:rsidRPr="0097394B">
        <w:rPr>
          <w:sz w:val="12"/>
        </w:rPr>
        <w:t xml:space="preserve"> </w:t>
      </w:r>
      <w:r w:rsidRPr="0097394B">
        <w:rPr>
          <w:vanish/>
          <w:sz w:val="12"/>
        </w:rPr>
        <w:t>masculinist</w:t>
      </w:r>
      <w:r w:rsidRPr="0097394B">
        <w:rPr>
          <w:sz w:val="12"/>
        </w:rPr>
        <w:t xml:space="preserve"> </w:t>
      </w:r>
      <w:r w:rsidRPr="0097394B">
        <w:rPr>
          <w:vanish/>
          <w:sz w:val="12"/>
        </w:rPr>
        <w:t>interest.</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entertains</w:t>
      </w:r>
      <w:r w:rsidRPr="0097394B">
        <w:rPr>
          <w:sz w:val="12"/>
        </w:rPr>
        <w:t xml:space="preserve"> </w:t>
      </w:r>
      <w:r w:rsidRPr="0097394B">
        <w:rPr>
          <w:vanish/>
          <w:sz w:val="12"/>
        </w:rPr>
        <w:t>options</w:t>
      </w:r>
      <w:r w:rsidRPr="0097394B">
        <w:rPr>
          <w:sz w:val="12"/>
        </w:rPr>
        <w:t xml:space="preserve"> </w:t>
      </w:r>
      <w:r w:rsidRPr="0097394B">
        <w:rPr>
          <w:vanish/>
          <w:sz w:val="12"/>
        </w:rPr>
        <w:t>A,</w:t>
      </w:r>
      <w:r w:rsidRPr="0097394B">
        <w:rPr>
          <w:sz w:val="12"/>
        </w:rPr>
        <w:t xml:space="preserve"> </w:t>
      </w:r>
      <w:r w:rsidRPr="0097394B">
        <w:rPr>
          <w:vanish/>
          <w:sz w:val="12"/>
        </w:rPr>
        <w:t>B,</w:t>
      </w:r>
      <w:r w:rsidRPr="0097394B">
        <w:rPr>
          <w:sz w:val="12"/>
        </w:rPr>
        <w:t xml:space="preserve"> </w:t>
      </w:r>
      <w:r w:rsidRPr="0097394B">
        <w:rPr>
          <w:vanish/>
          <w:sz w:val="12"/>
        </w:rPr>
        <w:t>and</w:t>
      </w:r>
      <w:r w:rsidRPr="0097394B">
        <w:rPr>
          <w:sz w:val="12"/>
        </w:rPr>
        <w:t xml:space="preserve"> </w:t>
      </w:r>
      <w:r w:rsidRPr="0097394B">
        <w:rPr>
          <w:vanish/>
          <w:sz w:val="12"/>
        </w:rPr>
        <w:t>C,</w:t>
      </w:r>
      <w:r w:rsidRPr="0097394B">
        <w:rPr>
          <w:sz w:val="12"/>
        </w:rPr>
        <w:t xml:space="preserve"> </w:t>
      </w:r>
      <w:r w:rsidRPr="0097394B">
        <w:rPr>
          <w:vanish/>
          <w:sz w:val="12"/>
        </w:rPr>
        <w:t>and</w:t>
      </w:r>
      <w:r w:rsidRPr="0097394B">
        <w:rPr>
          <w:sz w:val="12"/>
        </w:rPr>
        <w:t xml:space="preserve"> </w:t>
      </w:r>
      <w:r w:rsidRPr="0097394B">
        <w:rPr>
          <w:vanish/>
          <w:sz w:val="12"/>
        </w:rPr>
        <w:t>plays</w:t>
      </w:r>
      <w:r w:rsidRPr="0097394B">
        <w:rPr>
          <w:sz w:val="12"/>
        </w:rPr>
        <w:t xml:space="preserve"> </w:t>
      </w:r>
      <w:r w:rsidRPr="0097394B">
        <w:rPr>
          <w:vanish/>
          <w:sz w:val="12"/>
        </w:rPr>
        <w:t>out</w:t>
      </w:r>
      <w:r w:rsidRPr="0097394B">
        <w:rPr>
          <w:sz w:val="12"/>
        </w:rPr>
        <w:t xml:space="preserve"> </w:t>
      </w:r>
      <w:r w:rsidRPr="0097394B">
        <w:rPr>
          <w:vanish/>
          <w:sz w:val="12"/>
        </w:rPr>
        <w:t>each</w:t>
      </w:r>
      <w:r w:rsidRPr="0097394B">
        <w:rPr>
          <w:sz w:val="12"/>
        </w:rPr>
        <w:t xml:space="preserve"> </w:t>
      </w:r>
      <w:r w:rsidRPr="0097394B">
        <w:rPr>
          <w:vanish/>
          <w:sz w:val="12"/>
        </w:rPr>
        <w:t>one</w:t>
      </w:r>
      <w:r w:rsidRPr="0097394B">
        <w:rPr>
          <w:sz w:val="12"/>
        </w:rPr>
        <w:t xml:space="preserve"> </w:t>
      </w:r>
      <w:r w:rsidRPr="0097394B">
        <w:rPr>
          <w:vanish/>
          <w:sz w:val="12"/>
        </w:rPr>
        <w:t>in</w:t>
      </w:r>
      <w:r w:rsidRPr="0097394B">
        <w:rPr>
          <w:sz w:val="12"/>
        </w:rPr>
        <w:t xml:space="preserve"> </w:t>
      </w:r>
      <w:r w:rsidRPr="0097394B">
        <w:rPr>
          <w:vanish/>
          <w:sz w:val="12"/>
        </w:rPr>
        <w:t>advance,</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bid</w:t>
      </w:r>
      <w:r w:rsidRPr="0097394B">
        <w:rPr>
          <w:sz w:val="12"/>
        </w:rPr>
        <w:t xml:space="preserve"> </w:t>
      </w:r>
      <w:r w:rsidRPr="0097394B">
        <w:rPr>
          <w:vanish/>
          <w:sz w:val="12"/>
        </w:rPr>
        <w:t>to</w:t>
      </w:r>
      <w:r w:rsidRPr="0097394B">
        <w:rPr>
          <w:sz w:val="12"/>
        </w:rPr>
        <w:t xml:space="preserve"> </w:t>
      </w:r>
      <w:r w:rsidRPr="0097394B">
        <w:rPr>
          <w:vanish/>
          <w:sz w:val="12"/>
        </w:rPr>
        <w:t>anticipate</w:t>
      </w:r>
      <w:r w:rsidRPr="0097394B">
        <w:rPr>
          <w:sz w:val="12"/>
        </w:rPr>
        <w:t xml:space="preserve"> </w:t>
      </w:r>
      <w:r w:rsidRPr="0097394B">
        <w:rPr>
          <w:vanish/>
          <w:sz w:val="12"/>
        </w:rPr>
        <w:t>what</w:t>
      </w:r>
      <w:r w:rsidRPr="0097394B">
        <w:rPr>
          <w:sz w:val="12"/>
        </w:rPr>
        <w:t xml:space="preserve"> </w:t>
      </w:r>
      <w:r w:rsidRPr="0097394B">
        <w:rPr>
          <w:vanish/>
          <w:sz w:val="12"/>
        </w:rPr>
        <w:t>will</w:t>
      </w:r>
      <w:r w:rsidRPr="0097394B">
        <w:rPr>
          <w:sz w:val="12"/>
        </w:rPr>
        <w:t xml:space="preserve"> </w:t>
      </w:r>
      <w:r w:rsidRPr="0097394B">
        <w:rPr>
          <w:vanish/>
          <w:sz w:val="12"/>
        </w:rPr>
        <w:t>turn</w:t>
      </w:r>
      <w:r w:rsidRPr="0097394B">
        <w:rPr>
          <w:sz w:val="12"/>
        </w:rPr>
        <w:t xml:space="preserve"> </w:t>
      </w:r>
      <w:r w:rsidRPr="0097394B">
        <w:rPr>
          <w:vanish/>
          <w:sz w:val="12"/>
        </w:rPr>
        <w:t>out</w:t>
      </w:r>
      <w:r w:rsidRPr="0097394B">
        <w:rPr>
          <w:sz w:val="12"/>
        </w:rPr>
        <w:t xml:space="preserve"> </w:t>
      </w:r>
      <w:r w:rsidRPr="0097394B">
        <w:rPr>
          <w:vanish/>
          <w:sz w:val="12"/>
        </w:rPr>
        <w:t>the</w:t>
      </w:r>
      <w:r w:rsidRPr="0097394B">
        <w:rPr>
          <w:sz w:val="12"/>
        </w:rPr>
        <w:t xml:space="preserve"> </w:t>
      </w:r>
      <w:r w:rsidRPr="0097394B">
        <w:rPr>
          <w:vanish/>
          <w:sz w:val="12"/>
        </w:rPr>
        <w:t>best.</w:t>
      </w:r>
      <w:r w:rsidRPr="0097394B">
        <w:rPr>
          <w:sz w:val="12"/>
        </w:rPr>
        <w:t xml:space="preserve"> </w:t>
      </w:r>
      <w:r w:rsidRPr="0097394B">
        <w:rPr>
          <w:vanish/>
          <w:sz w:val="12"/>
        </w:rPr>
        <w:t>Except</w:t>
      </w:r>
      <w:r w:rsidRPr="0097394B">
        <w:rPr>
          <w:sz w:val="12"/>
        </w:rPr>
        <w:t xml:space="preserve"> </w:t>
      </w:r>
      <w:r w:rsidRPr="0097394B">
        <w:rPr>
          <w:vanish/>
          <w:sz w:val="12"/>
        </w:rPr>
        <w:t>that</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possible</w:t>
      </w:r>
      <w:r w:rsidRPr="0097394B">
        <w:rPr>
          <w:sz w:val="12"/>
        </w:rPr>
        <w:t xml:space="preserve"> </w:t>
      </w:r>
      <w:r w:rsidRPr="0097394B">
        <w:rPr>
          <w:vanish/>
          <w:sz w:val="12"/>
        </w:rPr>
        <w:t>to</w:t>
      </w:r>
      <w:r w:rsidRPr="0097394B">
        <w:rPr>
          <w:sz w:val="12"/>
        </w:rPr>
        <w:t xml:space="preserve"> </w:t>
      </w:r>
      <w:r w:rsidRPr="0097394B">
        <w:rPr>
          <w:vanish/>
          <w:sz w:val="12"/>
        </w:rPr>
        <w:t>anticipate</w:t>
      </w:r>
      <w:r w:rsidRPr="0097394B">
        <w:rPr>
          <w:sz w:val="12"/>
        </w:rPr>
        <w:t xml:space="preserve"> </w:t>
      </w:r>
      <w:r w:rsidRPr="0097394B">
        <w:rPr>
          <w:vanish/>
          <w:sz w:val="12"/>
        </w:rPr>
        <w:t>what</w:t>
      </w:r>
      <w:r w:rsidRPr="0097394B">
        <w:rPr>
          <w:sz w:val="12"/>
        </w:rPr>
        <w:t xml:space="preserve"> </w:t>
      </w:r>
      <w:r w:rsidRPr="0097394B">
        <w:rPr>
          <w:vanish/>
          <w:sz w:val="12"/>
        </w:rPr>
        <w:t>will</w:t>
      </w:r>
      <w:r w:rsidRPr="0097394B">
        <w:rPr>
          <w:sz w:val="12"/>
        </w:rPr>
        <w:t xml:space="preserve"> </w:t>
      </w:r>
      <w:r w:rsidRPr="0097394B">
        <w:rPr>
          <w:vanish/>
          <w:sz w:val="12"/>
        </w:rPr>
        <w:t>turn</w:t>
      </w:r>
      <w:r w:rsidRPr="0097394B">
        <w:rPr>
          <w:sz w:val="12"/>
        </w:rPr>
        <w:t xml:space="preserve"> </w:t>
      </w:r>
      <w:r w:rsidRPr="0097394B">
        <w:rPr>
          <w:vanish/>
          <w:sz w:val="12"/>
        </w:rPr>
        <w:t>out</w:t>
      </w:r>
      <w:r w:rsidRPr="0097394B">
        <w:rPr>
          <w:sz w:val="12"/>
        </w:rPr>
        <w:t xml:space="preserve"> </w:t>
      </w:r>
      <w:r w:rsidRPr="0097394B">
        <w:rPr>
          <w:vanish/>
          <w:sz w:val="12"/>
        </w:rPr>
        <w:t>the</w:t>
      </w:r>
      <w:r w:rsidRPr="0097394B">
        <w:rPr>
          <w:sz w:val="12"/>
        </w:rPr>
        <w:t xml:space="preserve"> </w:t>
      </w:r>
      <w:r w:rsidRPr="0097394B">
        <w:rPr>
          <w:vanish/>
          <w:sz w:val="12"/>
        </w:rPr>
        <w:t>best.</w:t>
      </w:r>
      <w:r w:rsidRPr="0097394B">
        <w:rPr>
          <w:sz w:val="12"/>
        </w:rPr>
        <w:t xml:space="preserve"> </w:t>
      </w:r>
      <w:r w:rsidRPr="0097394B">
        <w:rPr>
          <w:vanish/>
          <w:sz w:val="12"/>
        </w:rPr>
        <w:t>In</w:t>
      </w:r>
      <w:r w:rsidRPr="0097394B">
        <w:rPr>
          <w:sz w:val="12"/>
        </w:rPr>
        <w:t xml:space="preserve"> </w:t>
      </w:r>
      <w:r w:rsidRPr="0097394B">
        <w:rPr>
          <w:vanish/>
          <w:sz w:val="12"/>
        </w:rPr>
        <w:t>choosing</w:t>
      </w:r>
      <w:r w:rsidRPr="0097394B">
        <w:rPr>
          <w:sz w:val="12"/>
        </w:rPr>
        <w:t xml:space="preserve"> </w:t>
      </w:r>
      <w:r w:rsidRPr="0097394B">
        <w:rPr>
          <w:vanish/>
          <w:sz w:val="12"/>
        </w:rPr>
        <w:t>one</w:t>
      </w:r>
      <w:r w:rsidRPr="0097394B">
        <w:rPr>
          <w:sz w:val="12"/>
        </w:rPr>
        <w:t xml:space="preserve"> </w:t>
      </w:r>
      <w:r w:rsidRPr="0097394B">
        <w:rPr>
          <w:vanish/>
          <w:sz w:val="12"/>
        </w:rPr>
        <w:t>policy</w:t>
      </w:r>
      <w:r w:rsidRPr="0097394B">
        <w:rPr>
          <w:sz w:val="12"/>
        </w:rPr>
        <w:t xml:space="preserve"> </w:t>
      </w:r>
      <w:r w:rsidRPr="0097394B">
        <w:rPr>
          <w:vanish/>
          <w:sz w:val="12"/>
        </w:rPr>
        <w:t>option,</w:t>
      </w:r>
      <w:r w:rsidRPr="0097394B">
        <w:rPr>
          <w:sz w:val="12"/>
        </w:rPr>
        <w:t xml:space="preserve"> </w:t>
      </w:r>
      <w:r w:rsidRPr="0097394B">
        <w:rPr>
          <w:vanish/>
          <w:sz w:val="12"/>
        </w:rPr>
        <w:t>the</w:t>
      </w:r>
      <w:r w:rsidRPr="0097394B">
        <w:rPr>
          <w:sz w:val="12"/>
        </w:rPr>
        <w:t xml:space="preserve"> </w:t>
      </w:r>
      <w:r w:rsidRPr="0097394B">
        <w:rPr>
          <w:vanish/>
          <w:sz w:val="12"/>
        </w:rPr>
        <w:t>others</w:t>
      </w:r>
      <w:r w:rsidRPr="0097394B">
        <w:rPr>
          <w:sz w:val="12"/>
        </w:rPr>
        <w:t xml:space="preserve"> </w:t>
      </w:r>
      <w:r w:rsidRPr="0097394B">
        <w:rPr>
          <w:vanish/>
          <w:sz w:val="12"/>
        </w:rPr>
        <w:t>cease</w:t>
      </w:r>
      <w:r w:rsidRPr="0097394B">
        <w:rPr>
          <w:sz w:val="12"/>
        </w:rPr>
        <w:t xml:space="preserve"> </w:t>
      </w:r>
      <w:r w:rsidRPr="0097394B">
        <w:rPr>
          <w:vanish/>
          <w:sz w:val="12"/>
        </w:rPr>
        <w:t>to</w:t>
      </w:r>
      <w:r w:rsidRPr="0097394B">
        <w:rPr>
          <w:sz w:val="12"/>
        </w:rPr>
        <w:t xml:space="preserve"> </w:t>
      </w:r>
      <w:r w:rsidRPr="0097394B">
        <w:rPr>
          <w:vanish/>
          <w:sz w:val="12"/>
        </w:rPr>
        <w:t>exist.</w:t>
      </w:r>
      <w:r w:rsidRPr="0097394B">
        <w:rPr>
          <w:sz w:val="12"/>
        </w:rPr>
        <w:t xml:space="preserve"> </w:t>
      </w:r>
      <w:r w:rsidRPr="0097394B">
        <w:rPr>
          <w:vanish/>
          <w:sz w:val="12"/>
        </w:rPr>
        <w:t>Once,</w:t>
      </w:r>
      <w:r w:rsidRPr="0097394B">
        <w:rPr>
          <w:sz w:val="12"/>
        </w:rPr>
        <w:t xml:space="preserve"> </w:t>
      </w:r>
      <w:r w:rsidRPr="0097394B">
        <w:rPr>
          <w:vanish/>
          <w:sz w:val="12"/>
        </w:rPr>
        <w:t>for</w:t>
      </w:r>
      <w:r w:rsidRPr="0097394B">
        <w:rPr>
          <w:sz w:val="12"/>
        </w:rPr>
        <w:t xml:space="preserve"> </w:t>
      </w:r>
      <w:r w:rsidRPr="0097394B">
        <w:rPr>
          <w:vanish/>
          <w:sz w:val="12"/>
        </w:rPr>
        <w:t>example,</w:t>
      </w:r>
      <w:r w:rsidRPr="0097394B">
        <w:rPr>
          <w:sz w:val="12"/>
        </w:rPr>
        <w:t xml:space="preserve"> </w:t>
      </w:r>
      <w:r w:rsidRPr="0097394B">
        <w:rPr>
          <w:vanish/>
          <w:sz w:val="12"/>
        </w:rPr>
        <w:t>option</w:t>
      </w:r>
      <w:r w:rsidRPr="0097394B">
        <w:rPr>
          <w:sz w:val="12"/>
        </w:rPr>
        <w:t xml:space="preserve"> </w:t>
      </w:r>
      <w:r w:rsidRPr="0097394B">
        <w:rPr>
          <w:vanish/>
          <w:sz w:val="12"/>
        </w:rPr>
        <w:t>B</w:t>
      </w:r>
      <w:r w:rsidRPr="0097394B">
        <w:rPr>
          <w:sz w:val="12"/>
        </w:rPr>
        <w:t xml:space="preserve"> </w:t>
      </w:r>
      <w:r w:rsidRPr="0097394B">
        <w:rPr>
          <w:vanish/>
          <w:sz w:val="12"/>
        </w:rPr>
        <w:t>is</w:t>
      </w:r>
      <w:r w:rsidRPr="0097394B">
        <w:rPr>
          <w:sz w:val="12"/>
        </w:rPr>
        <w:t xml:space="preserve"> </w:t>
      </w:r>
      <w:r w:rsidRPr="0097394B">
        <w:rPr>
          <w:vanish/>
          <w:sz w:val="12"/>
        </w:rPr>
        <w:t>chosen,</w:t>
      </w:r>
      <w:r w:rsidRPr="0097394B">
        <w:rPr>
          <w:sz w:val="12"/>
        </w:rPr>
        <w:t xml:space="preserve"> </w:t>
      </w:r>
      <w:r w:rsidRPr="0097394B">
        <w:rPr>
          <w:vanish/>
          <w:sz w:val="12"/>
        </w:rPr>
        <w:t>options</w:t>
      </w:r>
      <w:r w:rsidRPr="0097394B">
        <w:rPr>
          <w:sz w:val="12"/>
        </w:rPr>
        <w:t xml:space="preserve"> </w:t>
      </w:r>
      <w:r w:rsidRPr="0097394B">
        <w:rPr>
          <w:vanish/>
          <w:sz w:val="12"/>
        </w:rPr>
        <w:t>A</w:t>
      </w:r>
      <w:r w:rsidRPr="0097394B">
        <w:rPr>
          <w:sz w:val="12"/>
        </w:rPr>
        <w:t xml:space="preserve"> </w:t>
      </w:r>
      <w:r w:rsidRPr="0097394B">
        <w:rPr>
          <w:vanish/>
          <w:sz w:val="12"/>
        </w:rPr>
        <w:t>and</w:t>
      </w:r>
      <w:r w:rsidRPr="0097394B">
        <w:rPr>
          <w:sz w:val="12"/>
        </w:rPr>
        <w:t xml:space="preserve"> </w:t>
      </w:r>
      <w:r w:rsidRPr="0097394B">
        <w:rPr>
          <w:vanish/>
          <w:sz w:val="12"/>
        </w:rPr>
        <w:t>C</w:t>
      </w:r>
      <w:r w:rsidRPr="0097394B">
        <w:rPr>
          <w:sz w:val="12"/>
        </w:rPr>
        <w:t xml:space="preserve"> </w:t>
      </w:r>
      <w:r w:rsidRPr="0097394B">
        <w:rPr>
          <w:vanish/>
          <w:sz w:val="12"/>
        </w:rPr>
        <w:t>have</w:t>
      </w:r>
      <w:r w:rsidRPr="0097394B">
        <w:rPr>
          <w:sz w:val="12"/>
        </w:rPr>
        <w:t xml:space="preserve"> </w:t>
      </w:r>
      <w:r w:rsidRPr="0097394B">
        <w:rPr>
          <w:vanish/>
          <w:sz w:val="12"/>
        </w:rPr>
        <w:t>no</w:t>
      </w:r>
      <w:r w:rsidRPr="0097394B">
        <w:rPr>
          <w:sz w:val="12"/>
        </w:rPr>
        <w:t xml:space="preserve"> </w:t>
      </w:r>
      <w:r w:rsidRPr="0097394B">
        <w:rPr>
          <w:vanish/>
          <w:sz w:val="12"/>
        </w:rPr>
        <w:t>chance</w:t>
      </w:r>
      <w:r w:rsidRPr="0097394B">
        <w:rPr>
          <w:sz w:val="12"/>
        </w:rPr>
        <w:t xml:space="preserve"> </w:t>
      </w:r>
      <w:r w:rsidRPr="0097394B">
        <w:rPr>
          <w:vanish/>
          <w:sz w:val="12"/>
        </w:rPr>
        <w:t>of</w:t>
      </w:r>
      <w:r w:rsidRPr="0097394B">
        <w:rPr>
          <w:sz w:val="12"/>
        </w:rPr>
        <w:t xml:space="preserve"> </w:t>
      </w:r>
      <w:r w:rsidRPr="0097394B">
        <w:rPr>
          <w:vanish/>
          <w:sz w:val="12"/>
        </w:rPr>
        <w:t>happening.</w:t>
      </w:r>
      <w:r w:rsidRPr="0097394B">
        <w:rPr>
          <w:sz w:val="12"/>
        </w:rPr>
        <w:t xml:space="preserve"> </w:t>
      </w:r>
      <w:r w:rsidRPr="0097394B">
        <w:rPr>
          <w:vanish/>
          <w:sz w:val="12"/>
        </w:rPr>
        <w:t>Option</w:t>
      </w:r>
      <w:r w:rsidRPr="0097394B">
        <w:rPr>
          <w:sz w:val="12"/>
        </w:rPr>
        <w:t xml:space="preserve"> </w:t>
      </w:r>
      <w:r w:rsidRPr="0097394B">
        <w:rPr>
          <w:vanish/>
          <w:sz w:val="12"/>
        </w:rPr>
        <w:t>A</w:t>
      </w:r>
      <w:r w:rsidRPr="0097394B">
        <w:rPr>
          <w:sz w:val="12"/>
        </w:rPr>
        <w:t xml:space="preserve"> </w:t>
      </w:r>
      <w:r w:rsidRPr="0097394B">
        <w:rPr>
          <w:vanish/>
          <w:sz w:val="12"/>
        </w:rPr>
        <w:t>might</w:t>
      </w:r>
      <w:r w:rsidRPr="0097394B">
        <w:rPr>
          <w:sz w:val="12"/>
        </w:rPr>
        <w:t xml:space="preserve"> </w:t>
      </w:r>
      <w:r w:rsidRPr="0097394B">
        <w:rPr>
          <w:vanish/>
          <w:sz w:val="12"/>
        </w:rPr>
        <w:t>have</w:t>
      </w:r>
      <w:r w:rsidRPr="0097394B">
        <w:rPr>
          <w:sz w:val="12"/>
        </w:rPr>
        <w:t xml:space="preserve"> </w:t>
      </w:r>
      <w:r w:rsidRPr="0097394B">
        <w:rPr>
          <w:vanish/>
          <w:sz w:val="12"/>
        </w:rPr>
        <w:t>been</w:t>
      </w:r>
      <w:r w:rsidRPr="0097394B">
        <w:rPr>
          <w:sz w:val="12"/>
        </w:rPr>
        <w:t xml:space="preserve"> </w:t>
      </w:r>
      <w:r w:rsidRPr="0097394B">
        <w:rPr>
          <w:vanish/>
          <w:sz w:val="12"/>
        </w:rPr>
        <w:t>better,</w:t>
      </w:r>
      <w:r w:rsidRPr="0097394B">
        <w:rPr>
          <w:sz w:val="12"/>
        </w:rPr>
        <w:t xml:space="preserve"> </w:t>
      </w:r>
      <w:r w:rsidRPr="0097394B">
        <w:rPr>
          <w:vanish/>
          <w:sz w:val="12"/>
        </w:rPr>
        <w:t>or</w:t>
      </w:r>
      <w:r w:rsidRPr="0097394B">
        <w:rPr>
          <w:sz w:val="12"/>
        </w:rPr>
        <w:t xml:space="preserve"> </w:t>
      </w:r>
      <w:r w:rsidRPr="0097394B">
        <w:rPr>
          <w:vanish/>
          <w:sz w:val="12"/>
        </w:rPr>
        <w:t>might</w:t>
      </w:r>
      <w:r w:rsidRPr="0097394B">
        <w:rPr>
          <w:sz w:val="12"/>
        </w:rPr>
        <w:t xml:space="preserve"> </w:t>
      </w:r>
      <w:r w:rsidRPr="0097394B">
        <w:rPr>
          <w:vanish/>
          <w:sz w:val="12"/>
        </w:rPr>
        <w:t>have</w:t>
      </w:r>
      <w:r w:rsidRPr="0097394B">
        <w:rPr>
          <w:sz w:val="12"/>
        </w:rPr>
        <w:t xml:space="preserve"> </w:t>
      </w:r>
      <w:r w:rsidRPr="0097394B">
        <w:rPr>
          <w:vanish/>
          <w:sz w:val="12"/>
        </w:rPr>
        <w:t>been</w:t>
      </w:r>
      <w:r w:rsidRPr="0097394B">
        <w:rPr>
          <w:sz w:val="12"/>
        </w:rPr>
        <w:t xml:space="preserve"> </w:t>
      </w:r>
      <w:r w:rsidRPr="0097394B">
        <w:rPr>
          <w:vanish/>
          <w:sz w:val="12"/>
        </w:rPr>
        <w:t>worse.</w:t>
      </w:r>
      <w:r w:rsidRPr="0097394B">
        <w:rPr>
          <w:sz w:val="12"/>
        </w:rPr>
        <w:t xml:space="preserve"> </w:t>
      </w:r>
      <w:r w:rsidRPr="0097394B">
        <w:rPr>
          <w:vanish/>
          <w:sz w:val="12"/>
        </w:rPr>
        <w:t>Likewise</w:t>
      </w:r>
      <w:r w:rsidRPr="0097394B">
        <w:rPr>
          <w:sz w:val="12"/>
        </w:rPr>
        <w:t xml:space="preserve"> </w:t>
      </w:r>
      <w:r w:rsidRPr="0097394B">
        <w:rPr>
          <w:vanish/>
          <w:sz w:val="12"/>
        </w:rPr>
        <w:t>option</w:t>
      </w:r>
      <w:r w:rsidRPr="0097394B">
        <w:rPr>
          <w:sz w:val="12"/>
        </w:rPr>
        <w:t xml:space="preserve"> </w:t>
      </w:r>
      <w:r w:rsidRPr="0097394B">
        <w:rPr>
          <w:vanish/>
          <w:sz w:val="12"/>
        </w:rPr>
        <w:t>C.</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B</w:t>
      </w:r>
      <w:r w:rsidRPr="0097394B">
        <w:rPr>
          <w:sz w:val="12"/>
        </w:rPr>
        <w:t xml:space="preserve"> </w:t>
      </w:r>
      <w:r w:rsidRPr="0097394B">
        <w:rPr>
          <w:vanish/>
          <w:sz w:val="12"/>
        </w:rPr>
        <w:t>policy</w:t>
      </w:r>
      <w:r w:rsidRPr="0097394B">
        <w:rPr>
          <w:sz w:val="12"/>
        </w:rPr>
        <w:t xml:space="preserve"> </w:t>
      </w:r>
      <w:r w:rsidRPr="0097394B">
        <w:rPr>
          <w:vanish/>
          <w:sz w:val="12"/>
        </w:rPr>
        <w:t>chosen,</w:t>
      </w:r>
      <w:r w:rsidRPr="0097394B">
        <w:rPr>
          <w:sz w:val="12"/>
        </w:rPr>
        <w:t xml:space="preserve"> </w:t>
      </w:r>
      <w:r w:rsidRPr="0097394B">
        <w:rPr>
          <w:vanish/>
          <w:sz w:val="12"/>
        </w:rPr>
        <w:t>these</w:t>
      </w:r>
      <w:r w:rsidRPr="0097394B">
        <w:rPr>
          <w:sz w:val="12"/>
        </w:rPr>
        <w:t xml:space="preserve"> </w:t>
      </w:r>
      <w:r w:rsidRPr="0097394B">
        <w:rPr>
          <w:vanish/>
          <w:sz w:val="12"/>
        </w:rPr>
        <w:t>alternatives</w:t>
      </w:r>
      <w:r w:rsidRPr="0097394B">
        <w:rPr>
          <w:sz w:val="12"/>
        </w:rPr>
        <w:t xml:space="preserve"> </w:t>
      </w:r>
      <w:r w:rsidRPr="0097394B">
        <w:rPr>
          <w:vanish/>
          <w:sz w:val="12"/>
        </w:rPr>
        <w:t>are</w:t>
      </w:r>
      <w:r w:rsidRPr="0097394B">
        <w:rPr>
          <w:sz w:val="12"/>
        </w:rPr>
        <w:t xml:space="preserve"> </w:t>
      </w:r>
      <w:r w:rsidRPr="0097394B">
        <w:rPr>
          <w:vanish/>
          <w:sz w:val="12"/>
        </w:rPr>
        <w:t>no</w:t>
      </w:r>
      <w:r w:rsidRPr="0097394B">
        <w:rPr>
          <w:sz w:val="12"/>
        </w:rPr>
        <w:t xml:space="preserve"> </w:t>
      </w:r>
      <w:r w:rsidRPr="0097394B">
        <w:rPr>
          <w:vanish/>
          <w:sz w:val="12"/>
        </w:rPr>
        <w:t>longer</w:t>
      </w:r>
      <w:r w:rsidRPr="0097394B">
        <w:rPr>
          <w:sz w:val="12"/>
        </w:rPr>
        <w:t xml:space="preserve"> </w:t>
      </w:r>
      <w:r w:rsidRPr="0097394B">
        <w:rPr>
          <w:vanish/>
          <w:sz w:val="12"/>
        </w:rPr>
        <w:t>alternatives.</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why</w:t>
      </w:r>
      <w:r w:rsidRPr="0097394B">
        <w:rPr>
          <w:sz w:val="12"/>
        </w:rPr>
        <w:t xml:space="preserve"> </w:t>
      </w:r>
      <w:r w:rsidRPr="0097394B">
        <w:rPr>
          <w:vanish/>
          <w:sz w:val="12"/>
        </w:rPr>
        <w:t>contemplating</w:t>
      </w:r>
      <w:r w:rsidRPr="0097394B">
        <w:rPr>
          <w:sz w:val="12"/>
        </w:rPr>
        <w:t xml:space="preserve"> </w:t>
      </w:r>
      <w:r w:rsidRPr="0097394B">
        <w:rPr>
          <w:vanish/>
          <w:sz w:val="12"/>
        </w:rPr>
        <w:t>such</w:t>
      </w:r>
      <w:r w:rsidRPr="0097394B">
        <w:rPr>
          <w:sz w:val="12"/>
        </w:rPr>
        <w:t xml:space="preserve"> </w:t>
      </w:r>
      <w:r w:rsidRPr="0097394B">
        <w:rPr>
          <w:vanish/>
          <w:sz w:val="12"/>
        </w:rPr>
        <w:t>alternatives</w:t>
      </w:r>
      <w:r w:rsidRPr="0097394B">
        <w:rPr>
          <w:sz w:val="12"/>
        </w:rPr>
        <w:t xml:space="preserve"> </w:t>
      </w:r>
      <w:r w:rsidRPr="0097394B">
        <w:rPr>
          <w:vanish/>
          <w:sz w:val="12"/>
        </w:rPr>
        <w:t>was</w:t>
      </w:r>
      <w:r w:rsidRPr="0097394B">
        <w:rPr>
          <w:sz w:val="12"/>
        </w:rPr>
        <w:t xml:space="preserve"> </w:t>
      </w:r>
      <w:r w:rsidRPr="0097394B">
        <w:rPr>
          <w:vanish/>
          <w:sz w:val="12"/>
        </w:rPr>
        <w:t>futile</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first</w:t>
      </w:r>
      <w:r w:rsidRPr="0097394B">
        <w:rPr>
          <w:sz w:val="12"/>
        </w:rPr>
        <w:t xml:space="preserve"> </w:t>
      </w:r>
      <w:r w:rsidRPr="0097394B">
        <w:rPr>
          <w:vanish/>
          <w:sz w:val="12"/>
        </w:rPr>
        <w:t>place,</w:t>
      </w:r>
      <w:r w:rsidRPr="0097394B">
        <w:rPr>
          <w:sz w:val="12"/>
        </w:rPr>
        <w:t xml:space="preserve"> </w:t>
      </w:r>
      <w:r w:rsidRPr="0097394B">
        <w:rPr>
          <w:vanish/>
          <w:sz w:val="12"/>
        </w:rPr>
        <w:t>and</w:t>
      </w:r>
      <w:r w:rsidRPr="0097394B">
        <w:rPr>
          <w:sz w:val="12"/>
        </w:rPr>
        <w:t xml:space="preserve"> </w:t>
      </w:r>
      <w:r w:rsidRPr="0097394B">
        <w:rPr>
          <w:vanish/>
          <w:sz w:val="12"/>
        </w:rPr>
        <w:t>making</w:t>
      </w:r>
      <w:r w:rsidRPr="0097394B">
        <w:rPr>
          <w:sz w:val="12"/>
        </w:rPr>
        <w:t xml:space="preserve"> </w:t>
      </w:r>
      <w:r w:rsidRPr="0097394B">
        <w:rPr>
          <w:vanish/>
          <w:sz w:val="12"/>
        </w:rPr>
        <w:t>decisions</w:t>
      </w:r>
      <w:r w:rsidRPr="0097394B">
        <w:rPr>
          <w:sz w:val="12"/>
        </w:rPr>
        <w:t xml:space="preserve"> </w:t>
      </w:r>
      <w:r w:rsidRPr="0097394B">
        <w:rPr>
          <w:vanish/>
          <w:sz w:val="12"/>
        </w:rPr>
        <w:t>on</w:t>
      </w:r>
      <w:r w:rsidRPr="0097394B">
        <w:rPr>
          <w:sz w:val="12"/>
        </w:rPr>
        <w:t xml:space="preserve"> </w:t>
      </w:r>
      <w:r w:rsidRPr="0097394B">
        <w:rPr>
          <w:vanish/>
          <w:sz w:val="12"/>
        </w:rPr>
        <w:t>the</w:t>
      </w:r>
      <w:r w:rsidRPr="0097394B">
        <w:rPr>
          <w:sz w:val="12"/>
        </w:rPr>
        <w:t xml:space="preserve"> </w:t>
      </w:r>
      <w:r w:rsidRPr="0097394B">
        <w:rPr>
          <w:vanish/>
          <w:sz w:val="12"/>
        </w:rPr>
        <w:t>basis</w:t>
      </w:r>
      <w:r w:rsidRPr="0097394B">
        <w:rPr>
          <w:sz w:val="12"/>
        </w:rPr>
        <w:t xml:space="preserve"> </w:t>
      </w:r>
      <w:r w:rsidRPr="0097394B">
        <w:rPr>
          <w:vanish/>
          <w:sz w:val="12"/>
        </w:rPr>
        <w:t>of</w:t>
      </w:r>
      <w:r w:rsidRPr="0097394B">
        <w:rPr>
          <w:sz w:val="12"/>
        </w:rPr>
        <w:t xml:space="preserve"> </w:t>
      </w:r>
      <w:r w:rsidRPr="0097394B">
        <w:rPr>
          <w:vanish/>
          <w:sz w:val="12"/>
        </w:rPr>
        <w:t>such</w:t>
      </w:r>
      <w:r w:rsidRPr="0097394B">
        <w:rPr>
          <w:sz w:val="12"/>
        </w:rPr>
        <w:t xml:space="preserve"> </w:t>
      </w:r>
      <w:r w:rsidRPr="0097394B">
        <w:rPr>
          <w:vanish/>
          <w:sz w:val="12"/>
        </w:rPr>
        <w:t>contemplations</w:t>
      </w:r>
      <w:r w:rsidRPr="0097394B">
        <w:rPr>
          <w:sz w:val="12"/>
        </w:rPr>
        <w:t xml:space="preserve"> </w:t>
      </w:r>
      <w:r w:rsidRPr="0097394B">
        <w:rPr>
          <w:vanish/>
          <w:sz w:val="12"/>
        </w:rPr>
        <w:t>makes</w:t>
      </w:r>
      <w:r w:rsidRPr="0097394B">
        <w:rPr>
          <w:sz w:val="12"/>
        </w:rPr>
        <w:t xml:space="preserve"> </w:t>
      </w:r>
      <w:r w:rsidRPr="0097394B">
        <w:rPr>
          <w:vanish/>
          <w:sz w:val="12"/>
        </w:rPr>
        <w:t>no</w:t>
      </w:r>
      <w:r w:rsidRPr="0097394B">
        <w:rPr>
          <w:sz w:val="12"/>
        </w:rPr>
        <w:t xml:space="preserve"> </w:t>
      </w:r>
      <w:r w:rsidRPr="0097394B">
        <w:rPr>
          <w:vanish/>
          <w:sz w:val="12"/>
        </w:rPr>
        <w:t>sense</w:t>
      </w:r>
      <w:r w:rsidRPr="0097394B">
        <w:rPr>
          <w:sz w:val="12"/>
        </w:rPr>
        <w:t xml:space="preserve"> </w:t>
      </w:r>
      <w:r w:rsidRPr="0097394B">
        <w:rPr>
          <w:vanish/>
          <w:sz w:val="12"/>
        </w:rPr>
        <w:t>at</w:t>
      </w:r>
      <w:r w:rsidRPr="0097394B">
        <w:rPr>
          <w:sz w:val="12"/>
        </w:rPr>
        <w:t xml:space="preserve"> </w:t>
      </w:r>
      <w:r w:rsidRPr="0097394B">
        <w:rPr>
          <w:vanish/>
          <w:sz w:val="12"/>
        </w:rPr>
        <w:t>all</w:t>
      </w:r>
      <w:r w:rsidRPr="0097394B">
        <w:rPr>
          <w:rStyle w:val="Emphasis"/>
          <w:highlight w:val="cyan"/>
        </w:rPr>
        <w:t>. It is not possible</w:t>
      </w:r>
      <w:r w:rsidRPr="0097394B">
        <w:rPr>
          <w:vanish/>
          <w:sz w:val="12"/>
        </w:rPr>
        <w:t>,</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rStyle w:val="Emphasis"/>
          <w:highlight w:val="cyan"/>
        </w:rPr>
        <w:t xml:space="preserve"> to know rationally what is in the national interest. To rely on rationalism is, therefore, to overplay rationalism, which is to underplay Taoism </w:t>
      </w:r>
      <w:r w:rsidRPr="0097394B">
        <w:rPr>
          <w:vanish/>
          <w:sz w:val="12"/>
        </w:rPr>
        <w:t>in</w:t>
      </w:r>
      <w:r w:rsidRPr="0097394B">
        <w:rPr>
          <w:sz w:val="12"/>
        </w:rPr>
        <w:t xml:space="preserve"> </w:t>
      </w:r>
      <w:r w:rsidRPr="0097394B">
        <w:rPr>
          <w:vanish/>
          <w:sz w:val="12"/>
        </w:rPr>
        <w:t>turn,</w:t>
      </w:r>
      <w:r w:rsidRPr="0097394B">
        <w:rPr>
          <w:sz w:val="12"/>
        </w:rPr>
        <w:t xml:space="preserve"> </w:t>
      </w:r>
      <w:r w:rsidRPr="0097394B">
        <w:rPr>
          <w:vanish/>
          <w:sz w:val="12"/>
        </w:rPr>
        <w:t>and</w:t>
      </w:r>
      <w:r w:rsidRPr="0097394B">
        <w:rPr>
          <w:sz w:val="12"/>
        </w:rPr>
        <w:t xml:space="preserve"> </w:t>
      </w:r>
      <w:r w:rsidRPr="0097394B">
        <w:rPr>
          <w:vanish/>
          <w:sz w:val="12"/>
        </w:rPr>
        <w:t>to</w:t>
      </w:r>
      <w:r w:rsidRPr="0097394B">
        <w:rPr>
          <w:sz w:val="12"/>
        </w:rPr>
        <w:t xml:space="preserve"> </w:t>
      </w:r>
      <w:r w:rsidRPr="0097394B">
        <w:rPr>
          <w:vanish/>
          <w:sz w:val="12"/>
        </w:rPr>
        <w:t>underplay</w:t>
      </w:r>
      <w:r w:rsidRPr="0097394B">
        <w:rPr>
          <w:sz w:val="12"/>
        </w:rPr>
        <w:t xml:space="preserve"> </w:t>
      </w:r>
      <w:r w:rsidRPr="0097394B">
        <w:rPr>
          <w:vanish/>
          <w:sz w:val="12"/>
        </w:rPr>
        <w:t>sacral</w:t>
      </w:r>
      <w:r w:rsidRPr="0097394B">
        <w:rPr>
          <w:sz w:val="12"/>
        </w:rPr>
        <w:t xml:space="preserve"> </w:t>
      </w:r>
      <w:r w:rsidRPr="0097394B">
        <w:rPr>
          <w:vanish/>
          <w:sz w:val="12"/>
        </w:rPr>
        <w:t>spontaneity</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w:t>
      </w:r>
      <w:r w:rsidRPr="0097394B">
        <w:rPr>
          <w:sz w:val="12"/>
        </w:rPr>
        <w:t xml:space="preserve"> </w:t>
      </w:r>
      <w:r w:rsidRPr="0097394B">
        <w:rPr>
          <w:vanish/>
          <w:sz w:val="12"/>
        </w:rPr>
        <w:t>14).</w:t>
      </w:r>
      <w:r w:rsidRPr="0097394B">
        <w:rPr>
          <w:sz w:val="12"/>
        </w:rPr>
        <w:t xml:space="preserve"> </w:t>
      </w:r>
      <w:r w:rsidRPr="0097394B">
        <w:rPr>
          <w:vanish/>
          <w:sz w:val="12"/>
        </w:rPr>
        <w:t>8</w:t>
      </w:r>
      <w:r w:rsidRPr="0097394B">
        <w:rPr>
          <w:sz w:val="12"/>
        </w:rPr>
        <w:t xml:space="preserve"> </w:t>
      </w:r>
      <w:r w:rsidRPr="0097394B">
        <w:rPr>
          <w:vanish/>
          <w:sz w:val="12"/>
        </w:rPr>
        <w:t>This</w:t>
      </w:r>
      <w:r w:rsidRPr="0097394B">
        <w:rPr>
          <w:sz w:val="12"/>
        </w:rPr>
        <w:t xml:space="preserve"> </w:t>
      </w:r>
      <w:r w:rsidRPr="0097394B">
        <w:rPr>
          <w:vanish/>
          <w:sz w:val="12"/>
        </w:rPr>
        <w:t>is</w:t>
      </w:r>
      <w:r w:rsidRPr="0097394B">
        <w:rPr>
          <w:sz w:val="12"/>
        </w:rPr>
        <w:t xml:space="preserve"> </w:t>
      </w:r>
      <w:r w:rsidRPr="0097394B">
        <w:rPr>
          <w:vanish/>
          <w:sz w:val="12"/>
        </w:rPr>
        <w:t>why</w:t>
      </w:r>
      <w:r w:rsidRPr="0097394B">
        <w:rPr>
          <w:sz w:val="12"/>
        </w:rPr>
        <w:t xml:space="preserve"> </w:t>
      </w:r>
      <w:r w:rsidRPr="0097394B">
        <w:rPr>
          <w:vanish/>
          <w:sz w:val="12"/>
        </w:rPr>
        <w:t>Taoists</w:t>
      </w:r>
      <w:r w:rsidRPr="0097394B">
        <w:rPr>
          <w:sz w:val="12"/>
        </w:rPr>
        <w:t xml:space="preserve"> </w:t>
      </w:r>
      <w:r w:rsidRPr="0097394B">
        <w:rPr>
          <w:vanish/>
          <w:sz w:val="12"/>
        </w:rPr>
        <w:t>see</w:t>
      </w:r>
      <w:r w:rsidRPr="0097394B">
        <w:rPr>
          <w:sz w:val="12"/>
        </w:rPr>
        <w:t xml:space="preserve"> </w:t>
      </w:r>
      <w:r w:rsidRPr="0097394B">
        <w:rPr>
          <w:vanish/>
          <w:sz w:val="12"/>
        </w:rPr>
        <w:t>intellectual</w:t>
      </w:r>
      <w:r w:rsidRPr="0097394B">
        <w:rPr>
          <w:sz w:val="12"/>
        </w:rPr>
        <w:t xml:space="preserve"> </w:t>
      </w:r>
      <w:r w:rsidRPr="0097394B">
        <w:rPr>
          <w:vanish/>
          <w:sz w:val="12"/>
        </w:rPr>
        <w:t>detachment</w:t>
      </w:r>
      <w:r w:rsidRPr="0097394B">
        <w:rPr>
          <w:sz w:val="12"/>
        </w:rPr>
        <w:t xml:space="preserve"> </w:t>
      </w:r>
      <w:r w:rsidRPr="0097394B">
        <w:rPr>
          <w:vanish/>
          <w:sz w:val="12"/>
        </w:rPr>
        <w:t>in</w:t>
      </w:r>
      <w:r w:rsidRPr="0097394B">
        <w:rPr>
          <w:sz w:val="12"/>
        </w:rPr>
        <w:t xml:space="preserve"> </w:t>
      </w:r>
      <w:r w:rsidRPr="0097394B">
        <w:rPr>
          <w:vanish/>
          <w:sz w:val="12"/>
        </w:rPr>
        <w:t>terms</w:t>
      </w:r>
      <w:r w:rsidRPr="0097394B">
        <w:rPr>
          <w:sz w:val="12"/>
        </w:rPr>
        <w:t xml:space="preserve"> </w:t>
      </w:r>
      <w:r w:rsidRPr="0097394B">
        <w:rPr>
          <w:vanish/>
          <w:sz w:val="12"/>
        </w:rPr>
        <w:t>of</w:t>
      </w:r>
      <w:r w:rsidRPr="0097394B">
        <w:rPr>
          <w:sz w:val="12"/>
        </w:rPr>
        <w:t xml:space="preserve"> </w:t>
      </w:r>
      <w:r w:rsidRPr="0097394B">
        <w:rPr>
          <w:vanish/>
          <w:sz w:val="12"/>
        </w:rPr>
        <w:t>a</w:t>
      </w:r>
      <w:r w:rsidRPr="0097394B">
        <w:rPr>
          <w:sz w:val="12"/>
        </w:rPr>
        <w:t xml:space="preserve"> </w:t>
      </w:r>
      <w:r w:rsidRPr="0097394B">
        <w:rPr>
          <w:vanish/>
          <w:sz w:val="12"/>
        </w:rPr>
        <w:t>‘returning’</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‘‘root’</w:t>
      </w:r>
      <w:r w:rsidRPr="0097394B">
        <w:rPr>
          <w:sz w:val="12"/>
        </w:rPr>
        <w:t xml:space="preserve"> </w:t>
      </w:r>
      <w:r w:rsidRPr="0097394B">
        <w:rPr>
          <w:vanish/>
          <w:sz w:val="12"/>
        </w:rPr>
        <w:t>or</w:t>
      </w:r>
      <w:r w:rsidRPr="0097394B">
        <w:rPr>
          <w:sz w:val="12"/>
        </w:rPr>
        <w:t xml:space="preserve"> </w:t>
      </w:r>
      <w:r w:rsidRPr="0097394B">
        <w:rPr>
          <w:vanish/>
          <w:sz w:val="12"/>
        </w:rPr>
        <w:t>‘trunk’</w:t>
      </w:r>
      <w:r w:rsidRPr="0097394B">
        <w:rPr>
          <w:sz w:val="12"/>
        </w:rPr>
        <w:t xml:space="preserve"> </w:t>
      </w:r>
      <w:r w:rsidRPr="0097394B">
        <w:rPr>
          <w:vanish/>
          <w:sz w:val="12"/>
        </w:rPr>
        <w:t>or</w:t>
      </w:r>
      <w:r w:rsidRPr="0097394B">
        <w:rPr>
          <w:sz w:val="12"/>
        </w:rPr>
        <w:t xml:space="preserve"> </w:t>
      </w:r>
      <w:r w:rsidRPr="0097394B">
        <w:rPr>
          <w:vanish/>
          <w:sz w:val="12"/>
        </w:rPr>
        <w:t>‘seed’</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[or]</w:t>
      </w:r>
      <w:r w:rsidRPr="0097394B">
        <w:rPr>
          <w:sz w:val="12"/>
        </w:rPr>
        <w:t xml:space="preserve"> </w:t>
      </w:r>
      <w:r w:rsidRPr="0097394B">
        <w:rPr>
          <w:vanish/>
          <w:sz w:val="12"/>
        </w:rPr>
        <w:t>‘gate’</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[or]</w:t>
      </w:r>
      <w:r w:rsidRPr="0097394B">
        <w:rPr>
          <w:sz w:val="12"/>
        </w:rPr>
        <w:t xml:space="preserve"> </w:t>
      </w:r>
      <w:r w:rsidRPr="0097394B">
        <w:rPr>
          <w:vanish/>
          <w:sz w:val="12"/>
        </w:rPr>
        <w:t>‘axis’</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w:t>
      </w:r>
      <w:r w:rsidRPr="0097394B">
        <w:rPr>
          <w:sz w:val="12"/>
        </w:rPr>
        <w:t xml:space="preserve"> </w:t>
      </w:r>
      <w:r w:rsidRPr="0097394B">
        <w:rPr>
          <w:vanish/>
          <w:sz w:val="12"/>
        </w:rPr>
        <w:t>21),</w:t>
      </w:r>
      <w:r w:rsidRPr="0097394B">
        <w:rPr>
          <w:sz w:val="12"/>
        </w:rPr>
        <w:t xml:space="preserve"> </w:t>
      </w:r>
      <w:r w:rsidRPr="0097394B">
        <w:rPr>
          <w:vanish/>
          <w:sz w:val="12"/>
        </w:rPr>
        <w:t>and</w:t>
      </w:r>
      <w:r w:rsidRPr="0097394B">
        <w:rPr>
          <w:sz w:val="12"/>
        </w:rPr>
        <w:t xml:space="preserve"> </w:t>
      </w:r>
      <w:r w:rsidRPr="0097394B">
        <w:rPr>
          <w:vanish/>
          <w:sz w:val="12"/>
        </w:rPr>
        <w:t>tend</w:t>
      </w:r>
      <w:r w:rsidRPr="0097394B">
        <w:rPr>
          <w:sz w:val="12"/>
        </w:rPr>
        <w:t xml:space="preserve"> </w:t>
      </w:r>
      <w:r w:rsidRPr="0097394B">
        <w:rPr>
          <w:vanish/>
          <w:sz w:val="12"/>
        </w:rPr>
        <w:t>not</w:t>
      </w:r>
      <w:r w:rsidRPr="0097394B">
        <w:rPr>
          <w:sz w:val="12"/>
        </w:rPr>
        <w:t xml:space="preserve"> </w:t>
      </w:r>
      <w:r w:rsidRPr="0097394B">
        <w:rPr>
          <w:vanish/>
          <w:sz w:val="12"/>
        </w:rPr>
        <w:t>to</w:t>
      </w:r>
      <w:r w:rsidRPr="0097394B">
        <w:rPr>
          <w:sz w:val="12"/>
        </w:rPr>
        <w:t xml:space="preserve"> </w:t>
      </w:r>
      <w:r w:rsidRPr="0097394B">
        <w:rPr>
          <w:vanish/>
          <w:sz w:val="12"/>
        </w:rPr>
        <w:t>posit</w:t>
      </w:r>
      <w:r w:rsidRPr="0097394B">
        <w:rPr>
          <w:sz w:val="12"/>
        </w:rPr>
        <w:t xml:space="preserve"> </w:t>
      </w:r>
      <w:r w:rsidRPr="0097394B">
        <w:rPr>
          <w:vanish/>
          <w:sz w:val="12"/>
        </w:rPr>
        <w:t>a</w:t>
      </w:r>
      <w:r w:rsidRPr="0097394B">
        <w:rPr>
          <w:sz w:val="12"/>
        </w:rPr>
        <w:t xml:space="preserve"> </w:t>
      </w:r>
      <w:r w:rsidRPr="0097394B">
        <w:rPr>
          <w:vanish/>
          <w:sz w:val="12"/>
        </w:rPr>
        <w:t>reality</w:t>
      </w:r>
      <w:r w:rsidRPr="0097394B">
        <w:rPr>
          <w:sz w:val="12"/>
        </w:rPr>
        <w:t xml:space="preserve"> </w:t>
      </w:r>
      <w:r w:rsidRPr="0097394B">
        <w:rPr>
          <w:vanish/>
          <w:sz w:val="12"/>
        </w:rPr>
        <w:t>behind</w:t>
      </w:r>
      <w:r w:rsidRPr="0097394B">
        <w:rPr>
          <w:sz w:val="12"/>
        </w:rPr>
        <w:t xml:space="preserve"> </w:t>
      </w:r>
      <w:r w:rsidRPr="0097394B">
        <w:rPr>
          <w:vanish/>
          <w:sz w:val="12"/>
        </w:rPr>
        <w:t>appearances,</w:t>
      </w:r>
      <w:r w:rsidRPr="0097394B">
        <w:rPr>
          <w:sz w:val="12"/>
        </w:rPr>
        <w:t xml:space="preserve"> </w:t>
      </w:r>
      <w:r w:rsidRPr="0097394B">
        <w:rPr>
          <w:vanish/>
          <w:sz w:val="12"/>
        </w:rPr>
        <w:t>as</w:t>
      </w:r>
      <w:r w:rsidRPr="0097394B">
        <w:rPr>
          <w:sz w:val="12"/>
        </w:rPr>
        <w:t xml:space="preserve"> </w:t>
      </w:r>
      <w:r w:rsidRPr="0097394B">
        <w:rPr>
          <w:vanish/>
          <w:sz w:val="12"/>
        </w:rPr>
        <w:t>modernists/rationalists</w:t>
      </w:r>
      <w:r w:rsidRPr="0097394B">
        <w:rPr>
          <w:sz w:val="12"/>
        </w:rPr>
        <w:t xml:space="preserve"> </w:t>
      </w:r>
      <w:r w:rsidRPr="0097394B">
        <w:rPr>
          <w:vanish/>
          <w:sz w:val="12"/>
        </w:rPr>
        <w:t>do.</w:t>
      </w:r>
      <w:r w:rsidRPr="0097394B">
        <w:rPr>
          <w:sz w:val="12"/>
        </w:rPr>
        <w:t xml:space="preserve"> </w:t>
      </w:r>
      <w:r w:rsidRPr="0097394B">
        <w:rPr>
          <w:vanish/>
          <w:sz w:val="12"/>
        </w:rPr>
        <w:t>Taoist</w:t>
      </w:r>
      <w:r w:rsidRPr="0097394B">
        <w:rPr>
          <w:sz w:val="12"/>
        </w:rPr>
        <w:t xml:space="preserve"> </w:t>
      </w:r>
      <w:r w:rsidRPr="0097394B">
        <w:rPr>
          <w:vanish/>
          <w:sz w:val="12"/>
        </w:rPr>
        <w:t>thought</w:t>
      </w:r>
      <w:r w:rsidRPr="0097394B">
        <w:rPr>
          <w:sz w:val="12"/>
        </w:rPr>
        <w:t xml:space="preserve"> </w:t>
      </w:r>
      <w:r w:rsidRPr="0097394B">
        <w:rPr>
          <w:vanish/>
          <w:sz w:val="12"/>
        </w:rPr>
        <w:t>is</w:t>
      </w:r>
      <w:r w:rsidRPr="0097394B">
        <w:rPr>
          <w:sz w:val="12"/>
        </w:rPr>
        <w:t xml:space="preserve"> </w:t>
      </w:r>
      <w:r w:rsidRPr="0097394B">
        <w:rPr>
          <w:vanish/>
          <w:sz w:val="12"/>
        </w:rPr>
        <w:t>figured</w:t>
      </w:r>
      <w:r w:rsidRPr="0097394B">
        <w:rPr>
          <w:sz w:val="12"/>
        </w:rPr>
        <w:t xml:space="preserve"> </w:t>
      </w:r>
      <w:r w:rsidRPr="0097394B">
        <w:rPr>
          <w:vanish/>
          <w:sz w:val="12"/>
        </w:rPr>
        <w:t>against</w:t>
      </w:r>
      <w:r w:rsidRPr="0097394B">
        <w:rPr>
          <w:sz w:val="12"/>
        </w:rPr>
        <w:t xml:space="preserve"> </w:t>
      </w:r>
      <w:r w:rsidRPr="0097394B">
        <w:rPr>
          <w:vanish/>
          <w:sz w:val="12"/>
        </w:rPr>
        <w:t>a</w:t>
      </w:r>
      <w:r w:rsidRPr="0097394B">
        <w:rPr>
          <w:sz w:val="12"/>
        </w:rPr>
        <w:t xml:space="preserve"> </w:t>
      </w:r>
      <w:r w:rsidRPr="0097394B">
        <w:rPr>
          <w:vanish/>
          <w:sz w:val="12"/>
        </w:rPr>
        <w:t>very</w:t>
      </w:r>
      <w:r w:rsidRPr="0097394B">
        <w:rPr>
          <w:sz w:val="12"/>
        </w:rPr>
        <w:t xml:space="preserve"> </w:t>
      </w:r>
      <w:r w:rsidRPr="0097394B">
        <w:rPr>
          <w:vanish/>
          <w:sz w:val="12"/>
        </w:rPr>
        <w:t>different</w:t>
      </w:r>
      <w:r w:rsidRPr="0097394B">
        <w:rPr>
          <w:sz w:val="12"/>
        </w:rPr>
        <w:t xml:space="preserve"> </w:t>
      </w:r>
      <w:r w:rsidRPr="0097394B">
        <w:rPr>
          <w:vanish/>
          <w:sz w:val="12"/>
        </w:rPr>
        <w:t>metaphysical</w:t>
      </w:r>
      <w:r w:rsidRPr="0097394B">
        <w:rPr>
          <w:sz w:val="12"/>
        </w:rPr>
        <w:t xml:space="preserve"> </w:t>
      </w:r>
      <w:r w:rsidRPr="0097394B">
        <w:rPr>
          <w:vanish/>
          <w:sz w:val="12"/>
        </w:rPr>
        <w:t>ground.</w:t>
      </w:r>
      <w:r w:rsidRPr="0097394B">
        <w:rPr>
          <w:sz w:val="12"/>
        </w:rPr>
        <w:t xml:space="preserve"> </w:t>
      </w:r>
      <w:r w:rsidRPr="0097394B">
        <w:rPr>
          <w:vanish/>
          <w:sz w:val="12"/>
        </w:rPr>
        <w:t>As</w:t>
      </w:r>
      <w:r w:rsidRPr="0097394B">
        <w:rPr>
          <w:sz w:val="12"/>
        </w:rPr>
        <w:t xml:space="preserve"> </w:t>
      </w:r>
      <w:r w:rsidRPr="0097394B">
        <w:rPr>
          <w:vanish/>
          <w:sz w:val="12"/>
        </w:rPr>
        <w:t>Graham</w:t>
      </w:r>
      <w:r w:rsidRPr="0097394B">
        <w:rPr>
          <w:sz w:val="12"/>
        </w:rPr>
        <w:t xml:space="preserve"> </w:t>
      </w:r>
      <w:r w:rsidRPr="0097394B">
        <w:rPr>
          <w:vanish/>
          <w:sz w:val="12"/>
        </w:rPr>
        <w:t>says:</w:t>
      </w:r>
      <w:r w:rsidRPr="0097394B">
        <w:rPr>
          <w:sz w:val="12"/>
        </w:rPr>
        <w:t xml:space="preserve"> </w:t>
      </w:r>
      <w:r w:rsidRPr="0097394B">
        <w:rPr>
          <w:vanish/>
          <w:sz w:val="12"/>
        </w:rPr>
        <w:t>‘In</w:t>
      </w:r>
      <w:r w:rsidRPr="0097394B">
        <w:rPr>
          <w:sz w:val="12"/>
        </w:rPr>
        <w:t xml:space="preserve"> </w:t>
      </w:r>
      <w:r w:rsidRPr="0097394B">
        <w:rPr>
          <w:vanish/>
          <w:sz w:val="12"/>
        </w:rPr>
        <w:t>so</w:t>
      </w:r>
      <w:r w:rsidRPr="0097394B">
        <w:rPr>
          <w:sz w:val="12"/>
        </w:rPr>
        <w:t xml:space="preserve"> </w:t>
      </w:r>
      <w:r w:rsidRPr="0097394B">
        <w:rPr>
          <w:vanish/>
          <w:sz w:val="12"/>
        </w:rPr>
        <w:t>far</w:t>
      </w:r>
      <w:r w:rsidRPr="0097394B">
        <w:rPr>
          <w:sz w:val="12"/>
        </w:rPr>
        <w:t xml:space="preserve"> </w:t>
      </w:r>
      <w:r w:rsidRPr="0097394B">
        <w:rPr>
          <w:vanish/>
          <w:sz w:val="12"/>
        </w:rPr>
        <w:t>as</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co-ordinate</w:t>
      </w:r>
      <w:r w:rsidRPr="0097394B">
        <w:rPr>
          <w:sz w:val="12"/>
        </w:rPr>
        <w:t xml:space="preserve"> </w:t>
      </w:r>
      <w:r w:rsidRPr="0097394B">
        <w:rPr>
          <w:vanish/>
          <w:sz w:val="12"/>
        </w:rPr>
        <w:t>the</w:t>
      </w:r>
      <w:r w:rsidRPr="0097394B">
        <w:rPr>
          <w:sz w:val="12"/>
        </w:rPr>
        <w:t xml:space="preserve"> </w:t>
      </w:r>
      <w:r w:rsidRPr="0097394B">
        <w:rPr>
          <w:vanish/>
          <w:sz w:val="12"/>
        </w:rPr>
        <w:t>Chinese</w:t>
      </w:r>
      <w:r w:rsidRPr="0097394B">
        <w:rPr>
          <w:sz w:val="12"/>
        </w:rPr>
        <w:t xml:space="preserve"> </w:t>
      </w:r>
      <w:r w:rsidRPr="0097394B">
        <w:rPr>
          <w:vanish/>
          <w:sz w:val="12"/>
        </w:rPr>
        <w:t>concepts</w:t>
      </w:r>
      <w:r w:rsidRPr="0097394B">
        <w:rPr>
          <w:sz w:val="12"/>
        </w:rPr>
        <w:t xml:space="preserve"> </w:t>
      </w:r>
      <w:r w:rsidRPr="0097394B">
        <w:rPr>
          <w:vanish/>
          <w:sz w:val="12"/>
        </w:rPr>
        <w:t>with</w:t>
      </w:r>
      <w:r w:rsidRPr="0097394B">
        <w:rPr>
          <w:sz w:val="12"/>
        </w:rPr>
        <w:t xml:space="preserve"> </w:t>
      </w:r>
      <w:r w:rsidRPr="0097394B">
        <w:rPr>
          <w:vanish/>
          <w:sz w:val="12"/>
        </w:rPr>
        <w:t>our</w:t>
      </w:r>
      <w:r w:rsidRPr="0097394B">
        <w:rPr>
          <w:sz w:val="12"/>
        </w:rPr>
        <w:t xml:space="preserve"> </w:t>
      </w:r>
      <w:r w:rsidRPr="0097394B">
        <w:rPr>
          <w:vanish/>
          <w:sz w:val="12"/>
        </w:rPr>
        <w:t>own,</w:t>
      </w:r>
      <w:r w:rsidRPr="0097394B">
        <w:rPr>
          <w:sz w:val="12"/>
        </w:rPr>
        <w:t xml:space="preserve"> </w:t>
      </w:r>
      <w:r w:rsidRPr="0097394B">
        <w:rPr>
          <w:vanish/>
          <w:sz w:val="12"/>
        </w:rPr>
        <w:t>it</w:t>
      </w:r>
      <w:r w:rsidRPr="0097394B">
        <w:rPr>
          <w:sz w:val="12"/>
        </w:rPr>
        <w:t xml:space="preserve"> </w:t>
      </w:r>
      <w:r w:rsidRPr="0097394B">
        <w:rPr>
          <w:vanish/>
          <w:sz w:val="12"/>
        </w:rPr>
        <w:t>seems</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physical</w:t>
      </w:r>
      <w:r w:rsidRPr="0097394B">
        <w:rPr>
          <w:sz w:val="12"/>
        </w:rPr>
        <w:t xml:space="preserve"> </w:t>
      </w:r>
      <w:r w:rsidRPr="0097394B">
        <w:rPr>
          <w:vanish/>
          <w:sz w:val="12"/>
        </w:rPr>
        <w:t>world</w:t>
      </w:r>
      <w:r w:rsidRPr="0097394B">
        <w:rPr>
          <w:sz w:val="12"/>
        </w:rPr>
        <w:t xml:space="preserve"> </w:t>
      </w:r>
      <w:r w:rsidRPr="0097394B">
        <w:rPr>
          <w:vanish/>
          <w:sz w:val="12"/>
        </w:rPr>
        <w:t>has</w:t>
      </w:r>
      <w:r w:rsidRPr="0097394B">
        <w:rPr>
          <w:sz w:val="12"/>
        </w:rPr>
        <w:t xml:space="preserve"> </w:t>
      </w:r>
      <w:r w:rsidRPr="0097394B">
        <w:rPr>
          <w:vanish/>
          <w:sz w:val="12"/>
        </w:rPr>
        <w:t>more</w:t>
      </w:r>
      <w:r w:rsidRPr="0097394B">
        <w:rPr>
          <w:sz w:val="12"/>
        </w:rPr>
        <w:t xml:space="preserve"> </w:t>
      </w:r>
      <w:r w:rsidRPr="0097394B">
        <w:rPr>
          <w:vanish/>
          <w:sz w:val="12"/>
        </w:rPr>
        <w:t>being</w:t>
      </w:r>
      <w:r w:rsidRPr="0097394B">
        <w:rPr>
          <w:sz w:val="12"/>
        </w:rPr>
        <w:t xml:space="preserve"> </w:t>
      </w:r>
      <w:r w:rsidRPr="0097394B">
        <w:rPr>
          <w:vanish/>
          <w:sz w:val="12"/>
        </w:rPr>
        <w:t>and</w:t>
      </w:r>
      <w:r w:rsidRPr="0097394B">
        <w:rPr>
          <w:sz w:val="12"/>
        </w:rPr>
        <w:t xml:space="preserve"> </w:t>
      </w:r>
      <w:r w:rsidRPr="0097394B">
        <w:rPr>
          <w:vanish/>
          <w:sz w:val="12"/>
        </w:rPr>
        <w:t>reality</w:t>
      </w:r>
      <w:r w:rsidRPr="0097394B">
        <w:rPr>
          <w:sz w:val="12"/>
        </w:rPr>
        <w:t xml:space="preserve"> </w:t>
      </w:r>
      <w:r w:rsidRPr="0097394B">
        <w:rPr>
          <w:vanish/>
          <w:sz w:val="12"/>
        </w:rPr>
        <w:t>than</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However</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only</w:t>
      </w:r>
      <w:r w:rsidRPr="0097394B">
        <w:rPr>
          <w:sz w:val="12"/>
        </w:rPr>
        <w:t xml:space="preserve"> </w:t>
      </w:r>
      <w:r w:rsidRPr="0097394B">
        <w:rPr>
          <w:vanish/>
          <w:sz w:val="12"/>
        </w:rPr>
        <w:t>by</w:t>
      </w:r>
      <w:r w:rsidRPr="0097394B">
        <w:rPr>
          <w:sz w:val="12"/>
        </w:rPr>
        <w:t xml:space="preserve"> </w:t>
      </w:r>
      <w:r w:rsidRPr="0097394B">
        <w:rPr>
          <w:vanish/>
          <w:sz w:val="12"/>
        </w:rPr>
        <w:t>grasping</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that</w:t>
      </w:r>
      <w:r w:rsidRPr="0097394B">
        <w:rPr>
          <w:sz w:val="12"/>
        </w:rPr>
        <w:t xml:space="preserve"> </w:t>
      </w:r>
      <w:r w:rsidRPr="0097394B">
        <w:rPr>
          <w:vanish/>
          <w:sz w:val="12"/>
        </w:rPr>
        <w:t>we</w:t>
      </w:r>
      <w:r w:rsidRPr="0097394B">
        <w:rPr>
          <w:sz w:val="12"/>
        </w:rPr>
        <w:t xml:space="preserve"> </w:t>
      </w:r>
      <w:r w:rsidRPr="0097394B">
        <w:rPr>
          <w:vanish/>
          <w:sz w:val="12"/>
        </w:rPr>
        <w:t>mirror</w:t>
      </w:r>
      <w:r w:rsidRPr="0097394B">
        <w:rPr>
          <w:sz w:val="12"/>
        </w:rPr>
        <w:t xml:space="preserve"> </w:t>
      </w:r>
      <w:r w:rsidRPr="0097394B">
        <w:rPr>
          <w:vanish/>
          <w:sz w:val="12"/>
        </w:rPr>
        <w:t>the</w:t>
      </w:r>
      <w:r w:rsidRPr="0097394B">
        <w:rPr>
          <w:sz w:val="12"/>
        </w:rPr>
        <w:t xml:space="preserve"> </w:t>
      </w:r>
      <w:r w:rsidRPr="0097394B">
        <w:rPr>
          <w:vanish/>
          <w:sz w:val="12"/>
        </w:rPr>
        <w:t>physical</w:t>
      </w:r>
      <w:r w:rsidRPr="0097394B">
        <w:rPr>
          <w:sz w:val="12"/>
        </w:rPr>
        <w:t xml:space="preserve"> </w:t>
      </w:r>
      <w:r w:rsidRPr="0097394B">
        <w:rPr>
          <w:vanish/>
          <w:sz w:val="12"/>
        </w:rPr>
        <w:t>world</w:t>
      </w:r>
      <w:r w:rsidRPr="0097394B">
        <w:rPr>
          <w:sz w:val="12"/>
        </w:rPr>
        <w:t xml:space="preserve"> </w:t>
      </w:r>
      <w:r w:rsidRPr="0097394B">
        <w:rPr>
          <w:vanish/>
          <w:sz w:val="12"/>
        </w:rPr>
        <w:t>clearly</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w:t>
      </w:r>
      <w:r w:rsidRPr="0097394B">
        <w:rPr>
          <w:sz w:val="12"/>
        </w:rPr>
        <w:t xml:space="preserve"> </w:t>
      </w:r>
      <w:r w:rsidRPr="0097394B">
        <w:rPr>
          <w:vanish/>
          <w:sz w:val="12"/>
        </w:rPr>
        <w:t>21).</w:t>
      </w:r>
      <w:r w:rsidRPr="0097394B">
        <w:rPr>
          <w:sz w:val="12"/>
        </w:rPr>
        <w:t xml:space="preserve"> </w:t>
      </w:r>
      <w:r w:rsidRPr="0097394B">
        <w:rPr>
          <w:vanish/>
          <w:sz w:val="12"/>
        </w:rPr>
        <w:t>74</w:t>
      </w:r>
      <w:r w:rsidRPr="0097394B">
        <w:rPr>
          <w:sz w:val="12"/>
        </w:rPr>
        <w:t xml:space="preserve"> </w:t>
      </w:r>
      <w:r w:rsidRPr="0097394B">
        <w:rPr>
          <w:vanish/>
          <w:sz w:val="12"/>
        </w:rPr>
        <w:t>Ralph</w:t>
      </w:r>
      <w:r w:rsidRPr="0097394B">
        <w:rPr>
          <w:sz w:val="12"/>
        </w:rPr>
        <w:t xml:space="preserve"> </w:t>
      </w:r>
      <w:r w:rsidRPr="0097394B">
        <w:rPr>
          <w:vanish/>
          <w:sz w:val="12"/>
        </w:rPr>
        <w:t>Pettman</w:t>
      </w:r>
      <w:r w:rsidRPr="0097394B">
        <w:rPr>
          <w:sz w:val="12"/>
        </w:rPr>
        <w:t xml:space="preserve"> </w:t>
      </w:r>
      <w:r w:rsidRPr="0097394B">
        <w:rPr>
          <w:vanish/>
          <w:sz w:val="12"/>
        </w:rPr>
        <w:t>Modernist</w:t>
      </w:r>
      <w:r w:rsidRPr="0097394B">
        <w:rPr>
          <w:sz w:val="12"/>
        </w:rPr>
        <w:t xml:space="preserve"> </w:t>
      </w:r>
      <w:r w:rsidRPr="0097394B">
        <w:rPr>
          <w:vanish/>
          <w:sz w:val="12"/>
        </w:rPr>
        <w:t>proponents</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demur.</w:t>
      </w:r>
      <w:r w:rsidRPr="0097394B">
        <w:rPr>
          <w:sz w:val="12"/>
        </w:rPr>
        <w:t xml:space="preserve"> </w:t>
      </w:r>
      <w:r w:rsidRPr="0097394B">
        <w:rPr>
          <w:vanish/>
          <w:sz w:val="12"/>
        </w:rPr>
        <w:t>Enough</w:t>
      </w:r>
      <w:r w:rsidRPr="0097394B">
        <w:rPr>
          <w:sz w:val="12"/>
        </w:rPr>
        <w:t xml:space="preserve"> </w:t>
      </w:r>
      <w:r w:rsidRPr="0097394B">
        <w:rPr>
          <w:vanish/>
          <w:sz w:val="12"/>
        </w:rPr>
        <w:t>people</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live</w:t>
      </w:r>
      <w:r w:rsidRPr="0097394B">
        <w:rPr>
          <w:sz w:val="12"/>
        </w:rPr>
        <w:t xml:space="preserve"> </w:t>
      </w:r>
      <w:r w:rsidRPr="0097394B">
        <w:rPr>
          <w:vanish/>
          <w:sz w:val="12"/>
        </w:rPr>
        <w:t>as</w:t>
      </w:r>
      <w:r w:rsidRPr="0097394B">
        <w:rPr>
          <w:sz w:val="12"/>
        </w:rPr>
        <w:t xml:space="preserve"> </w:t>
      </w:r>
      <w:r w:rsidRPr="0097394B">
        <w:rPr>
          <w:vanish/>
          <w:sz w:val="12"/>
        </w:rPr>
        <w:t>if</w:t>
      </w:r>
      <w:r w:rsidRPr="0097394B">
        <w:rPr>
          <w:sz w:val="12"/>
        </w:rPr>
        <w:t xml:space="preserve"> </w:t>
      </w:r>
      <w:r w:rsidRPr="0097394B">
        <w:rPr>
          <w:vanish/>
          <w:sz w:val="12"/>
        </w:rPr>
        <w:t>modernist</w:t>
      </w:r>
      <w:r w:rsidRPr="0097394B">
        <w:rPr>
          <w:sz w:val="12"/>
        </w:rPr>
        <w:t xml:space="preserve"> </w:t>
      </w:r>
      <w:r w:rsidRPr="0097394B">
        <w:rPr>
          <w:vanish/>
          <w:sz w:val="12"/>
        </w:rPr>
        <w:t>conceptions</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ought</w:t>
      </w:r>
      <w:r w:rsidRPr="0097394B">
        <w:rPr>
          <w:sz w:val="12"/>
        </w:rPr>
        <w:t xml:space="preserve"> </w:t>
      </w:r>
      <w:r w:rsidRPr="0097394B">
        <w:rPr>
          <w:vanish/>
          <w:sz w:val="12"/>
        </w:rPr>
        <w:t>to</w:t>
      </w:r>
      <w:r w:rsidRPr="0097394B">
        <w:rPr>
          <w:sz w:val="12"/>
        </w:rPr>
        <w:t xml:space="preserve"> </w:t>
      </w:r>
      <w:r w:rsidRPr="0097394B">
        <w:rPr>
          <w:vanish/>
          <w:sz w:val="12"/>
        </w:rPr>
        <w:t>prevail,</w:t>
      </w:r>
      <w:r w:rsidRPr="0097394B">
        <w:rPr>
          <w:sz w:val="12"/>
        </w:rPr>
        <w:t xml:space="preserve"> </w:t>
      </w:r>
      <w:r w:rsidRPr="0097394B">
        <w:rPr>
          <w:vanish/>
          <w:sz w:val="12"/>
        </w:rPr>
        <w:t>they</w:t>
      </w:r>
      <w:r w:rsidRPr="0097394B">
        <w:rPr>
          <w:sz w:val="12"/>
        </w:rPr>
        <w:t xml:space="preserve"> </w:t>
      </w:r>
      <w:r w:rsidRPr="0097394B">
        <w:rPr>
          <w:vanish/>
          <w:sz w:val="12"/>
        </w:rPr>
        <w:t>note,</w:t>
      </w:r>
      <w:r w:rsidRPr="0097394B">
        <w:rPr>
          <w:sz w:val="12"/>
        </w:rPr>
        <w:t xml:space="preserve"> </w:t>
      </w:r>
      <w:r w:rsidRPr="0097394B">
        <w:rPr>
          <w:vanish/>
          <w:sz w:val="12"/>
        </w:rPr>
        <w:t>for</w:t>
      </w:r>
      <w:r w:rsidRPr="0097394B">
        <w:rPr>
          <w:sz w:val="12"/>
        </w:rPr>
        <w:t xml:space="preserve"> </w:t>
      </w:r>
      <w:r w:rsidRPr="0097394B">
        <w:rPr>
          <w:vanish/>
          <w:sz w:val="12"/>
        </w:rPr>
        <w:t>most</w:t>
      </w:r>
      <w:r w:rsidRPr="0097394B">
        <w:rPr>
          <w:sz w:val="12"/>
        </w:rPr>
        <w:t xml:space="preserve"> </w:t>
      </w:r>
      <w:r w:rsidRPr="0097394B">
        <w:rPr>
          <w:vanish/>
          <w:sz w:val="12"/>
        </w:rPr>
        <w:t>of</w:t>
      </w:r>
      <w:r w:rsidRPr="0097394B">
        <w:rPr>
          <w:sz w:val="12"/>
        </w:rPr>
        <w:t xml:space="preserve"> </w:t>
      </w:r>
      <w:r w:rsidRPr="0097394B">
        <w:rPr>
          <w:vanish/>
          <w:sz w:val="12"/>
        </w:rPr>
        <w:t>these</w:t>
      </w:r>
      <w:r w:rsidRPr="0097394B">
        <w:rPr>
          <w:sz w:val="12"/>
        </w:rPr>
        <w:t xml:space="preserve"> </w:t>
      </w:r>
      <w:r w:rsidRPr="0097394B">
        <w:rPr>
          <w:vanish/>
          <w:sz w:val="12"/>
        </w:rPr>
        <w:t>conceptions</w:t>
      </w:r>
      <w:r w:rsidRPr="0097394B">
        <w:rPr>
          <w:sz w:val="12"/>
        </w:rPr>
        <w:t xml:space="preserve"> </w:t>
      </w:r>
      <w:r w:rsidRPr="0097394B">
        <w:rPr>
          <w:vanish/>
          <w:sz w:val="12"/>
        </w:rPr>
        <w:t>to</w:t>
      </w:r>
      <w:r w:rsidRPr="0097394B">
        <w:rPr>
          <w:sz w:val="12"/>
        </w:rPr>
        <w:t xml:space="preserve"> </w:t>
      </w:r>
      <w:r w:rsidRPr="0097394B">
        <w:rPr>
          <w:vanish/>
          <w:sz w:val="12"/>
        </w:rPr>
        <w:t>prevail</w:t>
      </w:r>
      <w:r w:rsidRPr="0097394B">
        <w:rPr>
          <w:sz w:val="12"/>
        </w:rPr>
        <w:t xml:space="preserve"> </w:t>
      </w:r>
      <w:r w:rsidRPr="0097394B">
        <w:rPr>
          <w:vanish/>
          <w:sz w:val="12"/>
        </w:rPr>
        <w:t>in</w:t>
      </w:r>
      <w:r w:rsidRPr="0097394B">
        <w:rPr>
          <w:sz w:val="12"/>
        </w:rPr>
        <w:t xml:space="preserve"> </w:t>
      </w:r>
      <w:r w:rsidRPr="0097394B">
        <w:rPr>
          <w:vanish/>
          <w:sz w:val="12"/>
        </w:rPr>
        <w:t>practice.</w:t>
      </w:r>
      <w:r w:rsidRPr="0097394B">
        <w:rPr>
          <w:sz w:val="12"/>
        </w:rPr>
        <w:t xml:space="preserve"> </w:t>
      </w:r>
      <w:r w:rsidRPr="0097394B">
        <w:rPr>
          <w:vanish/>
          <w:sz w:val="12"/>
        </w:rPr>
        <w:t>Enough</w:t>
      </w:r>
      <w:r w:rsidRPr="0097394B">
        <w:rPr>
          <w:sz w:val="12"/>
        </w:rPr>
        <w:t xml:space="preserve"> </w:t>
      </w:r>
      <w:r w:rsidRPr="0097394B">
        <w:rPr>
          <w:vanish/>
          <w:sz w:val="12"/>
        </w:rPr>
        <w:t>people</w:t>
      </w:r>
      <w:r w:rsidRPr="0097394B">
        <w:rPr>
          <w:sz w:val="12"/>
        </w:rPr>
        <w:t xml:space="preserve"> </w:t>
      </w:r>
      <w:r w:rsidRPr="0097394B">
        <w:rPr>
          <w:vanish/>
          <w:sz w:val="12"/>
        </w:rPr>
        <w:t>behave</w:t>
      </w:r>
      <w:r w:rsidRPr="0097394B">
        <w:rPr>
          <w:sz w:val="12"/>
        </w:rPr>
        <w:t xml:space="preserve"> </w:t>
      </w:r>
      <w:r w:rsidRPr="0097394B">
        <w:rPr>
          <w:vanish/>
          <w:sz w:val="12"/>
        </w:rPr>
        <w:t>as</w:t>
      </w:r>
      <w:r w:rsidRPr="0097394B">
        <w:rPr>
          <w:sz w:val="12"/>
        </w:rPr>
        <w:t xml:space="preserve"> </w:t>
      </w:r>
      <w:r w:rsidRPr="0097394B">
        <w:rPr>
          <w:vanish/>
          <w:sz w:val="12"/>
        </w:rPr>
        <w:t>if</w:t>
      </w:r>
      <w:r w:rsidRPr="0097394B">
        <w:rPr>
          <w:sz w:val="12"/>
        </w:rPr>
        <w:t xml:space="preserve"> </w:t>
      </w:r>
      <w:r w:rsidRPr="0097394B">
        <w:rPr>
          <w:vanish/>
          <w:sz w:val="12"/>
        </w:rPr>
        <w:t>world</w:t>
      </w:r>
      <w:r w:rsidRPr="0097394B">
        <w:rPr>
          <w:sz w:val="12"/>
        </w:rPr>
        <w:t xml:space="preserve"> </w:t>
      </w:r>
      <w:r w:rsidRPr="0097394B">
        <w:rPr>
          <w:vanish/>
          <w:sz w:val="12"/>
        </w:rPr>
        <w:t>order</w:t>
      </w:r>
      <w:r w:rsidRPr="0097394B">
        <w:rPr>
          <w:sz w:val="12"/>
        </w:rPr>
        <w:t xml:space="preserve"> </w:t>
      </w:r>
      <w:r w:rsidRPr="0097394B">
        <w:rPr>
          <w:vanish/>
          <w:sz w:val="12"/>
        </w:rPr>
        <w:t>is</w:t>
      </w:r>
      <w:r w:rsidRPr="0097394B">
        <w:rPr>
          <w:sz w:val="12"/>
        </w:rPr>
        <w:t xml:space="preserve"> </w:t>
      </w:r>
      <w:r w:rsidRPr="0097394B">
        <w:rPr>
          <w:vanish/>
          <w:sz w:val="12"/>
        </w:rPr>
        <w:t>made</w:t>
      </w:r>
      <w:r w:rsidRPr="0097394B">
        <w:rPr>
          <w:sz w:val="12"/>
        </w:rPr>
        <w:t xml:space="preserve"> </w:t>
      </w:r>
      <w:r w:rsidRPr="0097394B">
        <w:rPr>
          <w:vanish/>
          <w:sz w:val="12"/>
        </w:rPr>
        <w:t>up</w:t>
      </w:r>
      <w:r w:rsidRPr="0097394B">
        <w:rPr>
          <w:sz w:val="12"/>
        </w:rPr>
        <w:t xml:space="preserve"> </w:t>
      </w:r>
      <w:r w:rsidRPr="0097394B">
        <w:rPr>
          <w:vanish/>
          <w:sz w:val="12"/>
        </w:rPr>
        <w:t>of</w:t>
      </w:r>
      <w:r w:rsidRPr="0097394B">
        <w:rPr>
          <w:sz w:val="12"/>
        </w:rPr>
        <w:t xml:space="preserve"> </w:t>
      </w:r>
      <w:r w:rsidRPr="0097394B">
        <w:rPr>
          <w:vanish/>
          <w:sz w:val="12"/>
        </w:rPr>
        <w:t>sovereign</w:t>
      </w:r>
      <w:r w:rsidRPr="0097394B">
        <w:rPr>
          <w:sz w:val="12"/>
        </w:rPr>
        <w:t xml:space="preserve"> </w:t>
      </w:r>
      <w:r w:rsidRPr="0097394B">
        <w:rPr>
          <w:vanish/>
          <w:sz w:val="12"/>
        </w:rPr>
        <w:t>states,</w:t>
      </w:r>
      <w:r w:rsidRPr="0097394B">
        <w:rPr>
          <w:sz w:val="12"/>
        </w:rPr>
        <w:t xml:space="preserve"> </w:t>
      </w:r>
      <w:r w:rsidRPr="0097394B">
        <w:rPr>
          <w:vanish/>
          <w:sz w:val="12"/>
        </w:rPr>
        <w:t>for</w:t>
      </w:r>
      <w:r w:rsidRPr="0097394B">
        <w:rPr>
          <w:sz w:val="12"/>
        </w:rPr>
        <w:t xml:space="preserve"> </w:t>
      </w:r>
      <w:r w:rsidRPr="0097394B">
        <w:rPr>
          <w:vanish/>
          <w:sz w:val="12"/>
        </w:rPr>
        <w:t>example,</w:t>
      </w:r>
      <w:r w:rsidRPr="0097394B">
        <w:rPr>
          <w:sz w:val="12"/>
        </w:rPr>
        <w:t xml:space="preserve"> </w:t>
      </w:r>
      <w:r w:rsidRPr="0097394B">
        <w:rPr>
          <w:vanish/>
          <w:sz w:val="12"/>
        </w:rPr>
        <w:t>for</w:t>
      </w:r>
      <w:r w:rsidRPr="0097394B">
        <w:rPr>
          <w:sz w:val="12"/>
        </w:rPr>
        <w:t xml:space="preserve"> </w:t>
      </w:r>
      <w:r w:rsidRPr="0097394B">
        <w:rPr>
          <w:vanish/>
          <w:sz w:val="12"/>
        </w:rPr>
        <w:t>this</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ordering</w:t>
      </w:r>
      <w:r w:rsidRPr="0097394B">
        <w:rPr>
          <w:sz w:val="12"/>
        </w:rPr>
        <w:t xml:space="preserve"> </w:t>
      </w:r>
      <w:r w:rsidRPr="0097394B">
        <w:rPr>
          <w:vanish/>
          <w:sz w:val="12"/>
        </w:rPr>
        <w:t>world</w:t>
      </w:r>
      <w:r w:rsidRPr="0097394B">
        <w:rPr>
          <w:sz w:val="12"/>
        </w:rPr>
        <w:t xml:space="preserve"> </w:t>
      </w:r>
      <w:r w:rsidRPr="0097394B">
        <w:rPr>
          <w:vanish/>
          <w:sz w:val="12"/>
        </w:rPr>
        <w:t>affairs</w:t>
      </w:r>
      <w:r w:rsidRPr="0097394B">
        <w:rPr>
          <w:sz w:val="12"/>
        </w:rPr>
        <w:t xml:space="preserve"> </w:t>
      </w:r>
      <w:r w:rsidRPr="0097394B">
        <w:rPr>
          <w:vanish/>
          <w:sz w:val="12"/>
        </w:rPr>
        <w:t>to</w:t>
      </w:r>
      <w:r w:rsidRPr="0097394B">
        <w:rPr>
          <w:sz w:val="12"/>
        </w:rPr>
        <w:t xml:space="preserve"> </w:t>
      </w:r>
      <w:r w:rsidRPr="0097394B">
        <w:rPr>
          <w:vanish/>
          <w:sz w:val="12"/>
        </w:rPr>
        <w:t>be</w:t>
      </w:r>
      <w:r w:rsidRPr="0097394B">
        <w:rPr>
          <w:sz w:val="12"/>
        </w:rPr>
        <w:t xml:space="preserve"> </w:t>
      </w:r>
      <w:r w:rsidRPr="0097394B">
        <w:rPr>
          <w:vanish/>
          <w:sz w:val="12"/>
        </w:rPr>
        <w:t>a</w:t>
      </w:r>
      <w:r w:rsidRPr="0097394B">
        <w:rPr>
          <w:sz w:val="12"/>
        </w:rPr>
        <w:t xml:space="preserve"> </w:t>
      </w:r>
      <w:r w:rsidRPr="0097394B">
        <w:rPr>
          <w:vanish/>
          <w:sz w:val="12"/>
        </w:rPr>
        <w:t>tangible,</w:t>
      </w:r>
      <w:r w:rsidRPr="0097394B">
        <w:rPr>
          <w:sz w:val="12"/>
        </w:rPr>
        <w:t xml:space="preserve"> </w:t>
      </w:r>
      <w:r w:rsidRPr="0097394B">
        <w:rPr>
          <w:vanish/>
          <w:sz w:val="12"/>
        </w:rPr>
        <w:t>global</w:t>
      </w:r>
      <w:r w:rsidRPr="0097394B">
        <w:rPr>
          <w:sz w:val="12"/>
        </w:rPr>
        <w:t xml:space="preserve"> </w:t>
      </w:r>
      <w:r w:rsidRPr="0097394B">
        <w:rPr>
          <w:vanish/>
          <w:sz w:val="12"/>
        </w:rPr>
        <w:t>reality.</w:t>
      </w:r>
      <w:r w:rsidRPr="0097394B">
        <w:rPr>
          <w:sz w:val="12"/>
        </w:rPr>
        <w:t xml:space="preserve"> </w:t>
      </w:r>
      <w:r w:rsidRPr="0097394B">
        <w:rPr>
          <w:vanish/>
          <w:sz w:val="12"/>
        </w:rPr>
        <w:t>The</w:t>
      </w:r>
      <w:r w:rsidRPr="0097394B">
        <w:rPr>
          <w:sz w:val="12"/>
        </w:rPr>
        <w:t xml:space="preserve"> </w:t>
      </w:r>
      <w:r w:rsidRPr="0097394B">
        <w:rPr>
          <w:vanish/>
          <w:sz w:val="12"/>
        </w:rPr>
        <w:t>same</w:t>
      </w:r>
      <w:r w:rsidRPr="0097394B">
        <w:rPr>
          <w:sz w:val="12"/>
        </w:rPr>
        <w:t xml:space="preserve"> </w:t>
      </w:r>
      <w:r w:rsidRPr="0097394B">
        <w:rPr>
          <w:vanish/>
          <w:sz w:val="12"/>
        </w:rPr>
        <w:t>applies</w:t>
      </w:r>
      <w:r w:rsidRPr="0097394B">
        <w:rPr>
          <w:sz w:val="12"/>
        </w:rPr>
        <w:t xml:space="preserve"> </w:t>
      </w:r>
      <w:r w:rsidRPr="0097394B">
        <w:rPr>
          <w:vanish/>
          <w:sz w:val="12"/>
        </w:rPr>
        <w:t>to</w:t>
      </w:r>
      <w:r w:rsidRPr="0097394B">
        <w:rPr>
          <w:sz w:val="12"/>
        </w:rPr>
        <w:t xml:space="preserve"> </w:t>
      </w:r>
      <w:r w:rsidRPr="0097394B">
        <w:rPr>
          <w:vanish/>
          <w:sz w:val="12"/>
        </w:rPr>
        <w:t>liberal</w:t>
      </w:r>
      <w:r w:rsidRPr="0097394B">
        <w:rPr>
          <w:sz w:val="12"/>
        </w:rPr>
        <w:t xml:space="preserve"> </w:t>
      </w:r>
      <w:r w:rsidRPr="0097394B">
        <w:rPr>
          <w:vanish/>
          <w:sz w:val="12"/>
        </w:rPr>
        <w:t>marketeering,</w:t>
      </w:r>
      <w:r w:rsidRPr="0097394B">
        <w:rPr>
          <w:sz w:val="12"/>
        </w:rPr>
        <w:t xml:space="preserve"> </w:t>
      </w:r>
      <w:r w:rsidRPr="0097394B">
        <w:rPr>
          <w:vanish/>
          <w:sz w:val="12"/>
        </w:rPr>
        <w:t>global</w:t>
      </w:r>
      <w:r w:rsidRPr="0097394B">
        <w:rPr>
          <w:sz w:val="12"/>
        </w:rPr>
        <w:t xml:space="preserve"> </w:t>
      </w:r>
      <w:r w:rsidRPr="0097394B">
        <w:rPr>
          <w:vanish/>
          <w:sz w:val="12"/>
        </w:rPr>
        <w:t>modes</w:t>
      </w:r>
      <w:r w:rsidRPr="0097394B">
        <w:rPr>
          <w:sz w:val="12"/>
        </w:rPr>
        <w:t xml:space="preserve"> </w:t>
      </w:r>
      <w:r w:rsidRPr="0097394B">
        <w:rPr>
          <w:vanish/>
          <w:sz w:val="12"/>
        </w:rPr>
        <w:t>of</w:t>
      </w:r>
      <w:r w:rsidRPr="0097394B">
        <w:rPr>
          <w:sz w:val="12"/>
        </w:rPr>
        <w:t xml:space="preserve"> </w:t>
      </w:r>
      <w:r w:rsidRPr="0097394B">
        <w:rPr>
          <w:vanish/>
          <w:sz w:val="12"/>
        </w:rPr>
        <w:t>making</w:t>
      </w:r>
      <w:r w:rsidRPr="0097394B">
        <w:rPr>
          <w:sz w:val="12"/>
        </w:rPr>
        <w:t xml:space="preserve"> </w:t>
      </w:r>
      <w:r w:rsidRPr="0097394B">
        <w:rPr>
          <w:vanish/>
          <w:sz w:val="12"/>
        </w:rPr>
        <w:t>civil</w:t>
      </w:r>
      <w:r w:rsidRPr="0097394B">
        <w:rPr>
          <w:sz w:val="12"/>
        </w:rPr>
        <w:t xml:space="preserve"> </w:t>
      </w:r>
      <w:r w:rsidRPr="0097394B">
        <w:rPr>
          <w:vanish/>
          <w:sz w:val="12"/>
        </w:rPr>
        <w:t>identity,</w:t>
      </w:r>
      <w:r w:rsidRPr="0097394B">
        <w:rPr>
          <w:sz w:val="12"/>
        </w:rPr>
        <w:t xml:space="preserve"> </w:t>
      </w:r>
      <w:r w:rsidRPr="0097394B">
        <w:rPr>
          <w:vanish/>
          <w:sz w:val="12"/>
        </w:rPr>
        <w:t>the</w:t>
      </w:r>
      <w:r w:rsidRPr="0097394B">
        <w:rPr>
          <w:sz w:val="12"/>
        </w:rPr>
        <w:t xml:space="preserve"> </w:t>
      </w:r>
      <w:r w:rsidRPr="0097394B">
        <w:rPr>
          <w:vanish/>
          <w:sz w:val="12"/>
        </w:rPr>
        <w:t>global</w:t>
      </w:r>
      <w:r w:rsidRPr="0097394B">
        <w:rPr>
          <w:sz w:val="12"/>
        </w:rPr>
        <w:t xml:space="preserve"> </w:t>
      </w:r>
      <w:r w:rsidRPr="0097394B">
        <w:rPr>
          <w:vanish/>
          <w:sz w:val="12"/>
        </w:rPr>
        <w:t>formation</w:t>
      </w:r>
      <w:r w:rsidRPr="0097394B">
        <w:rPr>
          <w:sz w:val="12"/>
        </w:rPr>
        <w:t xml:space="preserve"> </w:t>
      </w:r>
      <w:r w:rsidRPr="0097394B">
        <w:rPr>
          <w:vanish/>
          <w:sz w:val="12"/>
        </w:rPr>
        <w:t>of</w:t>
      </w:r>
      <w:r w:rsidRPr="0097394B">
        <w:rPr>
          <w:sz w:val="12"/>
        </w:rPr>
        <w:t xml:space="preserve"> </w:t>
      </w:r>
      <w:r w:rsidRPr="0097394B">
        <w:rPr>
          <w:vanish/>
          <w:sz w:val="12"/>
        </w:rPr>
        <w:t>capitalist</w:t>
      </w:r>
      <w:r w:rsidRPr="0097394B">
        <w:rPr>
          <w:sz w:val="12"/>
        </w:rPr>
        <w:t xml:space="preserve"> </w:t>
      </w:r>
      <w:r w:rsidRPr="0097394B">
        <w:rPr>
          <w:vanish/>
          <w:sz w:val="12"/>
        </w:rPr>
        <w:t>classes,</w:t>
      </w:r>
      <w:r w:rsidRPr="0097394B">
        <w:rPr>
          <w:sz w:val="12"/>
        </w:rPr>
        <w:t xml:space="preserve"> </w:t>
      </w:r>
      <w:r w:rsidRPr="0097394B">
        <w:rPr>
          <w:vanish/>
          <w:sz w:val="12"/>
        </w:rPr>
        <w:t>the</w:t>
      </w:r>
      <w:r w:rsidRPr="0097394B">
        <w:rPr>
          <w:sz w:val="12"/>
        </w:rPr>
        <w:t xml:space="preserve"> </w:t>
      </w:r>
      <w:r w:rsidRPr="0097394B">
        <w:rPr>
          <w:vanish/>
          <w:sz w:val="12"/>
        </w:rPr>
        <w:t>global</w:t>
      </w:r>
      <w:r w:rsidRPr="0097394B">
        <w:rPr>
          <w:sz w:val="12"/>
        </w:rPr>
        <w:t xml:space="preserve"> </w:t>
      </w:r>
      <w:r w:rsidRPr="0097394B">
        <w:rPr>
          <w:vanish/>
          <w:sz w:val="12"/>
        </w:rPr>
        <w:t>advent</w:t>
      </w:r>
      <w:r w:rsidRPr="0097394B">
        <w:rPr>
          <w:sz w:val="12"/>
        </w:rPr>
        <w:t xml:space="preserve"> </w:t>
      </w:r>
      <w:r w:rsidRPr="0097394B">
        <w:rPr>
          <w:vanish/>
          <w:sz w:val="12"/>
        </w:rPr>
        <w:t>of</w:t>
      </w:r>
      <w:r w:rsidRPr="0097394B">
        <w:rPr>
          <w:sz w:val="12"/>
        </w:rPr>
        <w:t xml:space="preserve"> </w:t>
      </w:r>
      <w:r w:rsidRPr="0097394B">
        <w:rPr>
          <w:vanish/>
          <w:sz w:val="12"/>
        </w:rPr>
        <w:t>social</w:t>
      </w:r>
      <w:r w:rsidRPr="0097394B">
        <w:rPr>
          <w:sz w:val="12"/>
        </w:rPr>
        <w:t xml:space="preserve"> </w:t>
      </w:r>
      <w:r w:rsidRPr="0097394B">
        <w:rPr>
          <w:vanish/>
          <w:sz w:val="12"/>
        </w:rPr>
        <w:t>movements,</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global</w:t>
      </w:r>
      <w:r w:rsidRPr="0097394B">
        <w:rPr>
          <w:sz w:val="12"/>
        </w:rPr>
        <w:t xml:space="preserve"> </w:t>
      </w:r>
      <w:r w:rsidRPr="0097394B">
        <w:rPr>
          <w:vanish/>
          <w:sz w:val="12"/>
        </w:rPr>
        <w:t>advent</w:t>
      </w:r>
      <w:r w:rsidRPr="0097394B">
        <w:rPr>
          <w:sz w:val="12"/>
        </w:rPr>
        <w:t xml:space="preserve"> </w:t>
      </w:r>
      <w:r w:rsidRPr="0097394B">
        <w:rPr>
          <w:vanish/>
          <w:sz w:val="12"/>
        </w:rPr>
        <w:t>of</w:t>
      </w:r>
      <w:r w:rsidRPr="0097394B">
        <w:rPr>
          <w:sz w:val="12"/>
        </w:rPr>
        <w:t xml:space="preserve"> </w:t>
      </w:r>
      <w:r w:rsidRPr="0097394B">
        <w:rPr>
          <w:vanish/>
          <w:sz w:val="12"/>
        </w:rPr>
        <w:t>gender-specific</w:t>
      </w:r>
      <w:r w:rsidRPr="0097394B">
        <w:rPr>
          <w:sz w:val="12"/>
        </w:rPr>
        <w:t xml:space="preserve"> </w:t>
      </w:r>
      <w:r w:rsidRPr="0097394B">
        <w:rPr>
          <w:vanish/>
          <w:sz w:val="12"/>
        </w:rPr>
        <w:t>practices.</w:t>
      </w:r>
      <w:r w:rsidRPr="0097394B">
        <w:rPr>
          <w:sz w:val="12"/>
        </w:rPr>
        <w:t xml:space="preserve"> </w:t>
      </w:r>
      <w:r w:rsidRPr="0097394B">
        <w:rPr>
          <w:vanish/>
          <w:sz w:val="12"/>
        </w:rPr>
        <w:t>There</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self-fulfilling</w:t>
      </w:r>
      <w:r w:rsidRPr="0097394B">
        <w:rPr>
          <w:sz w:val="12"/>
        </w:rPr>
        <w:t xml:space="preserve"> </w:t>
      </w:r>
      <w:r w:rsidRPr="0097394B">
        <w:rPr>
          <w:vanish/>
          <w:sz w:val="12"/>
        </w:rPr>
        <w:t>quality</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modernist</w:t>
      </w:r>
      <w:r w:rsidRPr="0097394B">
        <w:rPr>
          <w:sz w:val="12"/>
        </w:rPr>
        <w:t xml:space="preserve"> </w:t>
      </w:r>
      <w:r w:rsidRPr="0097394B">
        <w:rPr>
          <w:vanish/>
          <w:sz w:val="12"/>
        </w:rPr>
        <w:t>project,</w:t>
      </w:r>
      <w:r w:rsidRPr="0097394B">
        <w:rPr>
          <w:sz w:val="12"/>
        </w:rPr>
        <w:t xml:space="preserve"> </w:t>
      </w:r>
      <w:r w:rsidRPr="0097394B">
        <w:rPr>
          <w:vanish/>
          <w:sz w:val="12"/>
        </w:rPr>
        <w:t>and</w:t>
      </w:r>
      <w:r w:rsidRPr="0097394B">
        <w:rPr>
          <w:sz w:val="12"/>
        </w:rPr>
        <w:t xml:space="preserve"> </w:t>
      </w:r>
      <w:r w:rsidRPr="0097394B">
        <w:rPr>
          <w:vanish/>
          <w:sz w:val="12"/>
        </w:rPr>
        <w:t>we</w:t>
      </w:r>
      <w:r w:rsidRPr="0097394B">
        <w:rPr>
          <w:sz w:val="12"/>
        </w:rPr>
        <w:t xml:space="preserve"> </w:t>
      </w:r>
      <w:r w:rsidRPr="0097394B">
        <w:rPr>
          <w:vanish/>
          <w:sz w:val="12"/>
        </w:rPr>
        <w:t>must</w:t>
      </w:r>
      <w:r w:rsidRPr="0097394B">
        <w:rPr>
          <w:sz w:val="12"/>
        </w:rPr>
        <w:t xml:space="preserve"> </w:t>
      </w:r>
      <w:r w:rsidRPr="0097394B">
        <w:rPr>
          <w:vanish/>
          <w:sz w:val="12"/>
        </w:rPr>
        <w:t>deal</w:t>
      </w:r>
      <w:r w:rsidRPr="0097394B">
        <w:rPr>
          <w:sz w:val="12"/>
        </w:rPr>
        <w:t xml:space="preserve"> </w:t>
      </w:r>
      <w:r w:rsidRPr="0097394B">
        <w:rPr>
          <w:vanish/>
          <w:sz w:val="12"/>
        </w:rPr>
        <w:t>with</w:t>
      </w:r>
      <w:r w:rsidRPr="0097394B">
        <w:rPr>
          <w:sz w:val="12"/>
        </w:rPr>
        <w:t xml:space="preserve"> </w:t>
      </w:r>
      <w:r w:rsidRPr="0097394B">
        <w:rPr>
          <w:vanish/>
          <w:sz w:val="12"/>
        </w:rPr>
        <w:t>its</w:t>
      </w:r>
      <w:r w:rsidRPr="0097394B">
        <w:rPr>
          <w:sz w:val="12"/>
        </w:rPr>
        <w:t xml:space="preserve"> </w:t>
      </w:r>
      <w:r w:rsidRPr="0097394B">
        <w:rPr>
          <w:vanish/>
          <w:sz w:val="12"/>
        </w:rPr>
        <w:t>global</w:t>
      </w:r>
      <w:r w:rsidRPr="0097394B">
        <w:rPr>
          <w:sz w:val="12"/>
        </w:rPr>
        <w:t xml:space="preserve"> </w:t>
      </w:r>
      <w:r w:rsidRPr="0097394B">
        <w:rPr>
          <w:vanish/>
          <w:sz w:val="12"/>
        </w:rPr>
        <w:t>consequences,</w:t>
      </w:r>
      <w:r w:rsidRPr="0097394B">
        <w:rPr>
          <w:sz w:val="12"/>
        </w:rPr>
        <w:t xml:space="preserve"> </w:t>
      </w:r>
      <w:r w:rsidRPr="0097394B">
        <w:rPr>
          <w:vanish/>
          <w:sz w:val="12"/>
        </w:rPr>
        <w:t>they</w:t>
      </w:r>
      <w:r w:rsidRPr="0097394B">
        <w:rPr>
          <w:sz w:val="12"/>
        </w:rPr>
        <w:t xml:space="preserve"> </w:t>
      </w:r>
      <w:r w:rsidRPr="0097394B">
        <w:rPr>
          <w:vanish/>
          <w:sz w:val="12"/>
        </w:rPr>
        <w:t>argue,</w:t>
      </w:r>
      <w:r w:rsidRPr="0097394B">
        <w:rPr>
          <w:sz w:val="12"/>
        </w:rPr>
        <w:t xml:space="preserve"> </w:t>
      </w:r>
      <w:r w:rsidRPr="0097394B">
        <w:rPr>
          <w:vanish/>
          <w:sz w:val="12"/>
        </w:rPr>
        <w:t>whether</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critique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cause</w:t>
      </w:r>
      <w:r w:rsidRPr="0097394B">
        <w:rPr>
          <w:sz w:val="12"/>
        </w:rPr>
        <w:t xml:space="preserve"> </w:t>
      </w:r>
      <w:r w:rsidRPr="0097394B">
        <w:rPr>
          <w:vanish/>
          <w:sz w:val="12"/>
        </w:rPr>
        <w:t>is</w:t>
      </w:r>
      <w:r w:rsidRPr="0097394B">
        <w:rPr>
          <w:sz w:val="12"/>
        </w:rPr>
        <w:t xml:space="preserve"> </w:t>
      </w:r>
      <w:r w:rsidRPr="0097394B">
        <w:rPr>
          <w:vanish/>
          <w:sz w:val="12"/>
        </w:rPr>
        <w:t>valid</w:t>
      </w:r>
      <w:r w:rsidRPr="0097394B">
        <w:rPr>
          <w:sz w:val="12"/>
        </w:rPr>
        <w:t xml:space="preserve"> </w:t>
      </w:r>
      <w:r w:rsidRPr="0097394B">
        <w:rPr>
          <w:vanish/>
          <w:sz w:val="12"/>
        </w:rPr>
        <w:t>or</w:t>
      </w:r>
      <w:r w:rsidRPr="0097394B">
        <w:rPr>
          <w:sz w:val="12"/>
        </w:rPr>
        <w:t xml:space="preserve"> </w:t>
      </w:r>
      <w:r w:rsidRPr="0097394B">
        <w:rPr>
          <w:vanish/>
          <w:sz w:val="12"/>
        </w:rPr>
        <w:t>not.</w:t>
      </w:r>
      <w:r w:rsidRPr="0097394B">
        <w:rPr>
          <w:sz w:val="12"/>
        </w:rPr>
        <w:t xml:space="preserve"> </w:t>
      </w:r>
      <w:r w:rsidRPr="0097394B">
        <w:rPr>
          <w:vanish/>
          <w:sz w:val="12"/>
        </w:rPr>
        <w:t>This</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to</w:t>
      </w:r>
      <w:r w:rsidRPr="0097394B">
        <w:rPr>
          <w:sz w:val="12"/>
        </w:rPr>
        <w:t xml:space="preserve"> </w:t>
      </w:r>
      <w:r w:rsidRPr="0097394B">
        <w:rPr>
          <w:vanish/>
          <w:sz w:val="12"/>
        </w:rPr>
        <w:t>say</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people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live</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best</w:t>
      </w:r>
      <w:r w:rsidRPr="0097394B">
        <w:rPr>
          <w:sz w:val="12"/>
        </w:rPr>
        <w:t xml:space="preserve"> </w:t>
      </w:r>
      <w:r w:rsidRPr="0097394B">
        <w:rPr>
          <w:vanish/>
          <w:sz w:val="12"/>
        </w:rPr>
        <w:t>of</w:t>
      </w:r>
      <w:r w:rsidRPr="0097394B">
        <w:rPr>
          <w:sz w:val="12"/>
        </w:rPr>
        <w:t xml:space="preserve"> </w:t>
      </w:r>
      <w:r w:rsidRPr="0097394B">
        <w:rPr>
          <w:vanish/>
          <w:sz w:val="12"/>
        </w:rPr>
        <w:t>all</w:t>
      </w:r>
      <w:r w:rsidRPr="0097394B">
        <w:rPr>
          <w:sz w:val="12"/>
        </w:rPr>
        <w:t xml:space="preserve"> </w:t>
      </w:r>
      <w:r w:rsidRPr="0097394B">
        <w:rPr>
          <w:vanish/>
          <w:sz w:val="12"/>
        </w:rPr>
        <w:t>possible</w:t>
      </w:r>
      <w:r w:rsidRPr="0097394B">
        <w:rPr>
          <w:sz w:val="12"/>
        </w:rPr>
        <w:t xml:space="preserve"> </w:t>
      </w:r>
      <w:r w:rsidRPr="0097394B">
        <w:rPr>
          <w:vanish/>
          <w:sz w:val="12"/>
        </w:rPr>
        <w:t>worlds.</w:t>
      </w:r>
      <w:r w:rsidRPr="0097394B">
        <w:rPr>
          <w:sz w:val="12"/>
        </w:rPr>
        <w:t xml:space="preserve"> </w:t>
      </w:r>
      <w:r w:rsidRPr="0097394B">
        <w:rPr>
          <w:vanish/>
          <w:sz w:val="12"/>
        </w:rPr>
        <w:t>Perhaps</w:t>
      </w:r>
      <w:r w:rsidRPr="0097394B">
        <w:rPr>
          <w:sz w:val="12"/>
        </w:rPr>
        <w:t xml:space="preserve"> </w:t>
      </w:r>
      <w:r w:rsidRPr="0097394B">
        <w:rPr>
          <w:vanish/>
          <w:sz w:val="12"/>
        </w:rPr>
        <w:t>there</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preferred</w:t>
      </w:r>
      <w:r w:rsidRPr="0097394B">
        <w:rPr>
          <w:sz w:val="12"/>
        </w:rPr>
        <w:t xml:space="preserve"> </w:t>
      </w:r>
      <w:r w:rsidRPr="0097394B">
        <w:rPr>
          <w:vanish/>
          <w:sz w:val="12"/>
        </w:rPr>
        <w:t>alternative,</w:t>
      </w:r>
      <w:r w:rsidRPr="0097394B">
        <w:rPr>
          <w:sz w:val="12"/>
        </w:rPr>
        <w:t xml:space="preserve"> </w:t>
      </w:r>
      <w:r w:rsidRPr="0097394B">
        <w:rPr>
          <w:vanish/>
          <w:sz w:val="12"/>
        </w:rPr>
        <w:t>though</w:t>
      </w:r>
      <w:r w:rsidRPr="0097394B">
        <w:rPr>
          <w:sz w:val="12"/>
        </w:rPr>
        <w:t xml:space="preserve"> </w:t>
      </w:r>
      <w:r w:rsidRPr="0097394B">
        <w:rPr>
          <w:vanish/>
          <w:sz w:val="12"/>
        </w:rPr>
        <w:t>perhaps</w:t>
      </w:r>
      <w:r w:rsidRPr="0097394B">
        <w:rPr>
          <w:sz w:val="12"/>
        </w:rPr>
        <w:t xml:space="preserve"> </w:t>
      </w:r>
      <w:r w:rsidRPr="0097394B">
        <w:rPr>
          <w:vanish/>
          <w:sz w:val="12"/>
        </w:rPr>
        <w:t>(and</w:t>
      </w:r>
      <w:r w:rsidRPr="0097394B">
        <w:rPr>
          <w:sz w:val="12"/>
        </w:rPr>
        <w:t xml:space="preserve"> </w:t>
      </w:r>
      <w:r w:rsidRPr="0097394B">
        <w:rPr>
          <w:vanish/>
          <w:sz w:val="12"/>
        </w:rPr>
        <w:t>this</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thought)</w:t>
      </w:r>
      <w:r w:rsidRPr="0097394B">
        <w:rPr>
          <w:sz w:val="12"/>
        </w:rPr>
        <w:t xml:space="preserve"> </w:t>
      </w:r>
      <w:r w:rsidRPr="0097394B">
        <w:rPr>
          <w:vanish/>
          <w:sz w:val="12"/>
        </w:rPr>
        <w:t>there</w:t>
      </w:r>
      <w:r w:rsidRPr="0097394B">
        <w:rPr>
          <w:sz w:val="12"/>
        </w:rPr>
        <w:t xml:space="preserve"> </w:t>
      </w:r>
      <w:r w:rsidRPr="0097394B">
        <w:rPr>
          <w:vanish/>
          <w:sz w:val="12"/>
        </w:rPr>
        <w:t>is</w:t>
      </w:r>
      <w:r w:rsidRPr="0097394B">
        <w:rPr>
          <w:sz w:val="12"/>
        </w:rPr>
        <w:t xml:space="preserve"> </w:t>
      </w:r>
      <w:r w:rsidRPr="0097394B">
        <w:rPr>
          <w:vanish/>
          <w:sz w:val="12"/>
        </w:rPr>
        <w:t>no</w:t>
      </w:r>
      <w:r w:rsidRPr="0097394B">
        <w:rPr>
          <w:sz w:val="12"/>
        </w:rPr>
        <w:t xml:space="preserve"> </w:t>
      </w:r>
      <w:r w:rsidRPr="0097394B">
        <w:rPr>
          <w:vanish/>
          <w:sz w:val="12"/>
        </w:rPr>
        <w:t>‘preferred</w:t>
      </w:r>
      <w:r w:rsidRPr="0097394B">
        <w:rPr>
          <w:sz w:val="12"/>
        </w:rPr>
        <w:t xml:space="preserve"> </w:t>
      </w:r>
      <w:r w:rsidRPr="0097394B">
        <w:rPr>
          <w:vanish/>
          <w:sz w:val="12"/>
        </w:rPr>
        <w:t>alternative’</w:t>
      </w:r>
      <w:r w:rsidRPr="0097394B">
        <w:rPr>
          <w:sz w:val="12"/>
        </w:rPr>
        <w:t xml:space="preserve"> </w:t>
      </w:r>
      <w:r w:rsidRPr="0097394B">
        <w:rPr>
          <w:vanish/>
          <w:sz w:val="12"/>
        </w:rPr>
        <w:t>either,</w:t>
      </w:r>
      <w:r w:rsidRPr="0097394B">
        <w:rPr>
          <w:sz w:val="12"/>
        </w:rPr>
        <w:t xml:space="preserve"> </w:t>
      </w:r>
      <w:r w:rsidRPr="0097394B">
        <w:rPr>
          <w:vanish/>
          <w:sz w:val="12"/>
        </w:rPr>
        <w:t>at</w:t>
      </w:r>
      <w:r w:rsidRPr="0097394B">
        <w:rPr>
          <w:sz w:val="12"/>
        </w:rPr>
        <w:t xml:space="preserve"> </w:t>
      </w:r>
      <w:r w:rsidRPr="0097394B">
        <w:rPr>
          <w:vanish/>
          <w:sz w:val="12"/>
        </w:rPr>
        <w:t>least</w:t>
      </w:r>
      <w:r w:rsidRPr="0097394B">
        <w:rPr>
          <w:sz w:val="12"/>
        </w:rPr>
        <w:t xml:space="preserve"> </w:t>
      </w:r>
      <w:r w:rsidRPr="0097394B">
        <w:rPr>
          <w:vanish/>
          <w:sz w:val="12"/>
        </w:rPr>
        <w:t>of</w:t>
      </w:r>
      <w:r w:rsidRPr="0097394B">
        <w:rPr>
          <w:sz w:val="12"/>
        </w:rPr>
        <w:t xml:space="preserve"> </w:t>
      </w:r>
      <w:r w:rsidRPr="0097394B">
        <w:rPr>
          <w:vanish/>
          <w:sz w:val="12"/>
        </w:rPr>
        <w:t>a</w:t>
      </w:r>
      <w:r w:rsidRPr="0097394B">
        <w:rPr>
          <w:sz w:val="12"/>
        </w:rPr>
        <w:t xml:space="preserve"> </w:t>
      </w:r>
      <w:r w:rsidRPr="0097394B">
        <w:rPr>
          <w:vanish/>
          <w:sz w:val="12"/>
        </w:rPr>
        <w:t>rationally</w:t>
      </w:r>
      <w:r w:rsidRPr="0097394B">
        <w:rPr>
          <w:sz w:val="12"/>
        </w:rPr>
        <w:t xml:space="preserve"> </w:t>
      </w:r>
      <w:r w:rsidRPr="0097394B">
        <w:rPr>
          <w:vanish/>
          <w:sz w:val="12"/>
        </w:rPr>
        <w:t>accessible</w:t>
      </w:r>
      <w:r w:rsidRPr="0097394B">
        <w:rPr>
          <w:sz w:val="12"/>
        </w:rPr>
        <w:t xml:space="preserve"> </w:t>
      </w:r>
      <w:r w:rsidRPr="0097394B">
        <w:rPr>
          <w:vanish/>
          <w:sz w:val="12"/>
        </w:rPr>
        <w:t>sort.</w:t>
      </w:r>
      <w:r w:rsidRPr="0097394B">
        <w:rPr>
          <w:sz w:val="12"/>
        </w:rPr>
        <w:t xml:space="preserve"> </w:t>
      </w:r>
      <w:r w:rsidRPr="0097394B">
        <w:rPr>
          <w:vanish/>
          <w:sz w:val="12"/>
        </w:rPr>
        <w:t>Perhaps</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matter</w:t>
      </w:r>
      <w:r w:rsidRPr="0097394B">
        <w:rPr>
          <w:sz w:val="12"/>
        </w:rPr>
        <w:t xml:space="preserve"> </w:t>
      </w:r>
      <w:r w:rsidRPr="0097394B">
        <w:rPr>
          <w:vanish/>
          <w:sz w:val="12"/>
        </w:rPr>
        <w:t>of</w:t>
      </w:r>
      <w:r w:rsidRPr="0097394B">
        <w:rPr>
          <w:sz w:val="12"/>
        </w:rPr>
        <w:t xml:space="preserve"> </w:t>
      </w:r>
      <w:r w:rsidRPr="0097394B">
        <w:rPr>
          <w:vanish/>
          <w:sz w:val="12"/>
        </w:rPr>
        <w:t>standing</w:t>
      </w:r>
      <w:r w:rsidRPr="0097394B">
        <w:rPr>
          <w:sz w:val="12"/>
        </w:rPr>
        <w:t xml:space="preserve"> </w:t>
      </w:r>
      <w:r w:rsidRPr="0097394B">
        <w:rPr>
          <w:vanish/>
          <w:sz w:val="12"/>
        </w:rPr>
        <w:t>back</w:t>
      </w:r>
      <w:r w:rsidRPr="0097394B">
        <w:rPr>
          <w:sz w:val="12"/>
        </w:rPr>
        <w:t xml:space="preserve"> </w:t>
      </w:r>
      <w:r w:rsidRPr="0097394B">
        <w:rPr>
          <w:vanish/>
          <w:sz w:val="12"/>
        </w:rPr>
        <w:t>to</w:t>
      </w:r>
      <w:r w:rsidRPr="0097394B">
        <w:rPr>
          <w:sz w:val="12"/>
        </w:rPr>
        <w:t xml:space="preserve"> </w:t>
      </w:r>
      <w:r w:rsidRPr="0097394B">
        <w:rPr>
          <w:vanish/>
          <w:sz w:val="12"/>
        </w:rPr>
        <w:t>look</w:t>
      </w:r>
      <w:r w:rsidRPr="0097394B">
        <w:rPr>
          <w:sz w:val="12"/>
        </w:rPr>
        <w:t xml:space="preserve"> </w:t>
      </w:r>
      <w:r w:rsidRPr="0097394B">
        <w:rPr>
          <w:vanish/>
          <w:sz w:val="12"/>
        </w:rPr>
        <w:t>at</w:t>
      </w:r>
      <w:r w:rsidRPr="0097394B">
        <w:rPr>
          <w:sz w:val="12"/>
        </w:rPr>
        <w:t xml:space="preserve"> </w:t>
      </w:r>
      <w:r w:rsidRPr="0097394B">
        <w:rPr>
          <w:vanish/>
          <w:sz w:val="12"/>
        </w:rPr>
        <w:t>this</w:t>
      </w:r>
      <w:r w:rsidRPr="0097394B">
        <w:rPr>
          <w:sz w:val="12"/>
        </w:rPr>
        <w:t xml:space="preserve"> </w:t>
      </w:r>
      <w:r w:rsidRPr="0097394B">
        <w:rPr>
          <w:vanish/>
          <w:sz w:val="12"/>
        </w:rPr>
        <w:t>cosmos</w:t>
      </w:r>
      <w:r w:rsidRPr="0097394B">
        <w:rPr>
          <w:sz w:val="12"/>
        </w:rPr>
        <w:t xml:space="preserve"> </w:t>
      </w:r>
      <w:r w:rsidRPr="0097394B">
        <w:rPr>
          <w:vanish/>
          <w:sz w:val="12"/>
        </w:rPr>
        <w:t>that</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all</w:t>
      </w:r>
      <w:r w:rsidRPr="0097394B">
        <w:rPr>
          <w:sz w:val="12"/>
        </w:rPr>
        <w:t xml:space="preserve"> </w:t>
      </w:r>
      <w:r w:rsidRPr="0097394B">
        <w:rPr>
          <w:vanish/>
          <w:sz w:val="12"/>
        </w:rPr>
        <w:t>in,</w:t>
      </w:r>
      <w:r w:rsidRPr="0097394B">
        <w:rPr>
          <w:sz w:val="12"/>
        </w:rPr>
        <w:t xml:space="preserve"> </w:t>
      </w:r>
      <w:r w:rsidRPr="0097394B">
        <w:rPr>
          <w:vanish/>
          <w:sz w:val="12"/>
        </w:rPr>
        <w:t>then</w:t>
      </w:r>
      <w:r w:rsidRPr="0097394B">
        <w:rPr>
          <w:sz w:val="12"/>
        </w:rPr>
        <w:t xml:space="preserve"> </w:t>
      </w:r>
      <w:r w:rsidRPr="0097394B">
        <w:rPr>
          <w:vanish/>
          <w:sz w:val="12"/>
        </w:rPr>
        <w:t>standing</w:t>
      </w:r>
      <w:r w:rsidRPr="0097394B">
        <w:rPr>
          <w:sz w:val="12"/>
        </w:rPr>
        <w:t xml:space="preserve"> </w:t>
      </w:r>
      <w:r w:rsidRPr="0097394B">
        <w:rPr>
          <w:vanish/>
          <w:sz w:val="12"/>
        </w:rPr>
        <w:t>close</w:t>
      </w:r>
      <w:r w:rsidRPr="0097394B">
        <w:rPr>
          <w:sz w:val="12"/>
        </w:rPr>
        <w:t xml:space="preserve"> </w:t>
      </w:r>
      <w:r w:rsidRPr="0097394B">
        <w:rPr>
          <w:vanish/>
          <w:sz w:val="12"/>
        </w:rPr>
        <w:t>to</w:t>
      </w:r>
      <w:r w:rsidRPr="0097394B">
        <w:rPr>
          <w:sz w:val="12"/>
        </w:rPr>
        <w:t xml:space="preserve"> </w:t>
      </w:r>
      <w:r w:rsidRPr="0097394B">
        <w:rPr>
          <w:vanish/>
          <w:sz w:val="12"/>
        </w:rPr>
        <w:t>listen,</w:t>
      </w:r>
      <w:r w:rsidRPr="0097394B">
        <w:rPr>
          <w:sz w:val="12"/>
        </w:rPr>
        <w:t xml:space="preserve"> </w:t>
      </w:r>
      <w:r w:rsidRPr="0097394B">
        <w:rPr>
          <w:vanish/>
          <w:sz w:val="12"/>
        </w:rPr>
        <w:t>then</w:t>
      </w:r>
      <w:r w:rsidRPr="0097394B">
        <w:rPr>
          <w:sz w:val="12"/>
        </w:rPr>
        <w:t xml:space="preserve"> </w:t>
      </w:r>
      <w:r w:rsidRPr="0097394B">
        <w:rPr>
          <w:vanish/>
          <w:sz w:val="12"/>
        </w:rPr>
        <w:t>feeling</w:t>
      </w:r>
      <w:r w:rsidRPr="0097394B">
        <w:rPr>
          <w:sz w:val="12"/>
        </w:rPr>
        <w:t xml:space="preserve"> </w:t>
      </w:r>
      <w:r w:rsidRPr="0097394B">
        <w:rPr>
          <w:vanish/>
          <w:sz w:val="12"/>
        </w:rPr>
        <w:t>as</w:t>
      </w:r>
      <w:r w:rsidRPr="0097394B">
        <w:rPr>
          <w:sz w:val="12"/>
        </w:rPr>
        <w:t xml:space="preserve"> </w:t>
      </w:r>
      <w:r w:rsidRPr="0097394B">
        <w:rPr>
          <w:vanish/>
          <w:sz w:val="12"/>
        </w:rPr>
        <w:t>best</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for</w:t>
      </w:r>
      <w:r w:rsidRPr="0097394B">
        <w:rPr>
          <w:sz w:val="12"/>
        </w:rPr>
        <w:t xml:space="preserve"> </w:t>
      </w:r>
      <w:r w:rsidRPr="0097394B">
        <w:rPr>
          <w:vanish/>
          <w:sz w:val="12"/>
        </w:rPr>
        <w:t>how</w:t>
      </w:r>
      <w:r w:rsidRPr="0097394B">
        <w:rPr>
          <w:sz w:val="12"/>
        </w:rPr>
        <w:t xml:space="preserve"> </w:t>
      </w:r>
      <w:r w:rsidRPr="0097394B">
        <w:rPr>
          <w:vanish/>
          <w:sz w:val="12"/>
        </w:rPr>
        <w:t>it</w:t>
      </w:r>
      <w:r w:rsidRPr="0097394B">
        <w:rPr>
          <w:sz w:val="12"/>
        </w:rPr>
        <w:t xml:space="preserve"> </w:t>
      </w:r>
      <w:r w:rsidRPr="0097394B">
        <w:rPr>
          <w:vanish/>
          <w:sz w:val="12"/>
        </w:rPr>
        <w:t>moves,</w:t>
      </w:r>
      <w:r w:rsidRPr="0097394B">
        <w:rPr>
          <w:sz w:val="12"/>
        </w:rPr>
        <w:t xml:space="preserve"> </w:t>
      </w:r>
      <w:r w:rsidRPr="0097394B">
        <w:rPr>
          <w:vanish/>
          <w:sz w:val="12"/>
        </w:rPr>
        <w:t>before</w:t>
      </w:r>
      <w:r w:rsidRPr="0097394B">
        <w:rPr>
          <w:sz w:val="12"/>
        </w:rPr>
        <w:t xml:space="preserve"> </w:t>
      </w:r>
      <w:r w:rsidRPr="0097394B">
        <w:rPr>
          <w:vanish/>
          <w:sz w:val="12"/>
        </w:rPr>
        <w:t>standing</w:t>
      </w:r>
      <w:r w:rsidRPr="0097394B">
        <w:rPr>
          <w:sz w:val="12"/>
        </w:rPr>
        <w:t xml:space="preserve"> </w:t>
      </w:r>
      <w:r w:rsidRPr="0097394B">
        <w:rPr>
          <w:vanish/>
          <w:sz w:val="12"/>
        </w:rPr>
        <w:t>back</w:t>
      </w:r>
      <w:r w:rsidRPr="0097394B">
        <w:rPr>
          <w:sz w:val="12"/>
        </w:rPr>
        <w:t xml:space="preserve"> </w:t>
      </w:r>
      <w:r w:rsidRPr="0097394B">
        <w:rPr>
          <w:vanish/>
          <w:sz w:val="12"/>
        </w:rPr>
        <w:t>to</w:t>
      </w:r>
      <w:r w:rsidRPr="0097394B">
        <w:rPr>
          <w:sz w:val="12"/>
        </w:rPr>
        <w:t xml:space="preserve"> </w:t>
      </w:r>
      <w:r w:rsidRPr="0097394B">
        <w:rPr>
          <w:vanish/>
          <w:sz w:val="12"/>
        </w:rPr>
        <w:t>look</w:t>
      </w:r>
      <w:r w:rsidRPr="0097394B">
        <w:rPr>
          <w:sz w:val="12"/>
        </w:rPr>
        <w:t xml:space="preserve"> </w:t>
      </w:r>
      <w:r w:rsidRPr="0097394B">
        <w:rPr>
          <w:vanish/>
          <w:sz w:val="12"/>
        </w:rPr>
        <w:t>once</w:t>
      </w:r>
      <w:r w:rsidRPr="0097394B">
        <w:rPr>
          <w:sz w:val="12"/>
        </w:rPr>
        <w:t xml:space="preserve"> </w:t>
      </w:r>
      <w:r w:rsidRPr="0097394B">
        <w:rPr>
          <w:vanish/>
          <w:sz w:val="12"/>
        </w:rPr>
        <w:t>more.</w:t>
      </w:r>
      <w:r w:rsidRPr="0097394B">
        <w:rPr>
          <w:sz w:val="12"/>
        </w:rPr>
        <w:t xml:space="preserve"> </w:t>
      </w:r>
      <w:r w:rsidRPr="0097394B">
        <w:rPr>
          <w:vanish/>
          <w:sz w:val="12"/>
        </w:rPr>
        <w:t>Perhaps</w:t>
      </w:r>
      <w:r w:rsidRPr="0097394B">
        <w:rPr>
          <w:sz w:val="12"/>
        </w:rPr>
        <w:t xml:space="preserve"> </w:t>
      </w:r>
      <w:r w:rsidRPr="0097394B">
        <w:rPr>
          <w:vanish/>
          <w:sz w:val="12"/>
        </w:rPr>
        <w:t>we</w:t>
      </w:r>
      <w:r w:rsidRPr="0097394B">
        <w:rPr>
          <w:sz w:val="12"/>
        </w:rPr>
        <w:t xml:space="preserve"> </w:t>
      </w:r>
      <w:r w:rsidRPr="0097394B">
        <w:rPr>
          <w:vanish/>
          <w:sz w:val="12"/>
        </w:rPr>
        <w:t>might</w:t>
      </w:r>
      <w:r w:rsidRPr="0097394B">
        <w:rPr>
          <w:sz w:val="12"/>
        </w:rPr>
        <w:t xml:space="preserve"> </w:t>
      </w:r>
      <w:r w:rsidRPr="0097394B">
        <w:rPr>
          <w:vanish/>
          <w:sz w:val="12"/>
        </w:rPr>
        <w:t>even</w:t>
      </w:r>
      <w:r w:rsidRPr="0097394B">
        <w:rPr>
          <w:sz w:val="12"/>
        </w:rPr>
        <w:t xml:space="preserve"> </w:t>
      </w:r>
      <w:r w:rsidRPr="0097394B">
        <w:rPr>
          <w:vanish/>
          <w:sz w:val="12"/>
        </w:rPr>
        <w:t>learn</w:t>
      </w:r>
      <w:r w:rsidRPr="0097394B">
        <w:rPr>
          <w:sz w:val="12"/>
        </w:rPr>
        <w:t xml:space="preserve"> </w:t>
      </w:r>
      <w:r w:rsidRPr="0097394B">
        <w:rPr>
          <w:vanish/>
          <w:sz w:val="12"/>
        </w:rPr>
        <w:t>something</w:t>
      </w:r>
      <w:r w:rsidRPr="0097394B">
        <w:rPr>
          <w:sz w:val="12"/>
        </w:rPr>
        <w:t xml:space="preserve"> </w:t>
      </w:r>
      <w:r w:rsidRPr="0097394B">
        <w:rPr>
          <w:vanish/>
          <w:sz w:val="12"/>
        </w:rPr>
        <w:t>in</w:t>
      </w:r>
      <w:r w:rsidRPr="0097394B">
        <w:rPr>
          <w:sz w:val="12"/>
        </w:rPr>
        <w:t xml:space="preserve"> </w:t>
      </w:r>
      <w:r w:rsidRPr="0097394B">
        <w:rPr>
          <w:vanish/>
          <w:sz w:val="12"/>
        </w:rPr>
        <w:t>taking</w:t>
      </w:r>
      <w:r w:rsidRPr="0097394B">
        <w:rPr>
          <w:sz w:val="12"/>
        </w:rPr>
        <w:t xml:space="preserve"> </w:t>
      </w:r>
      <w:r w:rsidRPr="0097394B">
        <w:rPr>
          <w:vanish/>
          <w:sz w:val="12"/>
        </w:rPr>
        <w:t>ourselves</w:t>
      </w:r>
      <w:r w:rsidRPr="0097394B">
        <w:rPr>
          <w:sz w:val="12"/>
        </w:rPr>
        <w:t xml:space="preserve"> </w:t>
      </w:r>
      <w:r w:rsidRPr="0097394B">
        <w:rPr>
          <w:vanish/>
          <w:sz w:val="12"/>
        </w:rPr>
        <w:t>through</w:t>
      </w:r>
      <w:r w:rsidRPr="0097394B">
        <w:rPr>
          <w:sz w:val="12"/>
        </w:rPr>
        <w:t xml:space="preserve"> </w:t>
      </w:r>
      <w:r w:rsidRPr="0097394B">
        <w:rPr>
          <w:vanish/>
          <w:sz w:val="12"/>
        </w:rPr>
        <w:t>such</w:t>
      </w:r>
      <w:r w:rsidRPr="0097394B">
        <w:rPr>
          <w:sz w:val="12"/>
        </w:rPr>
        <w:t xml:space="preserve"> </w:t>
      </w:r>
      <w:r w:rsidRPr="0097394B">
        <w:rPr>
          <w:vanish/>
          <w:sz w:val="12"/>
        </w:rPr>
        <w:t>a</w:t>
      </w:r>
      <w:r w:rsidRPr="0097394B">
        <w:rPr>
          <w:sz w:val="12"/>
        </w:rPr>
        <w:t xml:space="preserve"> </w:t>
      </w:r>
      <w:r w:rsidRPr="0097394B">
        <w:rPr>
          <w:vanish/>
          <w:sz w:val="12"/>
        </w:rPr>
        <w:t>process,</w:t>
      </w:r>
      <w:r w:rsidRPr="0097394B">
        <w:rPr>
          <w:sz w:val="12"/>
        </w:rPr>
        <w:t xml:space="preserve"> </w:t>
      </w:r>
      <w:r w:rsidRPr="0097394B">
        <w:rPr>
          <w:vanish/>
          <w:sz w:val="12"/>
        </w:rPr>
        <w:t>something</w:t>
      </w:r>
      <w:r w:rsidRPr="0097394B">
        <w:rPr>
          <w:sz w:val="12"/>
        </w:rPr>
        <w:t xml:space="preserve"> </w:t>
      </w:r>
      <w:r w:rsidRPr="0097394B">
        <w:rPr>
          <w:vanish/>
          <w:sz w:val="12"/>
        </w:rPr>
        <w:t>we</w:t>
      </w:r>
      <w:r w:rsidRPr="0097394B">
        <w:rPr>
          <w:sz w:val="12"/>
        </w:rPr>
        <w:t xml:space="preserve"> </w:t>
      </w:r>
      <w:r w:rsidRPr="0097394B">
        <w:rPr>
          <w:vanish/>
          <w:sz w:val="12"/>
        </w:rPr>
        <w:t>might</w:t>
      </w:r>
      <w:r w:rsidRPr="0097394B">
        <w:rPr>
          <w:sz w:val="12"/>
        </w:rPr>
        <w:t xml:space="preserve"> </w:t>
      </w:r>
      <w:r w:rsidRPr="0097394B">
        <w:rPr>
          <w:vanish/>
          <w:sz w:val="12"/>
        </w:rPr>
        <w:t>need</w:t>
      </w:r>
      <w:r w:rsidRPr="0097394B">
        <w:rPr>
          <w:sz w:val="12"/>
        </w:rPr>
        <w:t xml:space="preserve"> </w:t>
      </w:r>
      <w:r w:rsidRPr="0097394B">
        <w:rPr>
          <w:vanish/>
          <w:sz w:val="12"/>
        </w:rPr>
        <w:t>to</w:t>
      </w:r>
      <w:r w:rsidRPr="0097394B">
        <w:rPr>
          <w:sz w:val="12"/>
        </w:rPr>
        <w:t xml:space="preserve"> </w:t>
      </w:r>
      <w:r w:rsidRPr="0097394B">
        <w:rPr>
          <w:vanish/>
          <w:sz w:val="12"/>
        </w:rPr>
        <w:t>know</w:t>
      </w:r>
      <w:r w:rsidRPr="0097394B">
        <w:rPr>
          <w:sz w:val="12"/>
        </w:rPr>
        <w:t xml:space="preserve"> </w:t>
      </w:r>
      <w:r w:rsidRPr="0097394B">
        <w:rPr>
          <w:vanish/>
          <w:sz w:val="12"/>
        </w:rPr>
        <w:t>if</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to</w:t>
      </w:r>
      <w:r w:rsidRPr="0097394B">
        <w:rPr>
          <w:sz w:val="12"/>
        </w:rPr>
        <w:t xml:space="preserve"> </w:t>
      </w:r>
      <w:r w:rsidRPr="0097394B">
        <w:rPr>
          <w:vanish/>
          <w:sz w:val="12"/>
        </w:rPr>
        <w:t>understand</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4.2</w:t>
      </w:r>
      <w:r w:rsidRPr="0097394B">
        <w:rPr>
          <w:sz w:val="12"/>
        </w:rPr>
        <w:t xml:space="preserve"> </w:t>
      </w:r>
      <w:r w:rsidRPr="0097394B">
        <w:rPr>
          <w:vanish/>
          <w:sz w:val="12"/>
        </w:rPr>
        <w:t>Comparing</w:t>
      </w:r>
      <w:r w:rsidRPr="0097394B">
        <w:rPr>
          <w:sz w:val="12"/>
        </w:rPr>
        <w:t xml:space="preserve"> </w:t>
      </w:r>
      <w:r w:rsidRPr="0097394B">
        <w:rPr>
          <w:vanish/>
          <w:sz w:val="12"/>
        </w:rPr>
        <w:t>Taoist</w:t>
      </w:r>
      <w:r w:rsidRPr="0097394B">
        <w:rPr>
          <w:sz w:val="12"/>
        </w:rPr>
        <w:t xml:space="preserve"> </w:t>
      </w:r>
      <w:r w:rsidRPr="0097394B">
        <w:rPr>
          <w:vanish/>
          <w:sz w:val="12"/>
        </w:rPr>
        <w:t>concerns</w:t>
      </w:r>
      <w:r w:rsidRPr="0097394B">
        <w:rPr>
          <w:sz w:val="12"/>
        </w:rPr>
        <w:t xml:space="preserve"> </w:t>
      </w:r>
      <w:r w:rsidRPr="0097394B">
        <w:rPr>
          <w:vanish/>
          <w:sz w:val="12"/>
        </w:rPr>
        <w:t>with</w:t>
      </w:r>
      <w:r w:rsidRPr="0097394B">
        <w:rPr>
          <w:sz w:val="12"/>
        </w:rPr>
        <w:t xml:space="preserve"> </w:t>
      </w:r>
      <w:r w:rsidRPr="0097394B">
        <w:rPr>
          <w:vanish/>
          <w:sz w:val="12"/>
        </w:rPr>
        <w:t>human</w:t>
      </w:r>
      <w:r w:rsidRPr="0097394B">
        <w:rPr>
          <w:sz w:val="12"/>
        </w:rPr>
        <w:t xml:space="preserve"> </w:t>
      </w:r>
      <w:r w:rsidRPr="0097394B">
        <w:rPr>
          <w:vanish/>
          <w:sz w:val="12"/>
        </w:rPr>
        <w:t>security</w:t>
      </w:r>
      <w:r w:rsidRPr="0097394B">
        <w:rPr>
          <w:sz w:val="12"/>
        </w:rPr>
        <w:t xml:space="preserve"> </w:t>
      </w:r>
      <w:r w:rsidRPr="0097394B">
        <w:rPr>
          <w:vanish/>
          <w:sz w:val="12"/>
        </w:rPr>
        <w:t>ones</w:t>
      </w:r>
      <w:r w:rsidRPr="0097394B">
        <w:rPr>
          <w:sz w:val="12"/>
        </w:rPr>
        <w:t xml:space="preserve"> </w:t>
      </w:r>
      <w:r w:rsidRPr="0097394B">
        <w:rPr>
          <w:vanish/>
          <w:sz w:val="12"/>
        </w:rPr>
        <w:t>Speaking</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people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I</w:t>
      </w:r>
      <w:r w:rsidRPr="0097394B">
        <w:rPr>
          <w:sz w:val="12"/>
        </w:rPr>
        <w:t xml:space="preserve"> </w:t>
      </w:r>
      <w:r w:rsidRPr="0097394B">
        <w:rPr>
          <w:vanish/>
          <w:sz w:val="12"/>
        </w:rPr>
        <w:t>will</w:t>
      </w:r>
      <w:r w:rsidRPr="0097394B">
        <w:rPr>
          <w:sz w:val="12"/>
        </w:rPr>
        <w:t xml:space="preserve"> </w:t>
      </w:r>
      <w:r w:rsidRPr="0097394B">
        <w:rPr>
          <w:vanish/>
          <w:sz w:val="12"/>
        </w:rPr>
        <w:t>now</w:t>
      </w:r>
      <w:r w:rsidRPr="0097394B">
        <w:rPr>
          <w:sz w:val="12"/>
        </w:rPr>
        <w:t xml:space="preserve"> </w:t>
      </w:r>
      <w:r w:rsidRPr="0097394B">
        <w:rPr>
          <w:vanish/>
          <w:sz w:val="12"/>
        </w:rPr>
        <w:t>move</w:t>
      </w:r>
      <w:r w:rsidRPr="0097394B">
        <w:rPr>
          <w:sz w:val="12"/>
        </w:rPr>
        <w:t xml:space="preserve"> </w:t>
      </w:r>
      <w:r w:rsidRPr="0097394B">
        <w:rPr>
          <w:vanish/>
          <w:sz w:val="12"/>
        </w:rPr>
        <w:t>to</w:t>
      </w:r>
      <w:r w:rsidRPr="0097394B">
        <w:rPr>
          <w:sz w:val="12"/>
        </w:rPr>
        <w:t xml:space="preserve"> </w:t>
      </w:r>
      <w:r w:rsidRPr="0097394B">
        <w:rPr>
          <w:vanish/>
          <w:sz w:val="12"/>
        </w:rPr>
        <w:t>consider</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in</w:t>
      </w:r>
      <w:r w:rsidRPr="0097394B">
        <w:rPr>
          <w:sz w:val="12"/>
        </w:rPr>
        <w:t xml:space="preserve"> </w:t>
      </w:r>
      <w:r w:rsidRPr="0097394B">
        <w:rPr>
          <w:vanish/>
          <w:sz w:val="12"/>
        </w:rPr>
        <w:t>terms</w:t>
      </w:r>
      <w:r w:rsidRPr="0097394B">
        <w:rPr>
          <w:sz w:val="12"/>
        </w:rPr>
        <w:t xml:space="preserve"> </w:t>
      </w:r>
      <w:r w:rsidRPr="0097394B">
        <w:rPr>
          <w:vanish/>
          <w:sz w:val="12"/>
        </w:rPr>
        <w:t>of</w:t>
      </w:r>
      <w:r w:rsidRPr="0097394B">
        <w:rPr>
          <w:sz w:val="12"/>
        </w:rPr>
        <w:t xml:space="preserve"> </w:t>
      </w:r>
      <w:r w:rsidRPr="0097394B">
        <w:rPr>
          <w:vanish/>
          <w:sz w:val="12"/>
        </w:rPr>
        <w:t>human</w:t>
      </w:r>
      <w:r w:rsidRPr="0097394B">
        <w:rPr>
          <w:sz w:val="12"/>
        </w:rPr>
        <w:t xml:space="preserve"> </w:t>
      </w:r>
      <w:r w:rsidRPr="0097394B">
        <w:rPr>
          <w:vanish/>
          <w:sz w:val="12"/>
        </w:rPr>
        <w:t>security.</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human</w:t>
      </w:r>
      <w:r w:rsidRPr="0097394B">
        <w:rPr>
          <w:sz w:val="12"/>
        </w:rPr>
        <w:t xml:space="preserve"> </w:t>
      </w:r>
      <w:r w:rsidRPr="0097394B">
        <w:rPr>
          <w:vanish/>
          <w:sz w:val="12"/>
        </w:rPr>
        <w:t>security</w:t>
      </w:r>
      <w:r w:rsidRPr="0097394B">
        <w:rPr>
          <w:sz w:val="12"/>
        </w:rPr>
        <w:t xml:space="preserve"> </w:t>
      </w:r>
      <w:r w:rsidRPr="0097394B">
        <w:rPr>
          <w:vanish/>
          <w:sz w:val="12"/>
        </w:rPr>
        <w:t>still</w:t>
      </w:r>
      <w:r w:rsidRPr="0097394B">
        <w:rPr>
          <w:sz w:val="12"/>
        </w:rPr>
        <w:t xml:space="preserve"> </w:t>
      </w:r>
      <w:r w:rsidRPr="0097394B">
        <w:rPr>
          <w:vanish/>
          <w:sz w:val="12"/>
        </w:rPr>
        <w:t>tends</w:t>
      </w:r>
      <w:r w:rsidRPr="0097394B">
        <w:rPr>
          <w:sz w:val="12"/>
        </w:rPr>
        <w:t xml:space="preserve"> </w:t>
      </w:r>
      <w:r w:rsidRPr="0097394B">
        <w:rPr>
          <w:vanish/>
          <w:sz w:val="12"/>
        </w:rPr>
        <w:t>to</w:t>
      </w:r>
      <w:r w:rsidRPr="0097394B">
        <w:rPr>
          <w:sz w:val="12"/>
        </w:rPr>
        <w:t xml:space="preserve"> </w:t>
      </w:r>
      <w:r w:rsidRPr="0097394B">
        <w:rPr>
          <w:vanish/>
          <w:sz w:val="12"/>
        </w:rPr>
        <w:t>be</w:t>
      </w:r>
      <w:r w:rsidRPr="0097394B">
        <w:rPr>
          <w:sz w:val="12"/>
        </w:rPr>
        <w:t xml:space="preserve"> </w:t>
      </w:r>
      <w:r w:rsidRPr="0097394B">
        <w:rPr>
          <w:vanish/>
          <w:sz w:val="12"/>
        </w:rPr>
        <w:t>used</w:t>
      </w:r>
      <w:r w:rsidRPr="0097394B">
        <w:rPr>
          <w:sz w:val="12"/>
        </w:rPr>
        <w:t xml:space="preserve"> </w:t>
      </w:r>
      <w:r w:rsidRPr="0097394B">
        <w:rPr>
          <w:vanish/>
          <w:sz w:val="12"/>
        </w:rPr>
        <w:t>to</w:t>
      </w:r>
      <w:r w:rsidRPr="0097394B">
        <w:rPr>
          <w:sz w:val="12"/>
        </w:rPr>
        <w:t xml:space="preserve"> </w:t>
      </w:r>
      <w:r w:rsidRPr="0097394B">
        <w:rPr>
          <w:vanish/>
          <w:sz w:val="12"/>
        </w:rPr>
        <w:t>describe</w:t>
      </w:r>
      <w:r w:rsidRPr="0097394B">
        <w:rPr>
          <w:sz w:val="12"/>
        </w:rPr>
        <w:t xml:space="preserve"> </w:t>
      </w:r>
      <w:r w:rsidRPr="0097394B">
        <w:rPr>
          <w:vanish/>
          <w:sz w:val="12"/>
        </w:rPr>
        <w:t>everything</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statist/militarist</w:t>
      </w:r>
      <w:r w:rsidRPr="0097394B">
        <w:rPr>
          <w:sz w:val="12"/>
        </w:rPr>
        <w:t xml:space="preserve"> </w:t>
      </w:r>
      <w:r w:rsidRPr="0097394B">
        <w:rPr>
          <w:vanish/>
          <w:sz w:val="12"/>
        </w:rPr>
        <w:t>forms</w:t>
      </w:r>
      <w:r w:rsidRPr="0097394B">
        <w:rPr>
          <w:sz w:val="12"/>
        </w:rPr>
        <w:t xml:space="preserve"> </w:t>
      </w:r>
      <w:r w:rsidRPr="0097394B">
        <w:rPr>
          <w:vanish/>
          <w:sz w:val="12"/>
        </w:rPr>
        <w:t>of</w:t>
      </w:r>
      <w:r w:rsidRPr="0097394B">
        <w:rPr>
          <w:sz w:val="12"/>
        </w:rPr>
        <w:t xml:space="preserve"> </w:t>
      </w:r>
      <w:r w:rsidRPr="0097394B">
        <w:rPr>
          <w:vanish/>
          <w:sz w:val="12"/>
        </w:rPr>
        <w:t>security</w:t>
      </w:r>
      <w:r w:rsidRPr="0097394B">
        <w:rPr>
          <w:sz w:val="12"/>
        </w:rPr>
        <w:t xml:space="preserve"> </w:t>
      </w:r>
      <w:r w:rsidRPr="0097394B">
        <w:rPr>
          <w:vanish/>
          <w:sz w:val="12"/>
        </w:rPr>
        <w:t>thinking</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(Paris,</w:t>
      </w:r>
      <w:r w:rsidRPr="0097394B">
        <w:rPr>
          <w:sz w:val="12"/>
        </w:rPr>
        <w:t xml:space="preserve"> </w:t>
      </w:r>
      <w:r w:rsidRPr="0097394B">
        <w:rPr>
          <w:vanish/>
          <w:sz w:val="12"/>
        </w:rPr>
        <w:t>2001).</w:t>
      </w:r>
      <w:r w:rsidRPr="0097394B">
        <w:rPr>
          <w:sz w:val="12"/>
        </w:rPr>
        <w:t xml:space="preserve"> </w:t>
      </w:r>
      <w:r w:rsidRPr="0097394B">
        <w:rPr>
          <w:vanish/>
          <w:sz w:val="12"/>
        </w:rPr>
        <w:t>I</w:t>
      </w:r>
      <w:r w:rsidRPr="0097394B">
        <w:rPr>
          <w:sz w:val="12"/>
        </w:rPr>
        <w:t xml:space="preserve"> </w:t>
      </w:r>
      <w:r w:rsidRPr="0097394B">
        <w:rPr>
          <w:vanish/>
          <w:sz w:val="12"/>
        </w:rPr>
        <w:t>think</w:t>
      </w:r>
      <w:r w:rsidRPr="0097394B">
        <w:rPr>
          <w:sz w:val="12"/>
        </w:rPr>
        <w:t xml:space="preserve"> </w:t>
      </w:r>
      <w:r w:rsidRPr="0097394B">
        <w:rPr>
          <w:vanish/>
          <w:sz w:val="12"/>
        </w:rPr>
        <w:t>this</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mistake</w:t>
      </w:r>
      <w:r w:rsidRPr="0097394B">
        <w:rPr>
          <w:sz w:val="12"/>
        </w:rPr>
        <w:t xml:space="preserve"> </w:t>
      </w:r>
      <w:r w:rsidRPr="0097394B">
        <w:rPr>
          <w:vanish/>
          <w:sz w:val="12"/>
        </w:rPr>
        <w:t>since</w:t>
      </w:r>
      <w:r w:rsidRPr="0097394B">
        <w:rPr>
          <w:sz w:val="12"/>
        </w:rPr>
        <w:t xml:space="preserve"> </w:t>
      </w:r>
      <w:r w:rsidRPr="0097394B">
        <w:rPr>
          <w:vanish/>
          <w:sz w:val="12"/>
        </w:rPr>
        <w:t>I</w:t>
      </w:r>
      <w:r w:rsidRPr="0097394B">
        <w:rPr>
          <w:sz w:val="12"/>
        </w:rPr>
        <w:t xml:space="preserve"> </w:t>
      </w:r>
      <w:r w:rsidRPr="0097394B">
        <w:rPr>
          <w:vanish/>
          <w:sz w:val="12"/>
        </w:rPr>
        <w:t>think</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more</w:t>
      </w:r>
      <w:r w:rsidRPr="0097394B">
        <w:rPr>
          <w:sz w:val="12"/>
        </w:rPr>
        <w:t xml:space="preserve"> </w:t>
      </w:r>
      <w:r w:rsidRPr="0097394B">
        <w:rPr>
          <w:vanish/>
          <w:sz w:val="12"/>
        </w:rPr>
        <w:t>useful</w:t>
      </w:r>
      <w:r w:rsidRPr="0097394B">
        <w:rPr>
          <w:sz w:val="12"/>
        </w:rPr>
        <w:t xml:space="preserve"> </w:t>
      </w:r>
      <w:r w:rsidRPr="0097394B">
        <w:rPr>
          <w:vanish/>
          <w:sz w:val="12"/>
        </w:rPr>
        <w:t>to</w:t>
      </w:r>
      <w:r w:rsidRPr="0097394B">
        <w:rPr>
          <w:sz w:val="12"/>
        </w:rPr>
        <w:t xml:space="preserve"> </w:t>
      </w:r>
      <w:r w:rsidRPr="0097394B">
        <w:rPr>
          <w:vanish/>
          <w:sz w:val="12"/>
        </w:rPr>
        <w:t>see</w:t>
      </w:r>
      <w:r w:rsidRPr="0097394B">
        <w:rPr>
          <w:sz w:val="12"/>
        </w:rPr>
        <w:t xml:space="preserve"> </w:t>
      </w:r>
      <w:r w:rsidRPr="0097394B">
        <w:rPr>
          <w:vanish/>
          <w:sz w:val="12"/>
        </w:rPr>
        <w:t>strategic</w:t>
      </w:r>
      <w:r w:rsidRPr="0097394B">
        <w:rPr>
          <w:sz w:val="12"/>
        </w:rPr>
        <w:t xml:space="preserve"> </w:t>
      </w:r>
      <w:r w:rsidRPr="0097394B">
        <w:rPr>
          <w:vanish/>
          <w:sz w:val="12"/>
        </w:rPr>
        <w:t>security</w:t>
      </w:r>
      <w:r w:rsidRPr="0097394B">
        <w:rPr>
          <w:sz w:val="12"/>
        </w:rPr>
        <w:t xml:space="preserve"> </w:t>
      </w:r>
      <w:r w:rsidRPr="0097394B">
        <w:rPr>
          <w:vanish/>
          <w:sz w:val="12"/>
        </w:rPr>
        <w:t>thinking</w:t>
      </w:r>
      <w:r w:rsidRPr="0097394B">
        <w:rPr>
          <w:sz w:val="12"/>
        </w:rPr>
        <w:t xml:space="preserve"> </w:t>
      </w:r>
      <w:r w:rsidRPr="0097394B">
        <w:rPr>
          <w:vanish/>
          <w:sz w:val="12"/>
        </w:rPr>
        <w:t>as</w:t>
      </w:r>
      <w:r w:rsidRPr="0097394B">
        <w:rPr>
          <w:sz w:val="12"/>
        </w:rPr>
        <w:t xml:space="preserve"> </w:t>
      </w:r>
      <w:r w:rsidRPr="0097394B">
        <w:rPr>
          <w:vanish/>
          <w:sz w:val="12"/>
        </w:rPr>
        <w:t>one</w:t>
      </w:r>
      <w:r w:rsidRPr="0097394B">
        <w:rPr>
          <w:sz w:val="12"/>
        </w:rPr>
        <w:t xml:space="preserve"> </w:t>
      </w:r>
      <w:r w:rsidRPr="0097394B">
        <w:rPr>
          <w:vanish/>
          <w:sz w:val="12"/>
        </w:rPr>
        <w:t>aspect</w:t>
      </w:r>
      <w:r w:rsidRPr="0097394B">
        <w:rPr>
          <w:sz w:val="12"/>
        </w:rPr>
        <w:t xml:space="preserve"> </w:t>
      </w:r>
      <w:r w:rsidRPr="0097394B">
        <w:rPr>
          <w:vanish/>
          <w:sz w:val="12"/>
        </w:rPr>
        <w:t>of</w:t>
      </w:r>
      <w:r w:rsidRPr="0097394B">
        <w:rPr>
          <w:sz w:val="12"/>
        </w:rPr>
        <w:t xml:space="preserve"> </w:t>
      </w:r>
      <w:r w:rsidRPr="0097394B">
        <w:rPr>
          <w:vanish/>
          <w:sz w:val="12"/>
        </w:rPr>
        <w:t>human</w:t>
      </w:r>
      <w:r w:rsidRPr="0097394B">
        <w:rPr>
          <w:sz w:val="12"/>
        </w:rPr>
        <w:t xml:space="preserve"> </w:t>
      </w:r>
      <w:r w:rsidRPr="0097394B">
        <w:rPr>
          <w:vanish/>
          <w:sz w:val="12"/>
        </w:rPr>
        <w:t>security</w:t>
      </w:r>
      <w:r w:rsidRPr="0097394B">
        <w:rPr>
          <w:sz w:val="12"/>
        </w:rPr>
        <w:t xml:space="preserve"> </w:t>
      </w:r>
      <w:r w:rsidRPr="0097394B">
        <w:rPr>
          <w:vanish/>
          <w:sz w:val="12"/>
        </w:rPr>
        <w:t>thinking.</w:t>
      </w:r>
      <w:r w:rsidRPr="0097394B">
        <w:rPr>
          <w:sz w:val="12"/>
        </w:rPr>
        <w:t xml:space="preserve"> </w:t>
      </w:r>
      <w:r w:rsidRPr="0097394B">
        <w:rPr>
          <w:vanish/>
          <w:sz w:val="12"/>
        </w:rPr>
        <w:t>I</w:t>
      </w:r>
      <w:r w:rsidRPr="0097394B">
        <w:rPr>
          <w:sz w:val="12"/>
        </w:rPr>
        <w:t xml:space="preserve"> </w:t>
      </w:r>
      <w:r w:rsidRPr="0097394B">
        <w:rPr>
          <w:vanish/>
          <w:sz w:val="12"/>
        </w:rPr>
        <w:t>shall</w:t>
      </w:r>
      <w:r w:rsidRPr="0097394B">
        <w:rPr>
          <w:sz w:val="12"/>
        </w:rPr>
        <w:t xml:space="preserve"> </w:t>
      </w:r>
      <w:r w:rsidRPr="0097394B">
        <w:rPr>
          <w:vanish/>
          <w:sz w:val="12"/>
        </w:rPr>
        <w:t>heed</w:t>
      </w:r>
      <w:r w:rsidRPr="0097394B">
        <w:rPr>
          <w:sz w:val="12"/>
        </w:rPr>
        <w:t xml:space="preserve"> </w:t>
      </w:r>
      <w:r w:rsidRPr="0097394B">
        <w:rPr>
          <w:vanish/>
          <w:sz w:val="12"/>
        </w:rPr>
        <w:t>the</w:t>
      </w:r>
      <w:r w:rsidRPr="0097394B">
        <w:rPr>
          <w:sz w:val="12"/>
        </w:rPr>
        <w:t xml:space="preserve"> </w:t>
      </w:r>
      <w:r w:rsidRPr="0097394B">
        <w:rPr>
          <w:vanish/>
          <w:sz w:val="12"/>
        </w:rPr>
        <w:t>conventional</w:t>
      </w:r>
      <w:r w:rsidRPr="0097394B">
        <w:rPr>
          <w:sz w:val="12"/>
        </w:rPr>
        <w:t xml:space="preserve"> </w:t>
      </w:r>
      <w:r w:rsidRPr="0097394B">
        <w:rPr>
          <w:vanish/>
          <w:sz w:val="12"/>
        </w:rPr>
        <w:t>distinction</w:t>
      </w:r>
      <w:r w:rsidRPr="0097394B">
        <w:rPr>
          <w:sz w:val="12"/>
        </w:rPr>
        <w:t xml:space="preserve"> </w:t>
      </w:r>
      <w:r w:rsidRPr="0097394B">
        <w:rPr>
          <w:vanish/>
          <w:sz w:val="12"/>
        </w:rPr>
        <w:t>here,</w:t>
      </w:r>
      <w:r w:rsidRPr="0097394B">
        <w:rPr>
          <w:sz w:val="12"/>
        </w:rPr>
        <w:t xml:space="preserve"> </w:t>
      </w:r>
      <w:r w:rsidRPr="0097394B">
        <w:rPr>
          <w:vanish/>
          <w:sz w:val="12"/>
        </w:rPr>
        <w:t>however,</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comparing</w:t>
      </w:r>
      <w:r w:rsidRPr="0097394B">
        <w:rPr>
          <w:sz w:val="12"/>
        </w:rPr>
        <w:t xml:space="preserve"> </w:t>
      </w:r>
      <w:r w:rsidRPr="0097394B">
        <w:rPr>
          <w:vanish/>
          <w:sz w:val="12"/>
        </w:rPr>
        <w:t>Taoist</w:t>
      </w:r>
      <w:r w:rsidRPr="0097394B">
        <w:rPr>
          <w:sz w:val="12"/>
        </w:rPr>
        <w:t xml:space="preserve"> </w:t>
      </w:r>
      <w:r w:rsidRPr="0097394B">
        <w:rPr>
          <w:vanish/>
          <w:sz w:val="12"/>
        </w:rPr>
        <w:t>ideas</w:t>
      </w:r>
      <w:r w:rsidRPr="0097394B">
        <w:rPr>
          <w:sz w:val="12"/>
        </w:rPr>
        <w:t xml:space="preserve"> </w:t>
      </w:r>
      <w:r w:rsidRPr="0097394B">
        <w:rPr>
          <w:vanish/>
          <w:sz w:val="12"/>
        </w:rPr>
        <w:t>and</w:t>
      </w:r>
      <w:r w:rsidRPr="0097394B">
        <w:rPr>
          <w:sz w:val="12"/>
        </w:rPr>
        <w:t xml:space="preserve"> </w:t>
      </w:r>
      <w:r w:rsidRPr="0097394B">
        <w:rPr>
          <w:vanish/>
          <w:sz w:val="12"/>
        </w:rPr>
        <w:t>non-strategic</w:t>
      </w:r>
      <w:r w:rsidRPr="0097394B">
        <w:rPr>
          <w:sz w:val="12"/>
        </w:rPr>
        <w:t xml:space="preserve"> </w:t>
      </w:r>
      <w:r w:rsidRPr="0097394B">
        <w:rPr>
          <w:vanish/>
          <w:sz w:val="12"/>
        </w:rPr>
        <w:t>security</w:t>
      </w:r>
      <w:r w:rsidRPr="0097394B">
        <w:rPr>
          <w:sz w:val="12"/>
        </w:rPr>
        <w:t xml:space="preserve"> </w:t>
      </w:r>
      <w:r w:rsidRPr="0097394B">
        <w:rPr>
          <w:vanish/>
          <w:sz w:val="12"/>
        </w:rPr>
        <w:t>ones.</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is</w:t>
      </w:r>
      <w:r w:rsidRPr="0097394B">
        <w:rPr>
          <w:sz w:val="12"/>
        </w:rPr>
        <w:t xml:space="preserve"> </w:t>
      </w:r>
      <w:r w:rsidRPr="0097394B">
        <w:rPr>
          <w:vanish/>
          <w:sz w:val="12"/>
        </w:rPr>
        <w:t>likely</w:t>
      </w:r>
      <w:r w:rsidRPr="0097394B">
        <w:rPr>
          <w:sz w:val="12"/>
        </w:rPr>
        <w:t xml:space="preserve"> </w:t>
      </w:r>
      <w:r w:rsidRPr="0097394B">
        <w:rPr>
          <w:vanish/>
          <w:sz w:val="12"/>
        </w:rPr>
        <w:t>to</w:t>
      </w:r>
      <w:r w:rsidRPr="0097394B">
        <w:rPr>
          <w:sz w:val="12"/>
        </w:rPr>
        <w:t xml:space="preserve"> </w:t>
      </w:r>
      <w:r w:rsidRPr="0097394B">
        <w:rPr>
          <w:vanish/>
          <w:sz w:val="12"/>
        </w:rPr>
        <w:t>turn</w:t>
      </w:r>
      <w:r w:rsidRPr="0097394B">
        <w:rPr>
          <w:sz w:val="12"/>
        </w:rPr>
        <w:t xml:space="preserve"> </w:t>
      </w:r>
      <w:r w:rsidRPr="0097394B">
        <w:rPr>
          <w:vanish/>
          <w:sz w:val="12"/>
        </w:rPr>
        <w:t>first</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pre-</w:t>
      </w:r>
      <w:r w:rsidRPr="0097394B">
        <w:rPr>
          <w:sz w:val="12"/>
        </w:rPr>
        <w:t xml:space="preserve"> </w:t>
      </w:r>
      <w:r w:rsidRPr="0097394B">
        <w:rPr>
          <w:vanish/>
          <w:sz w:val="12"/>
        </w:rPr>
        <w:t>and</w:t>
      </w:r>
      <w:r w:rsidRPr="0097394B">
        <w:rPr>
          <w:sz w:val="12"/>
        </w:rPr>
        <w:t xml:space="preserve"> </w:t>
      </w:r>
      <w:r w:rsidRPr="0097394B">
        <w:rPr>
          <w:vanish/>
          <w:sz w:val="12"/>
        </w:rPr>
        <w:t>post-modernist</w:t>
      </w:r>
      <w:r w:rsidRPr="0097394B">
        <w:rPr>
          <w:sz w:val="12"/>
        </w:rPr>
        <w:t xml:space="preserve"> </w:t>
      </w:r>
      <w:r w:rsidRPr="0097394B">
        <w:rPr>
          <w:vanish/>
          <w:sz w:val="12"/>
        </w:rPr>
        <w:t>margins</w:t>
      </w:r>
      <w:r w:rsidRPr="0097394B">
        <w:rPr>
          <w:sz w:val="12"/>
        </w:rPr>
        <w:t xml:space="preserve"> </w:t>
      </w:r>
      <w:r w:rsidRPr="0097394B">
        <w:rPr>
          <w:vanish/>
          <w:sz w:val="12"/>
        </w:rPr>
        <w:t>that</w:t>
      </w:r>
      <w:r w:rsidRPr="0097394B">
        <w:rPr>
          <w:sz w:val="12"/>
        </w:rPr>
        <w:t xml:space="preserve"> </w:t>
      </w:r>
      <w:r w:rsidRPr="0097394B">
        <w:rPr>
          <w:vanish/>
          <w:sz w:val="12"/>
        </w:rPr>
        <w:t>modernist/rationalists</w:t>
      </w:r>
      <w:r w:rsidRPr="0097394B">
        <w:rPr>
          <w:sz w:val="12"/>
        </w:rPr>
        <w:t xml:space="preserve"> </w:t>
      </w:r>
      <w:r w:rsidRPr="0097394B">
        <w:rPr>
          <w:vanish/>
          <w:sz w:val="12"/>
        </w:rPr>
        <w:t>create</w:t>
      </w:r>
      <w:r w:rsidRPr="0097394B">
        <w:rPr>
          <w:sz w:val="12"/>
        </w:rPr>
        <w:t xml:space="preserve"> </w:t>
      </w:r>
      <w:r w:rsidRPr="0097394B">
        <w:rPr>
          <w:vanish/>
          <w:sz w:val="12"/>
        </w:rPr>
        <w:t>as</w:t>
      </w:r>
      <w:r w:rsidRPr="0097394B">
        <w:rPr>
          <w:sz w:val="12"/>
        </w:rPr>
        <w:t xml:space="preserve"> </w:t>
      </w:r>
      <w:r w:rsidRPr="0097394B">
        <w:rPr>
          <w:vanish/>
          <w:sz w:val="12"/>
        </w:rPr>
        <w:t>they</w:t>
      </w:r>
      <w:r w:rsidRPr="0097394B">
        <w:rPr>
          <w:sz w:val="12"/>
        </w:rPr>
        <w:t xml:space="preserve"> </w:t>
      </w:r>
      <w:r w:rsidRPr="0097394B">
        <w:rPr>
          <w:vanish/>
          <w:sz w:val="12"/>
        </w:rPr>
        <w:t>seek</w:t>
      </w:r>
      <w:r w:rsidRPr="0097394B">
        <w:rPr>
          <w:sz w:val="12"/>
        </w:rPr>
        <w:t xml:space="preserve"> </w:t>
      </w:r>
      <w:r w:rsidRPr="0097394B">
        <w:rPr>
          <w:vanish/>
          <w:sz w:val="12"/>
        </w:rPr>
        <w:t>to</w:t>
      </w:r>
      <w:r w:rsidRPr="0097394B">
        <w:rPr>
          <w:sz w:val="12"/>
        </w:rPr>
        <w:t xml:space="preserve"> </w:t>
      </w:r>
      <w:r w:rsidRPr="0097394B">
        <w:rPr>
          <w:vanish/>
          <w:sz w:val="12"/>
        </w:rPr>
        <w:t>extend</w:t>
      </w:r>
      <w:r w:rsidRPr="0097394B">
        <w:rPr>
          <w:sz w:val="12"/>
        </w:rPr>
        <w:t xml:space="preserve"> </w:t>
      </w:r>
      <w:r w:rsidRPr="0097394B">
        <w:rPr>
          <w:vanish/>
          <w:sz w:val="12"/>
        </w:rPr>
        <w:t>their</w:t>
      </w:r>
      <w:r w:rsidRPr="0097394B">
        <w:rPr>
          <w:sz w:val="12"/>
        </w:rPr>
        <w:t xml:space="preserve"> </w:t>
      </w:r>
      <w:r w:rsidRPr="0097394B">
        <w:rPr>
          <w:vanish/>
          <w:sz w:val="12"/>
        </w:rPr>
        <w:t>hegemonic</w:t>
      </w:r>
      <w:r w:rsidRPr="0097394B">
        <w:rPr>
          <w:sz w:val="12"/>
        </w:rPr>
        <w:t xml:space="preserve"> </w:t>
      </w:r>
      <w:r w:rsidRPr="0097394B">
        <w:rPr>
          <w:vanish/>
          <w:sz w:val="12"/>
        </w:rPr>
        <w:t>grasp.</w:t>
      </w:r>
      <w:r w:rsidRPr="0097394B">
        <w:rPr>
          <w:sz w:val="12"/>
        </w:rPr>
        <w:t xml:space="preserve"> </w:t>
      </w:r>
      <w:r w:rsidRPr="0097394B">
        <w:rPr>
          <w:vanish/>
          <w:sz w:val="12"/>
        </w:rPr>
        <w:t>Modernists</w:t>
      </w:r>
      <w:r w:rsidRPr="0097394B">
        <w:rPr>
          <w:sz w:val="12"/>
        </w:rPr>
        <w:t xml:space="preserve"> </w:t>
      </w:r>
      <w:r w:rsidRPr="0097394B">
        <w:rPr>
          <w:vanish/>
          <w:sz w:val="12"/>
        </w:rPr>
        <w:t>consign</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margins</w:t>
      </w:r>
      <w:r w:rsidRPr="0097394B">
        <w:rPr>
          <w:sz w:val="12"/>
        </w:rPr>
        <w:t xml:space="preserve"> </w:t>
      </w:r>
      <w:r w:rsidRPr="0097394B">
        <w:rPr>
          <w:vanish/>
          <w:sz w:val="12"/>
        </w:rPr>
        <w:t>those</w:t>
      </w:r>
      <w:r w:rsidRPr="0097394B">
        <w:rPr>
          <w:sz w:val="12"/>
        </w:rPr>
        <w:t xml:space="preserve"> </w:t>
      </w:r>
      <w:r w:rsidRPr="0097394B">
        <w:rPr>
          <w:vanish/>
          <w:sz w:val="12"/>
        </w:rPr>
        <w:t>not</w:t>
      </w:r>
      <w:r w:rsidRPr="0097394B">
        <w:rPr>
          <w:sz w:val="12"/>
        </w:rPr>
        <w:t xml:space="preserve"> </w:t>
      </w:r>
      <w:r w:rsidRPr="0097394B">
        <w:rPr>
          <w:vanish/>
          <w:sz w:val="12"/>
        </w:rPr>
        <w:t>deemed</w:t>
      </w:r>
      <w:r w:rsidRPr="0097394B">
        <w:rPr>
          <w:sz w:val="12"/>
        </w:rPr>
        <w:t xml:space="preserve"> </w:t>
      </w:r>
      <w:r w:rsidRPr="0097394B">
        <w:rPr>
          <w:vanish/>
          <w:sz w:val="12"/>
        </w:rPr>
        <w:t>rationalistic</w:t>
      </w:r>
      <w:r w:rsidRPr="0097394B">
        <w:rPr>
          <w:sz w:val="12"/>
        </w:rPr>
        <w:t xml:space="preserve"> </w:t>
      </w:r>
      <w:r w:rsidRPr="0097394B">
        <w:rPr>
          <w:vanish/>
          <w:sz w:val="12"/>
        </w:rPr>
        <w:t>enough,</w:t>
      </w:r>
      <w:r w:rsidRPr="0097394B">
        <w:rPr>
          <w:sz w:val="12"/>
        </w:rPr>
        <w:t xml:space="preserve"> </w:t>
      </w:r>
      <w:r w:rsidRPr="0097394B">
        <w:rPr>
          <w:vanish/>
          <w:sz w:val="12"/>
        </w:rPr>
        <w:t>like</w:t>
      </w:r>
      <w:r w:rsidRPr="0097394B">
        <w:rPr>
          <w:sz w:val="12"/>
        </w:rPr>
        <w:t xml:space="preserve"> </w:t>
      </w:r>
      <w:r w:rsidRPr="0097394B">
        <w:rPr>
          <w:vanish/>
          <w:sz w:val="12"/>
        </w:rPr>
        <w:t>women,</w:t>
      </w:r>
      <w:r w:rsidRPr="0097394B">
        <w:rPr>
          <w:sz w:val="12"/>
        </w:rPr>
        <w:t xml:space="preserve"> </w:t>
      </w:r>
      <w:r w:rsidRPr="0097394B">
        <w:rPr>
          <w:vanish/>
          <w:sz w:val="12"/>
        </w:rPr>
        <w:t>and</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do</w:t>
      </w:r>
      <w:r w:rsidRPr="0097394B">
        <w:rPr>
          <w:sz w:val="12"/>
        </w:rPr>
        <w:t xml:space="preserve"> </w:t>
      </w:r>
      <w:r w:rsidRPr="0097394B">
        <w:rPr>
          <w:vanish/>
          <w:sz w:val="12"/>
        </w:rPr>
        <w:t>not</w:t>
      </w:r>
      <w:r w:rsidRPr="0097394B">
        <w:rPr>
          <w:sz w:val="12"/>
        </w:rPr>
        <w:t xml:space="preserve"> </w:t>
      </w:r>
      <w:r w:rsidRPr="0097394B">
        <w:rPr>
          <w:vanish/>
          <w:sz w:val="12"/>
        </w:rPr>
        <w:t>accept</w:t>
      </w:r>
      <w:r w:rsidRPr="0097394B">
        <w:rPr>
          <w:sz w:val="12"/>
        </w:rPr>
        <w:t xml:space="preserve"> </w:t>
      </w:r>
      <w:r w:rsidRPr="0097394B">
        <w:rPr>
          <w:vanish/>
          <w:sz w:val="12"/>
        </w:rPr>
        <w:t>modernity</w:t>
      </w:r>
      <w:r w:rsidRPr="0097394B">
        <w:rPr>
          <w:sz w:val="12"/>
        </w:rPr>
        <w:t xml:space="preserve"> </w:t>
      </w:r>
      <w:r w:rsidRPr="0097394B">
        <w:rPr>
          <w:vanish/>
          <w:sz w:val="12"/>
        </w:rPr>
        <w:t>as</w:t>
      </w:r>
      <w:r w:rsidRPr="0097394B">
        <w:rPr>
          <w:sz w:val="12"/>
        </w:rPr>
        <w:t xml:space="preserve"> </w:t>
      </w:r>
      <w:r w:rsidRPr="0097394B">
        <w:rPr>
          <w:vanish/>
          <w:sz w:val="12"/>
        </w:rPr>
        <w:t>being</w:t>
      </w:r>
      <w:r w:rsidRPr="0097394B">
        <w:rPr>
          <w:sz w:val="12"/>
        </w:rPr>
        <w:t xml:space="preserve"> </w:t>
      </w:r>
      <w:r w:rsidRPr="0097394B">
        <w:rPr>
          <w:vanish/>
          <w:sz w:val="12"/>
        </w:rPr>
        <w:t>necessarily</w:t>
      </w:r>
      <w:r w:rsidRPr="0097394B">
        <w:rPr>
          <w:sz w:val="12"/>
        </w:rPr>
        <w:t xml:space="preserve"> </w:t>
      </w:r>
      <w:r w:rsidRPr="0097394B">
        <w:rPr>
          <w:vanish/>
          <w:sz w:val="12"/>
        </w:rPr>
        <w:t>beneficial,</w:t>
      </w:r>
      <w:r w:rsidRPr="0097394B">
        <w:rPr>
          <w:sz w:val="12"/>
        </w:rPr>
        <w:t xml:space="preserve"> </w:t>
      </w:r>
      <w:r w:rsidRPr="0097394B">
        <w:rPr>
          <w:vanish/>
          <w:sz w:val="12"/>
        </w:rPr>
        <w:t>like</w:t>
      </w:r>
      <w:r w:rsidRPr="0097394B">
        <w:rPr>
          <w:sz w:val="12"/>
        </w:rPr>
        <w:t xml:space="preserve"> </w:t>
      </w:r>
      <w:r w:rsidRPr="0097394B">
        <w:rPr>
          <w:vanish/>
          <w:sz w:val="12"/>
        </w:rPr>
        <w:t>many</w:t>
      </w:r>
      <w:r w:rsidRPr="0097394B">
        <w:rPr>
          <w:sz w:val="12"/>
        </w:rPr>
        <w:t xml:space="preserve"> </w:t>
      </w:r>
      <w:r w:rsidRPr="0097394B">
        <w:rPr>
          <w:vanish/>
          <w:sz w:val="12"/>
        </w:rPr>
        <w:t>environmentalists.</w:t>
      </w:r>
      <w:r w:rsidRPr="0097394B">
        <w:rPr>
          <w:sz w:val="12"/>
        </w:rPr>
        <w:t xml:space="preserve"> </w:t>
      </w:r>
      <w:r w:rsidRPr="0097394B">
        <w:rPr>
          <w:vanish/>
          <w:sz w:val="12"/>
        </w:rPr>
        <w:t>While</w:t>
      </w:r>
      <w:r w:rsidRPr="0097394B">
        <w:rPr>
          <w:sz w:val="12"/>
        </w:rPr>
        <w:t xml:space="preserve"> </w:t>
      </w:r>
      <w:r w:rsidRPr="0097394B">
        <w:rPr>
          <w:vanish/>
          <w:sz w:val="12"/>
        </w:rPr>
        <w:t>feminists</w:t>
      </w:r>
      <w:r w:rsidRPr="0097394B">
        <w:rPr>
          <w:sz w:val="12"/>
        </w:rPr>
        <w:t xml:space="preserve"> </w:t>
      </w:r>
      <w:r w:rsidRPr="0097394B">
        <w:rPr>
          <w:vanish/>
          <w:sz w:val="12"/>
        </w:rPr>
        <w:t>highlight</w:t>
      </w:r>
      <w:r w:rsidRPr="0097394B">
        <w:rPr>
          <w:sz w:val="12"/>
        </w:rPr>
        <w:t xml:space="preserve"> </w:t>
      </w:r>
      <w:r w:rsidRPr="0097394B">
        <w:rPr>
          <w:vanish/>
          <w:sz w:val="12"/>
        </w:rPr>
        <w:t>the</w:t>
      </w:r>
      <w:r w:rsidRPr="0097394B">
        <w:rPr>
          <w:sz w:val="12"/>
        </w:rPr>
        <w:t xml:space="preserve"> </w:t>
      </w:r>
      <w:r w:rsidRPr="0097394B">
        <w:rPr>
          <w:vanish/>
          <w:sz w:val="12"/>
        </w:rPr>
        <w:t>male-made</w:t>
      </w:r>
      <w:r w:rsidRPr="0097394B">
        <w:rPr>
          <w:sz w:val="12"/>
        </w:rPr>
        <w:t xml:space="preserve"> </w:t>
      </w:r>
      <w:r w:rsidRPr="0097394B">
        <w:rPr>
          <w:vanish/>
          <w:sz w:val="12"/>
        </w:rPr>
        <w:t>character</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most</w:t>
      </w:r>
      <w:r w:rsidRPr="0097394B">
        <w:rPr>
          <w:sz w:val="12"/>
        </w:rPr>
        <w:t xml:space="preserve"> </w:t>
      </w:r>
      <w:r w:rsidRPr="0097394B">
        <w:rPr>
          <w:vanish/>
          <w:sz w:val="12"/>
        </w:rPr>
        <w:t>feminists</w:t>
      </w:r>
      <w:r w:rsidRPr="0097394B">
        <w:rPr>
          <w:sz w:val="12"/>
        </w:rPr>
        <w:t xml:space="preserve"> </w:t>
      </w:r>
      <w:r w:rsidRPr="0097394B">
        <w:rPr>
          <w:vanish/>
          <w:sz w:val="12"/>
        </w:rPr>
        <w:t>are</w:t>
      </w:r>
      <w:r w:rsidRPr="0097394B">
        <w:rPr>
          <w:sz w:val="12"/>
        </w:rPr>
        <w:t xml:space="preserve"> </w:t>
      </w:r>
      <w:r w:rsidRPr="0097394B">
        <w:rPr>
          <w:vanish/>
          <w:sz w:val="12"/>
        </w:rPr>
        <w:t>also</w:t>
      </w:r>
      <w:r w:rsidRPr="0097394B">
        <w:rPr>
          <w:sz w:val="12"/>
        </w:rPr>
        <w:t xml:space="preserve"> </w:t>
      </w:r>
      <w:r w:rsidRPr="0097394B">
        <w:rPr>
          <w:vanish/>
          <w:sz w:val="12"/>
        </w:rPr>
        <w:t>modernists,</w:t>
      </w:r>
      <w:r w:rsidRPr="0097394B">
        <w:rPr>
          <w:sz w:val="12"/>
        </w:rPr>
        <w:t xml:space="preserve"> </w:t>
      </w:r>
      <w:r w:rsidRPr="0097394B">
        <w:rPr>
          <w:vanish/>
          <w:sz w:val="12"/>
        </w:rPr>
        <w:t>however.</w:t>
      </w:r>
      <w:r w:rsidRPr="0097394B">
        <w:rPr>
          <w:sz w:val="12"/>
        </w:rPr>
        <w:t xml:space="preserve"> </w:t>
      </w:r>
      <w:r w:rsidRPr="0097394B">
        <w:rPr>
          <w:vanish/>
          <w:sz w:val="12"/>
        </w:rPr>
        <w:t>As</w:t>
      </w:r>
      <w:r w:rsidRPr="0097394B">
        <w:rPr>
          <w:sz w:val="12"/>
        </w:rPr>
        <w:t xml:space="preserve"> </w:t>
      </w:r>
      <w:r w:rsidRPr="0097394B">
        <w:rPr>
          <w:vanish/>
          <w:sz w:val="12"/>
        </w:rPr>
        <w:t>such</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in</w:t>
      </w:r>
      <w:r w:rsidRPr="0097394B">
        <w:rPr>
          <w:sz w:val="12"/>
        </w:rPr>
        <w:t xml:space="preserve"> </w:t>
      </w:r>
      <w:r w:rsidRPr="0097394B">
        <w:rPr>
          <w:vanish/>
          <w:sz w:val="12"/>
        </w:rPr>
        <w:t>much</w:t>
      </w:r>
      <w:r w:rsidRPr="0097394B">
        <w:rPr>
          <w:sz w:val="12"/>
        </w:rPr>
        <w:t xml:space="preserve"> </w:t>
      </w:r>
      <w:r w:rsidRPr="0097394B">
        <w:rPr>
          <w:vanish/>
          <w:sz w:val="12"/>
        </w:rPr>
        <w:t>of</w:t>
      </w:r>
      <w:r w:rsidRPr="0097394B">
        <w:rPr>
          <w:sz w:val="12"/>
        </w:rPr>
        <w:t xml:space="preserve"> </w:t>
      </w:r>
      <w:r w:rsidRPr="0097394B">
        <w:rPr>
          <w:vanish/>
          <w:sz w:val="12"/>
        </w:rPr>
        <w:t>an</w:t>
      </w:r>
      <w:r w:rsidRPr="0097394B">
        <w:rPr>
          <w:sz w:val="12"/>
        </w:rPr>
        <w:t xml:space="preserve"> </w:t>
      </w:r>
      <w:r w:rsidRPr="0097394B">
        <w:rPr>
          <w:vanish/>
          <w:sz w:val="12"/>
        </w:rPr>
        <w:t>epistemological</w:t>
      </w:r>
      <w:r w:rsidRPr="0097394B">
        <w:rPr>
          <w:sz w:val="12"/>
        </w:rPr>
        <w:t xml:space="preserve"> </w:t>
      </w:r>
      <w:r w:rsidRPr="0097394B">
        <w:rPr>
          <w:vanish/>
          <w:sz w:val="12"/>
        </w:rPr>
        <w:t>mood</w:t>
      </w:r>
      <w:r w:rsidRPr="0097394B">
        <w:rPr>
          <w:sz w:val="12"/>
        </w:rPr>
        <w:t xml:space="preserve"> </w:t>
      </w:r>
      <w:r w:rsidRPr="0097394B">
        <w:rPr>
          <w:vanish/>
          <w:sz w:val="12"/>
        </w:rPr>
        <w:t>to</w:t>
      </w:r>
      <w:r w:rsidRPr="0097394B">
        <w:rPr>
          <w:sz w:val="12"/>
        </w:rPr>
        <w:t xml:space="preserve"> </w:t>
      </w:r>
      <w:r w:rsidRPr="0097394B">
        <w:rPr>
          <w:vanish/>
          <w:sz w:val="12"/>
        </w:rPr>
        <w:t>listen</w:t>
      </w:r>
      <w:r w:rsidRPr="0097394B">
        <w:rPr>
          <w:sz w:val="12"/>
        </w:rPr>
        <w:t xml:space="preserve"> </w:t>
      </w:r>
      <w:r w:rsidRPr="0097394B">
        <w:rPr>
          <w:vanish/>
          <w:sz w:val="12"/>
        </w:rPr>
        <w:t>to</w:t>
      </w:r>
      <w:r w:rsidRPr="0097394B">
        <w:rPr>
          <w:sz w:val="12"/>
        </w:rPr>
        <w:t xml:space="preserve"> </w:t>
      </w:r>
      <w:r w:rsidRPr="0097394B">
        <w:rPr>
          <w:vanish/>
          <w:sz w:val="12"/>
        </w:rPr>
        <w:t>Taoists,</w:t>
      </w:r>
      <w:r w:rsidRPr="0097394B">
        <w:rPr>
          <w:sz w:val="12"/>
        </w:rPr>
        <w:t xml:space="preserve"> </w:t>
      </w:r>
      <w:r w:rsidRPr="0097394B">
        <w:rPr>
          <w:vanish/>
          <w:sz w:val="12"/>
        </w:rPr>
        <w:t>who</w:t>
      </w:r>
      <w:r w:rsidRPr="0097394B">
        <w:rPr>
          <w:sz w:val="12"/>
        </w:rPr>
        <w:t xml:space="preserve"> </w:t>
      </w:r>
      <w:r w:rsidRPr="0097394B">
        <w:rPr>
          <w:vanish/>
          <w:sz w:val="12"/>
        </w:rPr>
        <w:t>they</w:t>
      </w:r>
      <w:r w:rsidRPr="0097394B">
        <w:rPr>
          <w:sz w:val="12"/>
        </w:rPr>
        <w:t xml:space="preserve"> </w:t>
      </w:r>
      <w:r w:rsidRPr="0097394B">
        <w:rPr>
          <w:vanish/>
          <w:sz w:val="12"/>
        </w:rPr>
        <w:t>tend</w:t>
      </w:r>
      <w:r w:rsidRPr="0097394B">
        <w:rPr>
          <w:sz w:val="12"/>
        </w:rPr>
        <w:t xml:space="preserve"> </w:t>
      </w:r>
      <w:r w:rsidRPr="0097394B">
        <w:rPr>
          <w:vanish/>
          <w:sz w:val="12"/>
        </w:rPr>
        <w:t>to</w:t>
      </w:r>
      <w:r w:rsidRPr="0097394B">
        <w:rPr>
          <w:sz w:val="12"/>
        </w:rPr>
        <w:t xml:space="preserve"> </w:t>
      </w:r>
      <w:r w:rsidRPr="0097394B">
        <w:rPr>
          <w:vanish/>
          <w:sz w:val="12"/>
        </w:rPr>
        <w:t>think</w:t>
      </w:r>
      <w:r w:rsidRPr="0097394B">
        <w:rPr>
          <w:sz w:val="12"/>
        </w:rPr>
        <w:t xml:space="preserve"> </w:t>
      </w:r>
      <w:r w:rsidRPr="0097394B">
        <w:rPr>
          <w:vanish/>
          <w:sz w:val="12"/>
        </w:rPr>
        <w:t>of</w:t>
      </w:r>
      <w:r w:rsidRPr="0097394B">
        <w:rPr>
          <w:sz w:val="12"/>
        </w:rPr>
        <w:t xml:space="preserve"> </w:t>
      </w:r>
      <w:r w:rsidRPr="0097394B">
        <w:rPr>
          <w:vanish/>
          <w:sz w:val="12"/>
        </w:rPr>
        <w:t>as</w:t>
      </w:r>
      <w:r w:rsidRPr="0097394B">
        <w:rPr>
          <w:sz w:val="12"/>
        </w:rPr>
        <w:t xml:space="preserve"> </w:t>
      </w:r>
      <w:r w:rsidRPr="0097394B">
        <w:rPr>
          <w:vanish/>
          <w:sz w:val="12"/>
        </w:rPr>
        <w:t>representing</w:t>
      </w:r>
      <w:r w:rsidRPr="0097394B">
        <w:rPr>
          <w:sz w:val="12"/>
        </w:rPr>
        <w:t xml:space="preserve"> </w:t>
      </w:r>
      <w:r w:rsidRPr="0097394B">
        <w:rPr>
          <w:vanish/>
          <w:sz w:val="12"/>
        </w:rPr>
        <w:t>a</w:t>
      </w:r>
      <w:r w:rsidRPr="0097394B">
        <w:rPr>
          <w:sz w:val="12"/>
        </w:rPr>
        <w:t xml:space="preserve"> </w:t>
      </w:r>
      <w:r w:rsidRPr="0097394B">
        <w:rPr>
          <w:vanish/>
          <w:sz w:val="12"/>
        </w:rPr>
        <w:t>pre-modernist</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Environmentalists,</w:t>
      </w:r>
      <w:r w:rsidRPr="0097394B">
        <w:rPr>
          <w:sz w:val="12"/>
        </w:rPr>
        <w:t xml:space="preserve"> </w:t>
      </w:r>
      <w:r w:rsidRPr="0097394B">
        <w:rPr>
          <w:vanish/>
          <w:sz w:val="12"/>
        </w:rPr>
        <w:t>meanwhile,</w:t>
      </w:r>
      <w:r w:rsidRPr="0097394B">
        <w:rPr>
          <w:sz w:val="12"/>
        </w:rPr>
        <w:t xml:space="preserve"> </w:t>
      </w:r>
      <w:r w:rsidRPr="0097394B">
        <w:rPr>
          <w:vanish/>
          <w:sz w:val="12"/>
        </w:rPr>
        <w:t>highlight</w:t>
      </w:r>
      <w:r w:rsidRPr="0097394B">
        <w:rPr>
          <w:sz w:val="12"/>
        </w:rPr>
        <w:t xml:space="preserve"> </w:t>
      </w:r>
      <w:r w:rsidRPr="0097394B">
        <w:rPr>
          <w:vanish/>
          <w:sz w:val="12"/>
        </w:rPr>
        <w:t>the</w:t>
      </w:r>
      <w:r w:rsidRPr="0097394B">
        <w:rPr>
          <w:sz w:val="12"/>
        </w:rPr>
        <w:t xml:space="preserve"> </w:t>
      </w:r>
      <w:r w:rsidRPr="0097394B">
        <w:rPr>
          <w:vanish/>
          <w:sz w:val="12"/>
        </w:rPr>
        <w:t>impact</w:t>
      </w:r>
      <w:r w:rsidRPr="0097394B">
        <w:rPr>
          <w:sz w:val="12"/>
        </w:rPr>
        <w:t xml:space="preserve"> </w:t>
      </w:r>
      <w:r w:rsidRPr="0097394B">
        <w:rPr>
          <w:vanish/>
          <w:sz w:val="12"/>
        </w:rPr>
        <w:t>modernist</w:t>
      </w:r>
      <w:r w:rsidRPr="0097394B">
        <w:rPr>
          <w:sz w:val="12"/>
        </w:rPr>
        <w:t xml:space="preserve"> </w:t>
      </w:r>
      <w:r w:rsidRPr="0097394B">
        <w:rPr>
          <w:vanish/>
          <w:sz w:val="12"/>
        </w:rPr>
        <w:t>humankind</w:t>
      </w:r>
      <w:r w:rsidRPr="0097394B">
        <w:rPr>
          <w:sz w:val="12"/>
        </w:rPr>
        <w:t xml:space="preserve"> </w:t>
      </w:r>
      <w:r w:rsidRPr="0097394B">
        <w:rPr>
          <w:vanish/>
          <w:sz w:val="12"/>
        </w:rPr>
        <w:t>is</w:t>
      </w:r>
      <w:r w:rsidRPr="0097394B">
        <w:rPr>
          <w:sz w:val="12"/>
        </w:rPr>
        <w:t xml:space="preserve"> </w:t>
      </w:r>
      <w:r w:rsidRPr="0097394B">
        <w:rPr>
          <w:vanish/>
          <w:sz w:val="12"/>
        </w:rPr>
        <w:t>having</w:t>
      </w:r>
      <w:r w:rsidRPr="0097394B">
        <w:rPr>
          <w:sz w:val="12"/>
        </w:rPr>
        <w:t xml:space="preserve"> </w:t>
      </w:r>
      <w:r w:rsidRPr="0097394B">
        <w:rPr>
          <w:vanish/>
          <w:sz w:val="12"/>
        </w:rPr>
        <w:t>upon</w:t>
      </w:r>
      <w:r w:rsidRPr="0097394B">
        <w:rPr>
          <w:sz w:val="12"/>
        </w:rPr>
        <w:t xml:space="preserve"> </w:t>
      </w:r>
      <w:r w:rsidRPr="0097394B">
        <w:rPr>
          <w:vanish/>
          <w:sz w:val="12"/>
        </w:rPr>
        <w:t>the</w:t>
      </w:r>
      <w:r w:rsidRPr="0097394B">
        <w:rPr>
          <w:sz w:val="12"/>
        </w:rPr>
        <w:t xml:space="preserve"> </w:t>
      </w:r>
      <w:r w:rsidRPr="0097394B">
        <w:rPr>
          <w:vanish/>
          <w:sz w:val="12"/>
        </w:rPr>
        <w:t>planet’s</w:t>
      </w:r>
      <w:r w:rsidRPr="0097394B">
        <w:rPr>
          <w:sz w:val="12"/>
        </w:rPr>
        <w:t xml:space="preserve"> </w:t>
      </w:r>
      <w:r w:rsidRPr="0097394B">
        <w:rPr>
          <w:vanish/>
          <w:sz w:val="12"/>
        </w:rPr>
        <w:t>ecosystems.</w:t>
      </w:r>
      <w:r w:rsidRPr="0097394B">
        <w:rPr>
          <w:sz w:val="12"/>
        </w:rPr>
        <w:t xml:space="preserve"> </w:t>
      </w:r>
      <w:r w:rsidRPr="0097394B">
        <w:rPr>
          <w:vanish/>
          <w:sz w:val="12"/>
        </w:rPr>
        <w:t>The</w:t>
      </w:r>
      <w:r w:rsidRPr="0097394B">
        <w:rPr>
          <w:sz w:val="12"/>
        </w:rPr>
        <w:t xml:space="preserve"> </w:t>
      </w:r>
      <w:r w:rsidRPr="0097394B">
        <w:rPr>
          <w:vanish/>
          <w:sz w:val="12"/>
        </w:rPr>
        <w:t>modernists</w:t>
      </w:r>
      <w:r w:rsidRPr="0097394B">
        <w:rPr>
          <w:sz w:val="12"/>
        </w:rPr>
        <w:t xml:space="preserve"> </w:t>
      </w:r>
      <w:r w:rsidRPr="0097394B">
        <w:rPr>
          <w:vanish/>
          <w:sz w:val="12"/>
        </w:rPr>
        <w:t>among</w:t>
      </w:r>
      <w:r w:rsidRPr="0097394B">
        <w:rPr>
          <w:sz w:val="12"/>
        </w:rPr>
        <w:t xml:space="preserve"> </w:t>
      </w:r>
      <w:r w:rsidRPr="0097394B">
        <w:rPr>
          <w:vanish/>
          <w:sz w:val="12"/>
        </w:rPr>
        <w:t>them</w:t>
      </w:r>
      <w:r w:rsidRPr="0097394B">
        <w:rPr>
          <w:sz w:val="12"/>
        </w:rPr>
        <w:t xml:space="preserve"> </w:t>
      </w:r>
      <w:r w:rsidRPr="0097394B">
        <w:rPr>
          <w:vanish/>
          <w:sz w:val="12"/>
        </w:rPr>
        <w:t>tend</w:t>
      </w:r>
      <w:r w:rsidRPr="0097394B">
        <w:rPr>
          <w:sz w:val="12"/>
        </w:rPr>
        <w:t xml:space="preserve"> </w:t>
      </w:r>
      <w:r w:rsidRPr="0097394B">
        <w:rPr>
          <w:vanish/>
          <w:sz w:val="12"/>
        </w:rPr>
        <w:t>to</w:t>
      </w:r>
      <w:r w:rsidRPr="0097394B">
        <w:rPr>
          <w:sz w:val="12"/>
        </w:rPr>
        <w:t xml:space="preserve"> </w:t>
      </w:r>
      <w:r w:rsidRPr="0097394B">
        <w:rPr>
          <w:vanish/>
          <w:sz w:val="12"/>
        </w:rPr>
        <w:t>dismiss</w:t>
      </w:r>
      <w:r w:rsidRPr="0097394B">
        <w:rPr>
          <w:sz w:val="12"/>
        </w:rPr>
        <w:t xml:space="preserve"> </w:t>
      </w:r>
      <w:r w:rsidRPr="0097394B">
        <w:rPr>
          <w:vanish/>
          <w:sz w:val="12"/>
        </w:rPr>
        <w:t>Taoist</w:t>
      </w:r>
      <w:r w:rsidRPr="0097394B">
        <w:rPr>
          <w:sz w:val="12"/>
        </w:rPr>
        <w:t xml:space="preserve"> </w:t>
      </w:r>
      <w:r w:rsidRPr="0097394B">
        <w:rPr>
          <w:vanish/>
          <w:sz w:val="12"/>
        </w:rPr>
        <w:t>thinking</w:t>
      </w:r>
      <w:r w:rsidRPr="0097394B">
        <w:rPr>
          <w:sz w:val="12"/>
        </w:rPr>
        <w:t xml:space="preserve"> </w:t>
      </w:r>
      <w:r w:rsidRPr="0097394B">
        <w:rPr>
          <w:vanish/>
          <w:sz w:val="12"/>
        </w:rPr>
        <w:t>likewise.</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might</w:t>
      </w:r>
      <w:r w:rsidRPr="0097394B">
        <w:rPr>
          <w:sz w:val="12"/>
        </w:rPr>
        <w:t xml:space="preserve"> </w:t>
      </w:r>
      <w:r w:rsidRPr="0097394B">
        <w:rPr>
          <w:vanish/>
          <w:sz w:val="12"/>
        </w:rPr>
        <w:t>turn</w:t>
      </w:r>
      <w:r w:rsidRPr="0097394B">
        <w:rPr>
          <w:sz w:val="12"/>
        </w:rPr>
        <w:t xml:space="preserve"> </w:t>
      </w:r>
      <w:r w:rsidRPr="0097394B">
        <w:rPr>
          <w:vanish/>
          <w:sz w:val="12"/>
        </w:rPr>
        <w:t>next</w:t>
      </w:r>
      <w:r w:rsidRPr="0097394B">
        <w:rPr>
          <w:sz w:val="12"/>
        </w:rPr>
        <w:t xml:space="preserve"> </w:t>
      </w:r>
      <w:r w:rsidRPr="0097394B">
        <w:rPr>
          <w:vanish/>
          <w:sz w:val="12"/>
        </w:rPr>
        <w:t>to</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speak</w:t>
      </w:r>
      <w:r w:rsidRPr="0097394B">
        <w:rPr>
          <w:sz w:val="12"/>
        </w:rPr>
        <w:t xml:space="preserve"> </w:t>
      </w:r>
      <w:r w:rsidRPr="0097394B">
        <w:rPr>
          <w:vanish/>
          <w:sz w:val="12"/>
        </w:rPr>
        <w:t>the</w:t>
      </w:r>
      <w:r w:rsidRPr="0097394B">
        <w:rPr>
          <w:sz w:val="12"/>
        </w:rPr>
        <w:t xml:space="preserve"> </w:t>
      </w:r>
      <w:r w:rsidRPr="0097394B">
        <w:rPr>
          <w:vanish/>
          <w:sz w:val="12"/>
        </w:rPr>
        <w:t>different</w:t>
      </w:r>
      <w:r w:rsidRPr="0097394B">
        <w:rPr>
          <w:sz w:val="12"/>
        </w:rPr>
        <w:t xml:space="preserve"> </w:t>
      </w:r>
      <w:r w:rsidRPr="0097394B">
        <w:rPr>
          <w:vanish/>
          <w:sz w:val="12"/>
        </w:rPr>
        <w:t>analytic</w:t>
      </w:r>
      <w:r w:rsidRPr="0097394B">
        <w:rPr>
          <w:sz w:val="12"/>
        </w:rPr>
        <w:t xml:space="preserve"> </w:t>
      </w:r>
      <w:r w:rsidRPr="0097394B">
        <w:rPr>
          <w:vanish/>
          <w:sz w:val="12"/>
        </w:rPr>
        <w:t>lan-</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75</w:t>
      </w:r>
      <w:r w:rsidRPr="0097394B">
        <w:rPr>
          <w:sz w:val="12"/>
        </w:rPr>
        <w:t xml:space="preserve"> </w:t>
      </w:r>
      <w:r w:rsidRPr="0097394B">
        <w:rPr>
          <w:vanish/>
          <w:sz w:val="12"/>
        </w:rPr>
        <w:t>guages</w:t>
      </w:r>
      <w:r w:rsidRPr="0097394B">
        <w:rPr>
          <w:sz w:val="12"/>
        </w:rPr>
        <w:t xml:space="preserve"> </w:t>
      </w:r>
      <w:r w:rsidRPr="0097394B">
        <w:rPr>
          <w:vanish/>
          <w:sz w:val="12"/>
        </w:rPr>
        <w:t>mapped</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first</w:t>
      </w:r>
      <w:r w:rsidRPr="0097394B">
        <w:rPr>
          <w:sz w:val="12"/>
        </w:rPr>
        <w:t xml:space="preserve"> </w:t>
      </w:r>
      <w:r w:rsidRPr="0097394B">
        <w:rPr>
          <w:vanish/>
          <w:sz w:val="12"/>
        </w:rPr>
        <w:t>section</w:t>
      </w:r>
      <w:r w:rsidRPr="0097394B">
        <w:rPr>
          <w:sz w:val="12"/>
        </w:rPr>
        <w:t xml:space="preserve"> </w:t>
      </w:r>
      <w:r w:rsidRPr="0097394B">
        <w:rPr>
          <w:vanish/>
          <w:sz w:val="12"/>
        </w:rPr>
        <w:t>of</w:t>
      </w:r>
      <w:r w:rsidRPr="0097394B">
        <w:rPr>
          <w:sz w:val="12"/>
        </w:rPr>
        <w:t xml:space="preserve"> </w:t>
      </w:r>
      <w:r w:rsidRPr="0097394B">
        <w:rPr>
          <w:vanish/>
          <w:sz w:val="12"/>
        </w:rPr>
        <w:t>this</w:t>
      </w:r>
      <w:r w:rsidRPr="0097394B">
        <w:rPr>
          <w:sz w:val="12"/>
        </w:rPr>
        <w:t xml:space="preserve"> </w:t>
      </w:r>
      <w:r w:rsidRPr="0097394B">
        <w:rPr>
          <w:vanish/>
          <w:sz w:val="12"/>
        </w:rPr>
        <w:t>article</w:t>
      </w:r>
      <w:r w:rsidRPr="0097394B">
        <w:rPr>
          <w:sz w:val="12"/>
        </w:rPr>
        <w:t xml:space="preserve"> </w:t>
      </w:r>
      <w:r w:rsidRPr="0097394B">
        <w:rPr>
          <w:vanish/>
          <w:sz w:val="12"/>
        </w:rPr>
        <w:t>with</w:t>
      </w:r>
      <w:r w:rsidRPr="0097394B">
        <w:rPr>
          <w:sz w:val="12"/>
        </w:rPr>
        <w:t xml:space="preserve"> </w:t>
      </w:r>
      <w:r w:rsidRPr="0097394B">
        <w:rPr>
          <w:vanish/>
          <w:sz w:val="12"/>
        </w:rPr>
        <w:t>regard</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different</w:t>
      </w:r>
      <w:r w:rsidRPr="0097394B">
        <w:rPr>
          <w:sz w:val="12"/>
        </w:rPr>
        <w:t xml:space="preserve"> </w:t>
      </w:r>
      <w:r w:rsidRPr="0097394B">
        <w:rPr>
          <w:vanish/>
          <w:sz w:val="12"/>
        </w:rPr>
        <w:t>assumptions</w:t>
      </w:r>
      <w:r w:rsidRPr="0097394B">
        <w:rPr>
          <w:sz w:val="12"/>
        </w:rPr>
        <w:t xml:space="preserve"> </w:t>
      </w:r>
      <w:r w:rsidRPr="0097394B">
        <w:rPr>
          <w:vanish/>
          <w:sz w:val="12"/>
        </w:rPr>
        <w:t>analysts</w:t>
      </w:r>
      <w:r w:rsidRPr="0097394B">
        <w:rPr>
          <w:sz w:val="12"/>
        </w:rPr>
        <w:t xml:space="preserve"> </w:t>
      </w:r>
      <w:r w:rsidRPr="0097394B">
        <w:rPr>
          <w:vanish/>
          <w:sz w:val="12"/>
        </w:rPr>
        <w:t>make</w:t>
      </w:r>
      <w:r w:rsidRPr="0097394B">
        <w:rPr>
          <w:sz w:val="12"/>
        </w:rPr>
        <w:t xml:space="preserve"> </w:t>
      </w:r>
      <w:r w:rsidRPr="0097394B">
        <w:rPr>
          <w:vanish/>
          <w:sz w:val="12"/>
        </w:rPr>
        <w:t>about</w:t>
      </w:r>
      <w:r w:rsidRPr="0097394B">
        <w:rPr>
          <w:sz w:val="12"/>
        </w:rPr>
        <w:t xml:space="preserve"> </w:t>
      </w:r>
      <w:r w:rsidRPr="0097394B">
        <w:rPr>
          <w:vanish/>
          <w:sz w:val="12"/>
        </w:rPr>
        <w:t>human</w:t>
      </w:r>
      <w:r w:rsidRPr="0097394B">
        <w:rPr>
          <w:sz w:val="12"/>
        </w:rPr>
        <w:t xml:space="preserve"> </w:t>
      </w:r>
      <w:r w:rsidRPr="0097394B">
        <w:rPr>
          <w:vanish/>
          <w:sz w:val="12"/>
        </w:rPr>
        <w:t>nature</w:t>
      </w:r>
      <w:r w:rsidRPr="0097394B">
        <w:rPr>
          <w:sz w:val="12"/>
        </w:rPr>
        <w:t xml:space="preserve"> </w:t>
      </w:r>
      <w:r w:rsidRPr="0097394B">
        <w:rPr>
          <w:vanish/>
          <w:sz w:val="12"/>
        </w:rPr>
        <w:t>and</w:t>
      </w:r>
      <w:r w:rsidRPr="0097394B">
        <w:rPr>
          <w:sz w:val="12"/>
        </w:rPr>
        <w:t xml:space="preserve"> </w:t>
      </w:r>
      <w:r w:rsidRPr="0097394B">
        <w:rPr>
          <w:vanish/>
          <w:sz w:val="12"/>
        </w:rPr>
        <w:t>nurturing</w:t>
      </w:r>
      <w:r w:rsidRPr="0097394B">
        <w:rPr>
          <w:sz w:val="12"/>
        </w:rPr>
        <w:t xml:space="preserve"> </w:t>
      </w:r>
      <w:r w:rsidRPr="0097394B">
        <w:rPr>
          <w:vanish/>
          <w:sz w:val="12"/>
        </w:rPr>
        <w:t>practices.</w:t>
      </w:r>
      <w:r w:rsidRPr="0097394B">
        <w:rPr>
          <w:sz w:val="12"/>
        </w:rPr>
        <w:t xml:space="preserve"> </w:t>
      </w:r>
      <w:r w:rsidRPr="0097394B">
        <w:rPr>
          <w:vanish/>
          <w:sz w:val="12"/>
        </w:rPr>
        <w:t>Since</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speak</w:t>
      </w:r>
      <w:r w:rsidRPr="0097394B">
        <w:rPr>
          <w:sz w:val="12"/>
        </w:rPr>
        <w:t xml:space="preserve"> </w:t>
      </w:r>
      <w:r w:rsidRPr="0097394B">
        <w:rPr>
          <w:vanish/>
          <w:sz w:val="12"/>
        </w:rPr>
        <w:t>these</w:t>
      </w:r>
      <w:r w:rsidRPr="0097394B">
        <w:rPr>
          <w:sz w:val="12"/>
        </w:rPr>
        <w:t xml:space="preserve"> </w:t>
      </w:r>
      <w:r w:rsidRPr="0097394B">
        <w:rPr>
          <w:vanish/>
          <w:sz w:val="12"/>
        </w:rPr>
        <w:t>languages</w:t>
      </w:r>
      <w:r w:rsidRPr="0097394B">
        <w:rPr>
          <w:sz w:val="12"/>
        </w:rPr>
        <w:t xml:space="preserve"> </w:t>
      </w:r>
      <w:r w:rsidRPr="0097394B">
        <w:rPr>
          <w:vanish/>
          <w:sz w:val="12"/>
        </w:rPr>
        <w:t>are</w:t>
      </w:r>
      <w:r w:rsidRPr="0097394B">
        <w:rPr>
          <w:sz w:val="12"/>
        </w:rPr>
        <w:t xml:space="preserve"> </w:t>
      </w:r>
      <w:r w:rsidRPr="0097394B">
        <w:rPr>
          <w:vanish/>
          <w:sz w:val="12"/>
        </w:rPr>
        <w:t>all</w:t>
      </w:r>
      <w:r w:rsidRPr="0097394B">
        <w:rPr>
          <w:sz w:val="12"/>
        </w:rPr>
        <w:t xml:space="preserve"> </w:t>
      </w:r>
      <w:r w:rsidRPr="0097394B">
        <w:rPr>
          <w:vanish/>
          <w:sz w:val="12"/>
        </w:rPr>
        <w:t>rationalists,</w:t>
      </w:r>
      <w:r w:rsidRPr="0097394B">
        <w:rPr>
          <w:sz w:val="12"/>
        </w:rPr>
        <w:t xml:space="preserve"> </w:t>
      </w:r>
      <w:r w:rsidRPr="0097394B">
        <w:rPr>
          <w:vanish/>
          <w:sz w:val="12"/>
        </w:rPr>
        <w:t>however,</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is</w:t>
      </w:r>
      <w:r w:rsidRPr="0097394B">
        <w:rPr>
          <w:sz w:val="12"/>
        </w:rPr>
        <w:t xml:space="preserve"> </w:t>
      </w:r>
      <w:r w:rsidRPr="0097394B">
        <w:rPr>
          <w:vanish/>
          <w:sz w:val="12"/>
        </w:rPr>
        <w:t>likely</w:t>
      </w:r>
      <w:r w:rsidRPr="0097394B">
        <w:rPr>
          <w:sz w:val="12"/>
        </w:rPr>
        <w:t xml:space="preserve"> </w:t>
      </w:r>
      <w:r w:rsidRPr="0097394B">
        <w:rPr>
          <w:vanish/>
          <w:sz w:val="12"/>
        </w:rPr>
        <w:t>to</w:t>
      </w:r>
      <w:r w:rsidRPr="0097394B">
        <w:rPr>
          <w:sz w:val="12"/>
        </w:rPr>
        <w:t xml:space="preserve"> </w:t>
      </w:r>
      <w:r w:rsidRPr="0097394B">
        <w:rPr>
          <w:vanish/>
          <w:sz w:val="12"/>
        </w:rPr>
        <w:t>meet</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epistemological</w:t>
      </w:r>
      <w:r w:rsidRPr="0097394B">
        <w:rPr>
          <w:sz w:val="12"/>
        </w:rPr>
        <w:t xml:space="preserve"> </w:t>
      </w:r>
      <w:r w:rsidRPr="0097394B">
        <w:rPr>
          <w:vanish/>
          <w:sz w:val="12"/>
        </w:rPr>
        <w:t>incomprehension</w:t>
      </w:r>
      <w:r w:rsidRPr="0097394B">
        <w:rPr>
          <w:sz w:val="12"/>
        </w:rPr>
        <w:t xml:space="preserve"> </w:t>
      </w:r>
      <w:r w:rsidRPr="0097394B">
        <w:rPr>
          <w:vanish/>
          <w:sz w:val="12"/>
        </w:rPr>
        <w:t>already</w:t>
      </w:r>
      <w:r w:rsidRPr="0097394B">
        <w:rPr>
          <w:sz w:val="12"/>
        </w:rPr>
        <w:t xml:space="preserve"> </w:t>
      </w:r>
      <w:r w:rsidRPr="0097394B">
        <w:rPr>
          <w:vanish/>
          <w:sz w:val="12"/>
        </w:rPr>
        <w:t>discussed.</w:t>
      </w:r>
      <w:r w:rsidRPr="0097394B">
        <w:rPr>
          <w:sz w:val="12"/>
        </w:rPr>
        <w:t xml:space="preserve"> </w:t>
      </w:r>
      <w:r w:rsidRPr="0097394B">
        <w:rPr>
          <w:vanish/>
          <w:sz w:val="12"/>
        </w:rPr>
        <w:t>Perhaps</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should</w:t>
      </w:r>
      <w:r w:rsidRPr="0097394B">
        <w:rPr>
          <w:sz w:val="12"/>
        </w:rPr>
        <w:t xml:space="preserve"> </w:t>
      </w:r>
      <w:r w:rsidRPr="0097394B">
        <w:rPr>
          <w:vanish/>
          <w:sz w:val="12"/>
        </w:rPr>
        <w:t>apply</w:t>
      </w:r>
      <w:r w:rsidRPr="0097394B">
        <w:rPr>
          <w:sz w:val="12"/>
        </w:rPr>
        <w:t xml:space="preserve"> </w:t>
      </w:r>
      <w:r w:rsidRPr="0097394B">
        <w:rPr>
          <w:vanish/>
          <w:sz w:val="12"/>
        </w:rPr>
        <w:t>a</w:t>
      </w:r>
      <w:r w:rsidRPr="0097394B">
        <w:rPr>
          <w:sz w:val="12"/>
        </w:rPr>
        <w:t xml:space="preserve"> </w:t>
      </w:r>
      <w:r w:rsidRPr="0097394B">
        <w:rPr>
          <w:vanish/>
          <w:sz w:val="12"/>
        </w:rPr>
        <w:t>more</w:t>
      </w:r>
      <w:r w:rsidRPr="0097394B">
        <w:rPr>
          <w:sz w:val="12"/>
        </w:rPr>
        <w:t xml:space="preserve"> </w:t>
      </w:r>
      <w:r w:rsidRPr="0097394B">
        <w:rPr>
          <w:vanish/>
          <w:sz w:val="12"/>
        </w:rPr>
        <w:t>specific</w:t>
      </w:r>
      <w:r w:rsidRPr="0097394B">
        <w:rPr>
          <w:sz w:val="12"/>
        </w:rPr>
        <w:t xml:space="preserve"> </w:t>
      </w:r>
      <w:r w:rsidRPr="0097394B">
        <w:rPr>
          <w:vanish/>
          <w:sz w:val="12"/>
        </w:rPr>
        <w:t>Taoist</w:t>
      </w:r>
      <w:r w:rsidRPr="0097394B">
        <w:rPr>
          <w:sz w:val="12"/>
        </w:rPr>
        <w:t xml:space="preserve"> </w:t>
      </w:r>
      <w:r w:rsidRPr="0097394B">
        <w:rPr>
          <w:vanish/>
          <w:sz w:val="12"/>
        </w:rPr>
        <w:t>technique,</w:t>
      </w:r>
      <w:r w:rsidRPr="0097394B">
        <w:rPr>
          <w:sz w:val="12"/>
        </w:rPr>
        <w:t xml:space="preserve"> </w:t>
      </w:r>
      <w:r w:rsidRPr="0097394B">
        <w:rPr>
          <w:vanish/>
          <w:sz w:val="12"/>
        </w:rPr>
        <w:t>therefore.</w:t>
      </w:r>
      <w:r w:rsidRPr="0097394B">
        <w:rPr>
          <w:sz w:val="12"/>
        </w:rPr>
        <w:t xml:space="preserve"> </w:t>
      </w:r>
      <w:r w:rsidRPr="0097394B">
        <w:rPr>
          <w:vanish/>
          <w:sz w:val="12"/>
        </w:rPr>
        <w:t>Perhaps</w:t>
      </w:r>
      <w:r w:rsidRPr="0097394B">
        <w:rPr>
          <w:sz w:val="12"/>
        </w:rPr>
        <w:t xml:space="preserve"> </w:t>
      </w:r>
      <w:r w:rsidRPr="0097394B">
        <w:rPr>
          <w:vanish/>
          <w:sz w:val="12"/>
        </w:rPr>
        <w:t>a</w:t>
      </w:r>
      <w:r w:rsidRPr="0097394B">
        <w:rPr>
          <w:sz w:val="12"/>
        </w:rPr>
        <w:t xml:space="preserve"> </w:t>
      </w:r>
      <w:r w:rsidRPr="0097394B">
        <w:rPr>
          <w:vanish/>
          <w:sz w:val="12"/>
        </w:rPr>
        <w:t>more</w:t>
      </w:r>
      <w:r w:rsidRPr="0097394B">
        <w:rPr>
          <w:sz w:val="12"/>
        </w:rPr>
        <w:t xml:space="preserve"> </w:t>
      </w:r>
      <w:r w:rsidRPr="0097394B">
        <w:rPr>
          <w:vanish/>
          <w:sz w:val="12"/>
        </w:rPr>
        <w:t>particular</w:t>
      </w:r>
      <w:r w:rsidRPr="0097394B">
        <w:rPr>
          <w:sz w:val="12"/>
        </w:rPr>
        <w:t xml:space="preserve"> </w:t>
      </w:r>
      <w:r w:rsidRPr="0097394B">
        <w:rPr>
          <w:vanish/>
          <w:sz w:val="12"/>
        </w:rPr>
        <w:t>expression</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perspective</w:t>
      </w:r>
      <w:r w:rsidRPr="0097394B">
        <w:rPr>
          <w:sz w:val="12"/>
        </w:rPr>
        <w:t xml:space="preserve"> </w:t>
      </w:r>
      <w:r w:rsidRPr="0097394B">
        <w:rPr>
          <w:vanish/>
          <w:sz w:val="12"/>
        </w:rPr>
        <w:t>will</w:t>
      </w:r>
      <w:r w:rsidRPr="0097394B">
        <w:rPr>
          <w:sz w:val="12"/>
        </w:rPr>
        <w:t xml:space="preserve"> </w:t>
      </w:r>
      <w:r w:rsidRPr="0097394B">
        <w:rPr>
          <w:vanish/>
          <w:sz w:val="12"/>
        </w:rPr>
        <w:t>be</w:t>
      </w:r>
      <w:r w:rsidRPr="0097394B">
        <w:rPr>
          <w:sz w:val="12"/>
        </w:rPr>
        <w:t xml:space="preserve"> </w:t>
      </w:r>
      <w:r w:rsidRPr="0097394B">
        <w:rPr>
          <w:vanish/>
          <w:sz w:val="12"/>
        </w:rPr>
        <w:t>able</w:t>
      </w:r>
      <w:r w:rsidRPr="0097394B">
        <w:rPr>
          <w:sz w:val="12"/>
        </w:rPr>
        <w:t xml:space="preserve"> </w:t>
      </w:r>
      <w:r w:rsidRPr="0097394B">
        <w:rPr>
          <w:vanish/>
          <w:sz w:val="12"/>
        </w:rPr>
        <w:t>to</w:t>
      </w:r>
      <w:r w:rsidRPr="0097394B">
        <w:rPr>
          <w:sz w:val="12"/>
        </w:rPr>
        <w:t xml:space="preserve"> </w:t>
      </w:r>
      <w:r w:rsidRPr="0097394B">
        <w:rPr>
          <w:vanish/>
          <w:sz w:val="12"/>
        </w:rPr>
        <w:t>gain</w:t>
      </w:r>
      <w:r w:rsidRPr="0097394B">
        <w:rPr>
          <w:sz w:val="12"/>
        </w:rPr>
        <w:t xml:space="preserve"> </w:t>
      </w:r>
      <w:r w:rsidRPr="0097394B">
        <w:rPr>
          <w:vanish/>
          <w:sz w:val="12"/>
        </w:rPr>
        <w:t>better</w:t>
      </w:r>
      <w:r w:rsidRPr="0097394B">
        <w:rPr>
          <w:sz w:val="12"/>
        </w:rPr>
        <w:t xml:space="preserve"> </w:t>
      </w:r>
      <w:r w:rsidRPr="0097394B">
        <w:rPr>
          <w:vanish/>
          <w:sz w:val="12"/>
        </w:rPr>
        <w:t>purchase</w:t>
      </w:r>
      <w:r w:rsidRPr="0097394B">
        <w:rPr>
          <w:sz w:val="12"/>
        </w:rPr>
        <w:t xml:space="preserve"> </w:t>
      </w:r>
      <w:r w:rsidRPr="0097394B">
        <w:rPr>
          <w:vanish/>
          <w:sz w:val="12"/>
        </w:rPr>
        <w:t>on</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position.</w:t>
      </w:r>
      <w:r w:rsidRPr="0097394B">
        <w:rPr>
          <w:sz w:val="12"/>
        </w:rPr>
        <w:t xml:space="preserve"> </w:t>
      </w:r>
      <w:r w:rsidRPr="0097394B">
        <w:rPr>
          <w:vanish/>
          <w:sz w:val="12"/>
        </w:rPr>
        <w:t>In</w:t>
      </w:r>
      <w:r w:rsidRPr="0097394B">
        <w:rPr>
          <w:sz w:val="12"/>
        </w:rPr>
        <w:t xml:space="preserve"> </w:t>
      </w:r>
      <w:r w:rsidRPr="0097394B">
        <w:rPr>
          <w:vanish/>
          <w:sz w:val="12"/>
        </w:rPr>
        <w:t>this</w:t>
      </w:r>
      <w:r w:rsidRPr="0097394B">
        <w:rPr>
          <w:sz w:val="12"/>
        </w:rPr>
        <w:t xml:space="preserve"> </w:t>
      </w:r>
      <w:r w:rsidRPr="0097394B">
        <w:rPr>
          <w:vanish/>
          <w:sz w:val="12"/>
        </w:rPr>
        <w:t>section</w:t>
      </w:r>
      <w:r w:rsidRPr="0097394B">
        <w:rPr>
          <w:sz w:val="12"/>
        </w:rPr>
        <w:t xml:space="preserve"> </w:t>
      </w:r>
      <w:r w:rsidRPr="0097394B">
        <w:rPr>
          <w:vanish/>
          <w:sz w:val="12"/>
        </w:rPr>
        <w:t>I</w:t>
      </w:r>
      <w:r w:rsidRPr="0097394B">
        <w:rPr>
          <w:sz w:val="12"/>
        </w:rPr>
        <w:t xml:space="preserve"> </w:t>
      </w:r>
      <w:r w:rsidRPr="0097394B">
        <w:rPr>
          <w:vanish/>
          <w:sz w:val="12"/>
        </w:rPr>
        <w:t>shall</w:t>
      </w:r>
      <w:r w:rsidRPr="0097394B">
        <w:rPr>
          <w:sz w:val="12"/>
        </w:rPr>
        <w:t xml:space="preserve"> </w:t>
      </w:r>
      <w:r w:rsidRPr="0097394B">
        <w:rPr>
          <w:vanish/>
          <w:sz w:val="12"/>
        </w:rPr>
        <w:t>look</w:t>
      </w:r>
      <w:r w:rsidRPr="0097394B">
        <w:rPr>
          <w:sz w:val="12"/>
        </w:rPr>
        <w:t xml:space="preserve"> </w:t>
      </w:r>
      <w:r w:rsidRPr="0097394B">
        <w:rPr>
          <w:vanish/>
          <w:sz w:val="12"/>
        </w:rPr>
        <w:t>at</w:t>
      </w:r>
      <w:r w:rsidRPr="0097394B">
        <w:rPr>
          <w:sz w:val="12"/>
        </w:rPr>
        <w:t xml:space="preserve"> </w:t>
      </w:r>
      <w:r w:rsidRPr="0097394B">
        <w:rPr>
          <w:vanish/>
          <w:sz w:val="12"/>
        </w:rPr>
        <w:t>human</w:t>
      </w:r>
      <w:r w:rsidRPr="0097394B">
        <w:rPr>
          <w:sz w:val="12"/>
        </w:rPr>
        <w:t xml:space="preserve"> </w:t>
      </w:r>
      <w:r w:rsidRPr="0097394B">
        <w:rPr>
          <w:vanish/>
          <w:sz w:val="12"/>
        </w:rPr>
        <w:t>security</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light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preference</w:t>
      </w:r>
      <w:r w:rsidRPr="0097394B">
        <w:rPr>
          <w:sz w:val="12"/>
        </w:rPr>
        <w:t xml:space="preserve"> </w:t>
      </w:r>
      <w:r w:rsidRPr="0097394B">
        <w:rPr>
          <w:vanish/>
          <w:sz w:val="12"/>
        </w:rPr>
        <w:t>for</w:t>
      </w:r>
      <w:r w:rsidRPr="0097394B">
        <w:rPr>
          <w:sz w:val="12"/>
        </w:rPr>
        <w:t xml:space="preserve"> </w:t>
      </w:r>
      <w:r w:rsidRPr="0097394B">
        <w:rPr>
          <w:vanish/>
          <w:sz w:val="12"/>
        </w:rPr>
        <w:t>wu-wei,</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active</w:t>
      </w:r>
      <w:r w:rsidRPr="0097394B">
        <w:rPr>
          <w:sz w:val="12"/>
        </w:rPr>
        <w:t xml:space="preserve"> </w:t>
      </w:r>
      <w:r w:rsidRPr="0097394B">
        <w:rPr>
          <w:vanish/>
          <w:sz w:val="12"/>
        </w:rPr>
        <w:t>pacifism,</w:t>
      </w:r>
      <w:r w:rsidRPr="0097394B">
        <w:rPr>
          <w:sz w:val="12"/>
        </w:rPr>
        <w:t xml:space="preserve"> </w:t>
      </w:r>
      <w:r w:rsidRPr="0097394B">
        <w:rPr>
          <w:vanish/>
          <w:sz w:val="12"/>
        </w:rPr>
        <w:t>or</w:t>
      </w:r>
      <w:r w:rsidRPr="0097394B">
        <w:rPr>
          <w:sz w:val="12"/>
        </w:rPr>
        <w:t xml:space="preserve"> </w:t>
      </w:r>
      <w:r w:rsidRPr="0097394B">
        <w:rPr>
          <w:vanish/>
          <w:sz w:val="12"/>
        </w:rPr>
        <w:t>‘no</w:t>
      </w:r>
      <w:r w:rsidRPr="0097394B">
        <w:rPr>
          <w:sz w:val="12"/>
        </w:rPr>
        <w:t xml:space="preserve"> </w:t>
      </w:r>
      <w:r w:rsidRPr="0097394B">
        <w:rPr>
          <w:vanish/>
          <w:sz w:val="12"/>
        </w:rPr>
        <w:t>unnatural</w:t>
      </w:r>
      <w:r w:rsidRPr="0097394B">
        <w:rPr>
          <w:sz w:val="12"/>
        </w:rPr>
        <w:t xml:space="preserve"> </w:t>
      </w:r>
      <w:r w:rsidRPr="0097394B">
        <w:rPr>
          <w:vanish/>
          <w:sz w:val="12"/>
        </w:rPr>
        <w:t>action’,</w:t>
      </w:r>
      <w:r w:rsidRPr="0097394B">
        <w:rPr>
          <w:sz w:val="12"/>
        </w:rPr>
        <w:t xml:space="preserve"> </w:t>
      </w:r>
      <w:r w:rsidRPr="0097394B">
        <w:rPr>
          <w:vanish/>
          <w:sz w:val="12"/>
        </w:rPr>
        <w:t>or,</w:t>
      </w:r>
      <w:r w:rsidRPr="0097394B">
        <w:rPr>
          <w:sz w:val="12"/>
        </w:rPr>
        <w:t xml:space="preserve"> </w:t>
      </w:r>
      <w:r w:rsidRPr="0097394B">
        <w:rPr>
          <w:vanish/>
          <w:sz w:val="12"/>
        </w:rPr>
        <w:t>as</w:t>
      </w:r>
      <w:r w:rsidRPr="0097394B">
        <w:rPr>
          <w:sz w:val="12"/>
        </w:rPr>
        <w:t xml:space="preserve"> </w:t>
      </w:r>
      <w:r w:rsidRPr="0097394B">
        <w:rPr>
          <w:vanish/>
          <w:sz w:val="12"/>
        </w:rPr>
        <w:t>Graham</w:t>
      </w:r>
      <w:r w:rsidRPr="0097394B">
        <w:rPr>
          <w:sz w:val="12"/>
        </w:rPr>
        <w:t xml:space="preserve"> </w:t>
      </w:r>
      <w:r w:rsidRPr="0097394B">
        <w:rPr>
          <w:vanish/>
          <w:sz w:val="12"/>
        </w:rPr>
        <w:t>calls</w:t>
      </w:r>
      <w:r w:rsidRPr="0097394B">
        <w:rPr>
          <w:sz w:val="12"/>
        </w:rPr>
        <w:t xml:space="preserve"> </w:t>
      </w:r>
      <w:r w:rsidRPr="0097394B">
        <w:rPr>
          <w:vanish/>
          <w:sz w:val="12"/>
        </w:rPr>
        <w:t>it,</w:t>
      </w:r>
      <w:r w:rsidRPr="0097394B">
        <w:rPr>
          <w:sz w:val="12"/>
        </w:rPr>
        <w:t xml:space="preserve"> </w:t>
      </w:r>
      <w:r w:rsidRPr="0097394B">
        <w:rPr>
          <w:vanish/>
          <w:sz w:val="12"/>
        </w:rPr>
        <w:t>‘Doing</w:t>
      </w:r>
      <w:r w:rsidRPr="0097394B">
        <w:rPr>
          <w:sz w:val="12"/>
        </w:rPr>
        <w:t xml:space="preserve"> </w:t>
      </w:r>
      <w:r w:rsidRPr="0097394B">
        <w:rPr>
          <w:vanish/>
          <w:sz w:val="12"/>
        </w:rPr>
        <w:t>Nothing’</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w:t>
      </w:r>
      <w:r w:rsidRPr="0097394B">
        <w:rPr>
          <w:sz w:val="12"/>
        </w:rPr>
        <w:t xml:space="preserve"> </w:t>
      </w:r>
      <w:r w:rsidRPr="0097394B">
        <w:rPr>
          <w:vanish/>
          <w:sz w:val="12"/>
        </w:rPr>
        <w:t>288;</w:t>
      </w:r>
      <w:r w:rsidRPr="0097394B">
        <w:rPr>
          <w:sz w:val="12"/>
        </w:rPr>
        <w:t xml:space="preserve"> </w:t>
      </w:r>
      <w:r w:rsidRPr="0097394B">
        <w:rPr>
          <w:vanish/>
          <w:sz w:val="12"/>
        </w:rPr>
        <w:t>1989,</w:t>
      </w:r>
      <w:r w:rsidRPr="0097394B">
        <w:rPr>
          <w:sz w:val="12"/>
        </w:rPr>
        <w:t xml:space="preserve"> </w:t>
      </w:r>
      <w:r w:rsidRPr="0097394B">
        <w:rPr>
          <w:vanish/>
          <w:sz w:val="12"/>
        </w:rPr>
        <w:t>pp.</w:t>
      </w:r>
      <w:r w:rsidRPr="0097394B">
        <w:rPr>
          <w:sz w:val="12"/>
        </w:rPr>
        <w:t xml:space="preserve"> </w:t>
      </w:r>
      <w:r w:rsidRPr="0097394B">
        <w:rPr>
          <w:vanish/>
          <w:sz w:val="12"/>
        </w:rPr>
        <w:t>232–233).</w:t>
      </w:r>
      <w:r w:rsidRPr="0097394B">
        <w:rPr>
          <w:sz w:val="12"/>
        </w:rPr>
        <w:t xml:space="preserve"> </w:t>
      </w:r>
      <w:r w:rsidRPr="0097394B">
        <w:rPr>
          <w:vanish/>
          <w:sz w:val="12"/>
        </w:rPr>
        <w:t>To</w:t>
      </w:r>
      <w:r w:rsidRPr="0097394B">
        <w:rPr>
          <w:sz w:val="12"/>
        </w:rPr>
        <w:t xml:space="preserve"> </w:t>
      </w:r>
      <w:r w:rsidRPr="0097394B">
        <w:rPr>
          <w:vanish/>
          <w:sz w:val="12"/>
        </w:rPr>
        <w:t>Needham,</w:t>
      </w:r>
      <w:r w:rsidRPr="0097394B">
        <w:rPr>
          <w:sz w:val="12"/>
        </w:rPr>
        <w:t xml:space="preserve"> </w:t>
      </w:r>
      <w:r w:rsidRPr="0097394B">
        <w:rPr>
          <w:vanish/>
          <w:sz w:val="12"/>
        </w:rPr>
        <w:t>wu-wei</w:t>
      </w:r>
      <w:r w:rsidRPr="0097394B">
        <w:rPr>
          <w:sz w:val="12"/>
        </w:rPr>
        <w:t xml:space="preserve"> </w:t>
      </w:r>
      <w:r w:rsidRPr="0097394B">
        <w:rPr>
          <w:vanish/>
          <w:sz w:val="12"/>
        </w:rPr>
        <w:t>means</w:t>
      </w:r>
      <w:r w:rsidRPr="0097394B">
        <w:rPr>
          <w:sz w:val="12"/>
        </w:rPr>
        <w:t xml:space="preserve"> </w:t>
      </w:r>
      <w:r w:rsidRPr="0097394B">
        <w:rPr>
          <w:vanish/>
          <w:sz w:val="12"/>
        </w:rPr>
        <w:t>not</w:t>
      </w:r>
      <w:r w:rsidRPr="0097394B">
        <w:rPr>
          <w:sz w:val="12"/>
        </w:rPr>
        <w:t xml:space="preserve"> </w:t>
      </w:r>
      <w:r w:rsidRPr="0097394B">
        <w:rPr>
          <w:vanish/>
          <w:sz w:val="12"/>
        </w:rPr>
        <w:t>using</w:t>
      </w:r>
      <w:r w:rsidRPr="0097394B">
        <w:rPr>
          <w:sz w:val="12"/>
        </w:rPr>
        <w:t xml:space="preserve"> </w:t>
      </w:r>
      <w:r w:rsidRPr="0097394B">
        <w:rPr>
          <w:vanish/>
          <w:sz w:val="12"/>
        </w:rPr>
        <w:t>force</w:t>
      </w:r>
      <w:r w:rsidRPr="0097394B">
        <w:rPr>
          <w:sz w:val="12"/>
        </w:rPr>
        <w:t xml:space="preserve"> </w:t>
      </w:r>
      <w:r w:rsidRPr="0097394B">
        <w:rPr>
          <w:vanish/>
          <w:sz w:val="12"/>
        </w:rPr>
        <w:t>when</w:t>
      </w:r>
      <w:r w:rsidRPr="0097394B">
        <w:rPr>
          <w:sz w:val="12"/>
        </w:rPr>
        <w:t xml:space="preserve"> </w:t>
      </w:r>
      <w:r w:rsidRPr="0097394B">
        <w:rPr>
          <w:vanish/>
          <w:sz w:val="12"/>
        </w:rPr>
        <w:t>‘subtler</w:t>
      </w:r>
      <w:r w:rsidRPr="0097394B">
        <w:rPr>
          <w:sz w:val="12"/>
        </w:rPr>
        <w:t xml:space="preserve"> </w:t>
      </w:r>
      <w:r w:rsidRPr="0097394B">
        <w:rPr>
          <w:vanish/>
          <w:sz w:val="12"/>
        </w:rPr>
        <w:t>methods</w:t>
      </w:r>
      <w:r w:rsidRPr="0097394B">
        <w:rPr>
          <w:sz w:val="12"/>
        </w:rPr>
        <w:t xml:space="preserve"> </w:t>
      </w:r>
      <w:r w:rsidRPr="0097394B">
        <w:rPr>
          <w:vanish/>
          <w:sz w:val="12"/>
        </w:rPr>
        <w:t>of</w:t>
      </w:r>
      <w:r w:rsidRPr="0097394B">
        <w:rPr>
          <w:sz w:val="12"/>
        </w:rPr>
        <w:t xml:space="preserve"> </w:t>
      </w:r>
      <w:r w:rsidRPr="0097394B">
        <w:rPr>
          <w:vanish/>
          <w:sz w:val="12"/>
        </w:rPr>
        <w:t>persuasion,</w:t>
      </w:r>
      <w:r w:rsidRPr="0097394B">
        <w:rPr>
          <w:sz w:val="12"/>
        </w:rPr>
        <w:t xml:space="preserve"> </w:t>
      </w:r>
      <w:r w:rsidRPr="0097394B">
        <w:rPr>
          <w:vanish/>
          <w:sz w:val="12"/>
        </w:rPr>
        <w:t>or</w:t>
      </w:r>
      <w:r w:rsidRPr="0097394B">
        <w:rPr>
          <w:sz w:val="12"/>
        </w:rPr>
        <w:t xml:space="preserve"> </w:t>
      </w:r>
      <w:r w:rsidRPr="0097394B">
        <w:rPr>
          <w:vanish/>
          <w:sz w:val="12"/>
        </w:rPr>
        <w:t>simply</w:t>
      </w:r>
      <w:r w:rsidRPr="0097394B">
        <w:rPr>
          <w:sz w:val="12"/>
        </w:rPr>
        <w:t xml:space="preserve"> </w:t>
      </w:r>
      <w:r w:rsidRPr="0097394B">
        <w:rPr>
          <w:vanish/>
          <w:sz w:val="12"/>
        </w:rPr>
        <w:t>letting</w:t>
      </w:r>
      <w:r w:rsidRPr="0097394B">
        <w:rPr>
          <w:sz w:val="12"/>
        </w:rPr>
        <w:t xml:space="preserve"> </w:t>
      </w:r>
      <w:r w:rsidRPr="0097394B">
        <w:rPr>
          <w:vanish/>
          <w:sz w:val="12"/>
        </w:rPr>
        <w:t>things</w:t>
      </w:r>
      <w:r w:rsidRPr="0097394B">
        <w:rPr>
          <w:sz w:val="12"/>
        </w:rPr>
        <w:t xml:space="preserve"> </w:t>
      </w:r>
      <w:r w:rsidRPr="0097394B">
        <w:rPr>
          <w:vanish/>
          <w:sz w:val="12"/>
        </w:rPr>
        <w:t>alone</w:t>
      </w:r>
      <w:r w:rsidRPr="0097394B">
        <w:rPr>
          <w:sz w:val="12"/>
        </w:rPr>
        <w:t xml:space="preserve"> </w:t>
      </w:r>
      <w:r w:rsidRPr="0097394B">
        <w:rPr>
          <w:vanish/>
          <w:sz w:val="12"/>
        </w:rPr>
        <w:t>to</w:t>
      </w:r>
      <w:r w:rsidRPr="0097394B">
        <w:rPr>
          <w:sz w:val="12"/>
        </w:rPr>
        <w:t xml:space="preserve"> </w:t>
      </w:r>
      <w:r w:rsidRPr="0097394B">
        <w:rPr>
          <w:vanish/>
          <w:sz w:val="12"/>
        </w:rPr>
        <w:t>take</w:t>
      </w:r>
      <w:r w:rsidRPr="0097394B">
        <w:rPr>
          <w:sz w:val="12"/>
        </w:rPr>
        <w:t xml:space="preserve"> </w:t>
      </w:r>
      <w:r w:rsidRPr="0097394B">
        <w:rPr>
          <w:vanish/>
          <w:sz w:val="12"/>
        </w:rPr>
        <w:t>their</w:t>
      </w:r>
      <w:r w:rsidRPr="0097394B">
        <w:rPr>
          <w:sz w:val="12"/>
        </w:rPr>
        <w:t xml:space="preserve"> </w:t>
      </w:r>
      <w:r w:rsidRPr="0097394B">
        <w:rPr>
          <w:vanish/>
          <w:sz w:val="12"/>
        </w:rPr>
        <w:t>own</w:t>
      </w:r>
      <w:r w:rsidRPr="0097394B">
        <w:rPr>
          <w:sz w:val="12"/>
        </w:rPr>
        <w:t xml:space="preserve"> </w:t>
      </w:r>
      <w:r w:rsidRPr="0097394B">
        <w:rPr>
          <w:vanish/>
          <w:sz w:val="12"/>
        </w:rPr>
        <w:t>course’</w:t>
      </w:r>
      <w:r w:rsidRPr="0097394B">
        <w:rPr>
          <w:sz w:val="12"/>
        </w:rPr>
        <w:t xml:space="preserve"> </w:t>
      </w:r>
      <w:r w:rsidRPr="0097394B">
        <w:rPr>
          <w:vanish/>
          <w:sz w:val="12"/>
        </w:rPr>
        <w:t>promises</w:t>
      </w:r>
      <w:r w:rsidRPr="0097394B">
        <w:rPr>
          <w:sz w:val="12"/>
        </w:rPr>
        <w:t xml:space="preserve"> </w:t>
      </w:r>
      <w:r w:rsidRPr="0097394B">
        <w:rPr>
          <w:vanish/>
          <w:sz w:val="12"/>
        </w:rPr>
        <w:t>a</w:t>
      </w:r>
      <w:r w:rsidRPr="0097394B">
        <w:rPr>
          <w:sz w:val="12"/>
        </w:rPr>
        <w:t xml:space="preserve"> </w:t>
      </w:r>
      <w:r w:rsidRPr="0097394B">
        <w:rPr>
          <w:vanish/>
          <w:sz w:val="12"/>
        </w:rPr>
        <w:t>good</w:t>
      </w:r>
      <w:r w:rsidRPr="0097394B">
        <w:rPr>
          <w:sz w:val="12"/>
        </w:rPr>
        <w:t xml:space="preserve"> </w:t>
      </w:r>
      <w:r w:rsidRPr="0097394B">
        <w:rPr>
          <w:vanish/>
          <w:sz w:val="12"/>
        </w:rPr>
        <w:t>outcome</w:t>
      </w:r>
      <w:r w:rsidRPr="0097394B">
        <w:rPr>
          <w:sz w:val="12"/>
        </w:rPr>
        <w:t xml:space="preserve"> </w:t>
      </w:r>
      <w:r w:rsidRPr="0097394B">
        <w:rPr>
          <w:vanish/>
          <w:sz w:val="12"/>
        </w:rPr>
        <w:t>(Needham,</w:t>
      </w:r>
      <w:r w:rsidRPr="0097394B">
        <w:rPr>
          <w:sz w:val="12"/>
        </w:rPr>
        <w:t xml:space="preserve"> </w:t>
      </w:r>
      <w:r w:rsidRPr="0097394B">
        <w:rPr>
          <w:vanish/>
          <w:sz w:val="12"/>
        </w:rPr>
        <w:t>1956,</w:t>
      </w:r>
      <w:r w:rsidRPr="0097394B">
        <w:rPr>
          <w:sz w:val="12"/>
        </w:rPr>
        <w:t xml:space="preserve"> </w:t>
      </w:r>
      <w:r w:rsidRPr="0097394B">
        <w:rPr>
          <w:vanish/>
          <w:sz w:val="12"/>
        </w:rPr>
        <w:t>pp.</w:t>
      </w:r>
      <w:r w:rsidRPr="0097394B">
        <w:rPr>
          <w:sz w:val="12"/>
        </w:rPr>
        <w:t xml:space="preserve"> </w:t>
      </w:r>
      <w:r w:rsidRPr="0097394B">
        <w:rPr>
          <w:vanish/>
          <w:sz w:val="12"/>
        </w:rPr>
        <w:t>37,</w:t>
      </w:r>
      <w:r w:rsidRPr="0097394B">
        <w:rPr>
          <w:sz w:val="12"/>
        </w:rPr>
        <w:t xml:space="preserve"> </w:t>
      </w:r>
      <w:r w:rsidRPr="0097394B">
        <w:rPr>
          <w:vanish/>
          <w:sz w:val="12"/>
        </w:rPr>
        <w:t>68).</w:t>
      </w:r>
      <w:r w:rsidRPr="0097394B">
        <w:rPr>
          <w:sz w:val="12"/>
        </w:rPr>
        <w:t xml:space="preserve"> </w:t>
      </w:r>
      <w:r w:rsidRPr="0097394B">
        <w:rPr>
          <w:vanish/>
          <w:sz w:val="12"/>
        </w:rPr>
        <w:t>To</w:t>
      </w:r>
      <w:r w:rsidRPr="0097394B">
        <w:rPr>
          <w:sz w:val="12"/>
        </w:rPr>
        <w:t xml:space="preserve"> </w:t>
      </w:r>
      <w:r w:rsidRPr="0097394B">
        <w:rPr>
          <w:vanish/>
          <w:sz w:val="12"/>
        </w:rPr>
        <w:t>Merton</w:t>
      </w:r>
      <w:r w:rsidRPr="0097394B">
        <w:rPr>
          <w:sz w:val="12"/>
        </w:rPr>
        <w:t xml:space="preserve"> </w:t>
      </w:r>
      <w:r w:rsidRPr="0097394B">
        <w:rPr>
          <w:vanish/>
          <w:sz w:val="12"/>
        </w:rPr>
        <w:t>it</w:t>
      </w:r>
      <w:r w:rsidRPr="0097394B">
        <w:rPr>
          <w:sz w:val="12"/>
        </w:rPr>
        <w:t xml:space="preserve"> </w:t>
      </w:r>
      <w:r w:rsidRPr="0097394B">
        <w:rPr>
          <w:vanish/>
          <w:sz w:val="12"/>
        </w:rPr>
        <w:t>means</w:t>
      </w:r>
      <w:r w:rsidRPr="0097394B">
        <w:rPr>
          <w:sz w:val="12"/>
        </w:rPr>
        <w:t xml:space="preserve"> </w:t>
      </w:r>
      <w:r w:rsidRPr="0097394B">
        <w:rPr>
          <w:vanish/>
          <w:sz w:val="12"/>
        </w:rPr>
        <w:t>‘perfect</w:t>
      </w:r>
      <w:r w:rsidRPr="0097394B">
        <w:rPr>
          <w:sz w:val="12"/>
        </w:rPr>
        <w:t xml:space="preserve"> </w:t>
      </w:r>
      <w:r w:rsidRPr="0097394B">
        <w:rPr>
          <w:vanish/>
          <w:sz w:val="12"/>
        </w:rPr>
        <w:t>action</w:t>
      </w:r>
      <w:r w:rsidRPr="0097394B">
        <w:rPr>
          <w:sz w:val="12"/>
        </w:rPr>
        <w:t xml:space="preserve"> </w:t>
      </w:r>
      <w:r w:rsidRPr="0097394B">
        <w:rPr>
          <w:vanish/>
          <w:sz w:val="12"/>
        </w:rPr>
        <w:t>–</w:t>
      </w:r>
      <w:r w:rsidRPr="0097394B">
        <w:rPr>
          <w:sz w:val="12"/>
        </w:rPr>
        <w:t xml:space="preserve"> </w:t>
      </w:r>
      <w:r w:rsidRPr="0097394B">
        <w:rPr>
          <w:vanish/>
          <w:sz w:val="12"/>
        </w:rPr>
        <w:t>because</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carried</w:t>
      </w:r>
      <w:r w:rsidRPr="0097394B">
        <w:rPr>
          <w:sz w:val="12"/>
        </w:rPr>
        <w:t xml:space="preserve"> </w:t>
      </w:r>
      <w:r w:rsidRPr="0097394B">
        <w:rPr>
          <w:vanish/>
          <w:sz w:val="12"/>
        </w:rPr>
        <w:t>out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in</w:t>
      </w:r>
      <w:r w:rsidRPr="0097394B">
        <w:rPr>
          <w:sz w:val="12"/>
        </w:rPr>
        <w:t xml:space="preserve"> </w:t>
      </w:r>
      <w:r w:rsidRPr="0097394B">
        <w:rPr>
          <w:vanish/>
          <w:sz w:val="12"/>
        </w:rPr>
        <w:t>perfect</w:t>
      </w:r>
      <w:r w:rsidRPr="0097394B">
        <w:rPr>
          <w:sz w:val="12"/>
        </w:rPr>
        <w:t xml:space="preserve"> </w:t>
      </w:r>
      <w:r w:rsidRPr="0097394B">
        <w:rPr>
          <w:vanish/>
          <w:sz w:val="12"/>
        </w:rPr>
        <w:t>harmony</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[and]</w:t>
      </w:r>
      <w:r w:rsidRPr="0097394B">
        <w:rPr>
          <w:sz w:val="12"/>
        </w:rPr>
        <w:t xml:space="preserve"> </w:t>
      </w:r>
      <w:r w:rsidRPr="0097394B">
        <w:rPr>
          <w:vanish/>
          <w:sz w:val="12"/>
        </w:rPr>
        <w:t>not</w:t>
      </w:r>
      <w:r w:rsidRPr="0097394B">
        <w:rPr>
          <w:sz w:val="12"/>
        </w:rPr>
        <w:t xml:space="preserve"> </w:t>
      </w:r>
      <w:r w:rsidRPr="0097394B">
        <w:rPr>
          <w:vanish/>
          <w:sz w:val="12"/>
        </w:rPr>
        <w:t>“conditioned”</w:t>
      </w:r>
      <w:r w:rsidRPr="0097394B">
        <w:rPr>
          <w:sz w:val="12"/>
        </w:rPr>
        <w:t xml:space="preserve"> </w:t>
      </w:r>
      <w:r w:rsidRPr="0097394B">
        <w:rPr>
          <w:vanish/>
          <w:sz w:val="12"/>
        </w:rPr>
        <w:t>or</w:t>
      </w:r>
      <w:r w:rsidRPr="0097394B">
        <w:rPr>
          <w:sz w:val="12"/>
        </w:rPr>
        <w:t xml:space="preserve"> </w:t>
      </w:r>
      <w:r w:rsidRPr="0097394B">
        <w:rPr>
          <w:vanish/>
          <w:sz w:val="12"/>
        </w:rPr>
        <w:t>“limited”</w:t>
      </w:r>
      <w:r w:rsidRPr="0097394B">
        <w:rPr>
          <w:sz w:val="12"/>
        </w:rPr>
        <w:t xml:space="preserve"> </w:t>
      </w:r>
      <w:r w:rsidRPr="0097394B">
        <w:rPr>
          <w:vanish/>
          <w:sz w:val="12"/>
        </w:rPr>
        <w:t>by</w:t>
      </w:r>
      <w:r w:rsidRPr="0097394B">
        <w:rPr>
          <w:sz w:val="12"/>
        </w:rPr>
        <w:t xml:space="preserve"> </w:t>
      </w:r>
      <w:r w:rsidRPr="0097394B">
        <w:rPr>
          <w:vanish/>
          <w:sz w:val="12"/>
        </w:rPr>
        <w:t>our</w:t>
      </w:r>
      <w:r w:rsidRPr="0097394B">
        <w:rPr>
          <w:sz w:val="12"/>
        </w:rPr>
        <w:t xml:space="preserve"> </w:t>
      </w:r>
      <w:r w:rsidRPr="0097394B">
        <w:rPr>
          <w:vanish/>
          <w:sz w:val="12"/>
        </w:rPr>
        <w:t>own</w:t>
      </w:r>
      <w:r w:rsidRPr="0097394B">
        <w:rPr>
          <w:sz w:val="12"/>
        </w:rPr>
        <w:t xml:space="preserve"> </w:t>
      </w:r>
      <w:r w:rsidRPr="0097394B">
        <w:rPr>
          <w:vanish/>
          <w:sz w:val="12"/>
        </w:rPr>
        <w:t>individual</w:t>
      </w:r>
      <w:r w:rsidRPr="0097394B">
        <w:rPr>
          <w:sz w:val="12"/>
        </w:rPr>
        <w:t xml:space="preserve"> </w:t>
      </w:r>
      <w:r w:rsidRPr="0097394B">
        <w:rPr>
          <w:vanish/>
          <w:sz w:val="12"/>
        </w:rPr>
        <w:t>needs</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desires</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theories</w:t>
      </w:r>
      <w:r w:rsidRPr="0097394B">
        <w:rPr>
          <w:sz w:val="12"/>
        </w:rPr>
        <w:t xml:space="preserve"> </w:t>
      </w:r>
      <w:r w:rsidRPr="0097394B">
        <w:rPr>
          <w:vanish/>
          <w:sz w:val="12"/>
        </w:rPr>
        <w:t>and</w:t>
      </w:r>
      <w:r w:rsidRPr="0097394B">
        <w:rPr>
          <w:sz w:val="12"/>
        </w:rPr>
        <w:t xml:space="preserve"> </w:t>
      </w:r>
      <w:r w:rsidRPr="0097394B">
        <w:rPr>
          <w:vanish/>
          <w:sz w:val="12"/>
        </w:rPr>
        <w:t>ideas’</w:t>
      </w:r>
      <w:r w:rsidRPr="0097394B">
        <w:rPr>
          <w:sz w:val="12"/>
        </w:rPr>
        <w:t xml:space="preserve"> </w:t>
      </w:r>
      <w:r w:rsidRPr="0097394B">
        <w:rPr>
          <w:vanish/>
          <w:sz w:val="12"/>
        </w:rPr>
        <w:t>(Merton,</w:t>
      </w:r>
      <w:r w:rsidRPr="0097394B">
        <w:rPr>
          <w:sz w:val="12"/>
        </w:rPr>
        <w:t xml:space="preserve"> </w:t>
      </w:r>
      <w:r w:rsidRPr="0097394B">
        <w:rPr>
          <w:vanish/>
          <w:sz w:val="12"/>
        </w:rPr>
        <w:t>1965,</w:t>
      </w:r>
      <w:r w:rsidRPr="0097394B">
        <w:rPr>
          <w:sz w:val="12"/>
        </w:rPr>
        <w:t xml:space="preserve"> </w:t>
      </w:r>
      <w:r w:rsidRPr="0097394B">
        <w:rPr>
          <w:vanish/>
          <w:sz w:val="12"/>
        </w:rPr>
        <w:t>p.</w:t>
      </w:r>
      <w:r w:rsidRPr="0097394B">
        <w:rPr>
          <w:sz w:val="12"/>
        </w:rPr>
        <w:t xml:space="preserve"> </w:t>
      </w:r>
      <w:r w:rsidRPr="0097394B">
        <w:rPr>
          <w:vanish/>
          <w:sz w:val="12"/>
        </w:rPr>
        <w:t>28).</w:t>
      </w:r>
      <w:r w:rsidRPr="0097394B">
        <w:rPr>
          <w:sz w:val="12"/>
        </w:rPr>
        <w:t xml:space="preserve"> </w:t>
      </w:r>
      <w:r w:rsidRPr="0097394B">
        <w:rPr>
          <w:vanish/>
          <w:sz w:val="12"/>
        </w:rPr>
        <w:t>To</w:t>
      </w:r>
      <w:r w:rsidRPr="0097394B">
        <w:rPr>
          <w:sz w:val="12"/>
        </w:rPr>
        <w:t xml:space="preserve"> </w:t>
      </w:r>
      <w:r w:rsidRPr="0097394B">
        <w:rPr>
          <w:vanish/>
          <w:sz w:val="12"/>
        </w:rPr>
        <w:t>Hansen</w:t>
      </w:r>
      <w:r w:rsidRPr="0097394B">
        <w:rPr>
          <w:sz w:val="12"/>
        </w:rPr>
        <w:t xml:space="preserve"> </w:t>
      </w:r>
      <w:r w:rsidRPr="0097394B">
        <w:rPr>
          <w:vanish/>
          <w:sz w:val="12"/>
        </w:rPr>
        <w:t>it</w:t>
      </w:r>
      <w:r w:rsidRPr="0097394B">
        <w:rPr>
          <w:sz w:val="12"/>
        </w:rPr>
        <w:t xml:space="preserve"> </w:t>
      </w:r>
      <w:r w:rsidRPr="0097394B">
        <w:rPr>
          <w:vanish/>
          <w:sz w:val="12"/>
        </w:rPr>
        <w:t>means</w:t>
      </w:r>
      <w:r w:rsidRPr="0097394B">
        <w:rPr>
          <w:sz w:val="12"/>
        </w:rPr>
        <w:t xml:space="preserve"> </w:t>
      </w:r>
      <w:r w:rsidRPr="0097394B">
        <w:rPr>
          <w:vanish/>
          <w:sz w:val="12"/>
        </w:rPr>
        <w:t>action</w:t>
      </w:r>
      <w:r w:rsidRPr="0097394B">
        <w:rPr>
          <w:sz w:val="12"/>
        </w:rPr>
        <w:t xml:space="preserve"> </w:t>
      </w:r>
      <w:r w:rsidRPr="0097394B">
        <w:rPr>
          <w:vanish/>
          <w:sz w:val="12"/>
        </w:rPr>
        <w:t>that</w:t>
      </w:r>
      <w:r w:rsidRPr="0097394B">
        <w:rPr>
          <w:sz w:val="12"/>
        </w:rPr>
        <w:t xml:space="preserve"> </w:t>
      </w:r>
      <w:r w:rsidRPr="0097394B">
        <w:rPr>
          <w:vanish/>
          <w:sz w:val="12"/>
        </w:rPr>
        <w:t>avoids</w:t>
      </w:r>
      <w:r w:rsidRPr="0097394B">
        <w:rPr>
          <w:sz w:val="12"/>
        </w:rPr>
        <w:t xml:space="preserve"> </w:t>
      </w:r>
      <w:r w:rsidRPr="0097394B">
        <w:rPr>
          <w:vanish/>
          <w:sz w:val="12"/>
        </w:rPr>
        <w:t>‘artificially</w:t>
      </w:r>
      <w:r w:rsidRPr="0097394B">
        <w:rPr>
          <w:sz w:val="12"/>
        </w:rPr>
        <w:t xml:space="preserve"> </w:t>
      </w:r>
      <w:r w:rsidRPr="0097394B">
        <w:rPr>
          <w:vanish/>
          <w:sz w:val="12"/>
        </w:rPr>
        <w:t>induced</w:t>
      </w:r>
      <w:r w:rsidRPr="0097394B">
        <w:rPr>
          <w:sz w:val="12"/>
        </w:rPr>
        <w:t xml:space="preserve"> </w:t>
      </w:r>
      <w:r w:rsidRPr="0097394B">
        <w:rPr>
          <w:vanish/>
          <w:sz w:val="12"/>
        </w:rPr>
        <w:t>or</w:t>
      </w:r>
      <w:r w:rsidRPr="0097394B">
        <w:rPr>
          <w:sz w:val="12"/>
        </w:rPr>
        <w:t xml:space="preserve"> </w:t>
      </w:r>
      <w:r w:rsidRPr="0097394B">
        <w:rPr>
          <w:vanish/>
          <w:sz w:val="12"/>
        </w:rPr>
        <w:t>learned</w:t>
      </w:r>
      <w:r w:rsidRPr="0097394B">
        <w:rPr>
          <w:sz w:val="12"/>
        </w:rPr>
        <w:t xml:space="preserve"> </w:t>
      </w:r>
      <w:r w:rsidRPr="0097394B">
        <w:rPr>
          <w:vanish/>
          <w:sz w:val="12"/>
        </w:rPr>
        <w:t>purposes</w:t>
      </w:r>
      <w:r w:rsidRPr="0097394B">
        <w:rPr>
          <w:sz w:val="12"/>
        </w:rPr>
        <w:t xml:space="preserve"> </w:t>
      </w:r>
      <w:r w:rsidRPr="0097394B">
        <w:rPr>
          <w:vanish/>
          <w:sz w:val="12"/>
        </w:rPr>
        <w:t>or</w:t>
      </w:r>
      <w:r w:rsidRPr="0097394B">
        <w:rPr>
          <w:sz w:val="12"/>
        </w:rPr>
        <w:t xml:space="preserve"> </w:t>
      </w:r>
      <w:r w:rsidRPr="0097394B">
        <w:rPr>
          <w:vanish/>
          <w:sz w:val="12"/>
        </w:rPr>
        <w:t>desires</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[since</w:t>
      </w:r>
      <w:r w:rsidRPr="0097394B">
        <w:rPr>
          <w:sz w:val="12"/>
        </w:rPr>
        <w:t xml:space="preserve"> </w:t>
      </w:r>
      <w:r w:rsidRPr="0097394B">
        <w:rPr>
          <w:vanish/>
          <w:sz w:val="12"/>
        </w:rPr>
        <w:t>g]etting</w:t>
      </w:r>
      <w:r w:rsidRPr="0097394B">
        <w:rPr>
          <w:sz w:val="12"/>
        </w:rPr>
        <w:t xml:space="preserve"> </w:t>
      </w:r>
      <w:r w:rsidRPr="0097394B">
        <w:rPr>
          <w:vanish/>
          <w:sz w:val="12"/>
        </w:rPr>
        <w:t>rid</w:t>
      </w:r>
      <w:r w:rsidRPr="0097394B">
        <w:rPr>
          <w:sz w:val="12"/>
        </w:rPr>
        <w:t xml:space="preserve"> </w:t>
      </w:r>
      <w:r w:rsidRPr="0097394B">
        <w:rPr>
          <w:vanish/>
          <w:sz w:val="12"/>
        </w:rPr>
        <w:t>of</w:t>
      </w:r>
      <w:r w:rsidRPr="0097394B">
        <w:rPr>
          <w:sz w:val="12"/>
        </w:rPr>
        <w:t xml:space="preserve"> </w:t>
      </w:r>
      <w:r w:rsidRPr="0097394B">
        <w:rPr>
          <w:vanish/>
          <w:sz w:val="12"/>
        </w:rPr>
        <w:t>wei</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[means]</w:t>
      </w:r>
      <w:r w:rsidRPr="0097394B">
        <w:rPr>
          <w:sz w:val="12"/>
        </w:rPr>
        <w:t xml:space="preserve"> </w:t>
      </w:r>
      <w:r w:rsidRPr="0097394B">
        <w:rPr>
          <w:vanish/>
          <w:sz w:val="12"/>
        </w:rPr>
        <w:t>freeing</w:t>
      </w:r>
      <w:r w:rsidRPr="0097394B">
        <w:rPr>
          <w:sz w:val="12"/>
        </w:rPr>
        <w:t xml:space="preserve"> </w:t>
      </w:r>
      <w:r w:rsidRPr="0097394B">
        <w:rPr>
          <w:vanish/>
          <w:sz w:val="12"/>
        </w:rPr>
        <w:t>us</w:t>
      </w:r>
      <w:r w:rsidRPr="0097394B">
        <w:rPr>
          <w:sz w:val="12"/>
        </w:rPr>
        <w:t xml:space="preserve"> </w:t>
      </w:r>
      <w:r w:rsidRPr="0097394B">
        <w:rPr>
          <w:vanish/>
          <w:sz w:val="12"/>
        </w:rPr>
        <w:t>from</w:t>
      </w:r>
      <w:r w:rsidRPr="0097394B">
        <w:rPr>
          <w:sz w:val="12"/>
        </w:rPr>
        <w:t xml:space="preserve"> </w:t>
      </w:r>
      <w:r w:rsidRPr="0097394B">
        <w:rPr>
          <w:vanish/>
          <w:sz w:val="12"/>
        </w:rPr>
        <w:t>society’s</w:t>
      </w:r>
      <w:r w:rsidRPr="0097394B">
        <w:rPr>
          <w:sz w:val="12"/>
        </w:rPr>
        <w:t xml:space="preserve"> </w:t>
      </w:r>
      <w:r w:rsidRPr="0097394B">
        <w:rPr>
          <w:vanish/>
          <w:sz w:val="12"/>
        </w:rPr>
        <w:t>purposes,</w:t>
      </w:r>
      <w:r w:rsidRPr="0097394B">
        <w:rPr>
          <w:sz w:val="12"/>
        </w:rPr>
        <w:t xml:space="preserve"> </w:t>
      </w:r>
      <w:r w:rsidRPr="0097394B">
        <w:rPr>
          <w:vanish/>
          <w:sz w:val="12"/>
        </w:rPr>
        <w:t>socially</w:t>
      </w:r>
      <w:r w:rsidRPr="0097394B">
        <w:rPr>
          <w:sz w:val="12"/>
        </w:rPr>
        <w:t xml:space="preserve"> </w:t>
      </w:r>
      <w:r w:rsidRPr="0097394B">
        <w:rPr>
          <w:vanish/>
          <w:sz w:val="12"/>
        </w:rPr>
        <w:t>induced</w:t>
      </w:r>
      <w:r w:rsidRPr="0097394B">
        <w:rPr>
          <w:sz w:val="12"/>
        </w:rPr>
        <w:t xml:space="preserve"> </w:t>
      </w:r>
      <w:r w:rsidRPr="0097394B">
        <w:rPr>
          <w:vanish/>
          <w:sz w:val="12"/>
        </w:rPr>
        <w:t>desires,</w:t>
      </w:r>
      <w:r w:rsidRPr="0097394B">
        <w:rPr>
          <w:sz w:val="12"/>
        </w:rPr>
        <w:t xml:space="preserve"> </w:t>
      </w:r>
      <w:r w:rsidRPr="0097394B">
        <w:rPr>
          <w:vanish/>
          <w:sz w:val="12"/>
        </w:rPr>
        <w:t>social</w:t>
      </w:r>
      <w:r w:rsidRPr="0097394B">
        <w:rPr>
          <w:sz w:val="12"/>
        </w:rPr>
        <w:t xml:space="preserve"> </w:t>
      </w:r>
      <w:r w:rsidRPr="0097394B">
        <w:rPr>
          <w:vanish/>
          <w:sz w:val="12"/>
        </w:rPr>
        <w:t>distinctions</w:t>
      </w:r>
      <w:r w:rsidRPr="0097394B">
        <w:rPr>
          <w:sz w:val="12"/>
        </w:rPr>
        <w:t xml:space="preserve"> </w:t>
      </w:r>
      <w:r w:rsidRPr="0097394B">
        <w:rPr>
          <w:vanish/>
          <w:sz w:val="12"/>
        </w:rPr>
        <w:t>or</w:t>
      </w:r>
      <w:r w:rsidRPr="0097394B">
        <w:rPr>
          <w:sz w:val="12"/>
        </w:rPr>
        <w:t xml:space="preserve"> </w:t>
      </w:r>
      <w:r w:rsidRPr="0097394B">
        <w:rPr>
          <w:vanish/>
          <w:sz w:val="12"/>
        </w:rPr>
        <w:t>meaning</w:t>
      </w:r>
      <w:r w:rsidRPr="0097394B">
        <w:rPr>
          <w:sz w:val="12"/>
        </w:rPr>
        <w:t xml:space="preserve"> </w:t>
      </w:r>
      <w:r w:rsidRPr="0097394B">
        <w:rPr>
          <w:vanish/>
          <w:sz w:val="12"/>
        </w:rPr>
        <w:t>structures</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w:t>
      </w:r>
      <w:r w:rsidRPr="0097394B">
        <w:rPr>
          <w:sz w:val="12"/>
        </w:rPr>
        <w:t xml:space="preserve"> </w:t>
      </w:r>
      <w:r w:rsidRPr="0097394B">
        <w:rPr>
          <w:vanish/>
          <w:sz w:val="12"/>
        </w:rPr>
        <w:t>(Hansen,</w:t>
      </w:r>
      <w:r w:rsidRPr="0097394B">
        <w:rPr>
          <w:sz w:val="12"/>
        </w:rPr>
        <w:t xml:space="preserve"> </w:t>
      </w:r>
      <w:r w:rsidRPr="0097394B">
        <w:rPr>
          <w:vanish/>
          <w:sz w:val="12"/>
        </w:rPr>
        <w:t>1992,</w:t>
      </w:r>
      <w:r w:rsidRPr="0097394B">
        <w:rPr>
          <w:sz w:val="12"/>
        </w:rPr>
        <w:t xml:space="preserve"> </w:t>
      </w:r>
      <w:r w:rsidRPr="0097394B">
        <w:rPr>
          <w:vanish/>
          <w:sz w:val="12"/>
        </w:rPr>
        <w:t>p.</w:t>
      </w:r>
      <w:r w:rsidRPr="0097394B">
        <w:rPr>
          <w:sz w:val="12"/>
        </w:rPr>
        <w:t xml:space="preserve"> </w:t>
      </w:r>
      <w:r w:rsidRPr="0097394B">
        <w:rPr>
          <w:vanish/>
          <w:sz w:val="12"/>
        </w:rPr>
        <w:t>214).</w:t>
      </w:r>
      <w:r w:rsidRPr="0097394B">
        <w:rPr>
          <w:sz w:val="12"/>
        </w:rPr>
        <w:t xml:space="preserve"> </w:t>
      </w:r>
      <w:r w:rsidRPr="0097394B">
        <w:rPr>
          <w:vanish/>
          <w:sz w:val="12"/>
        </w:rPr>
        <w:t>Clearly,</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going</w:t>
      </w:r>
      <w:r w:rsidRPr="0097394B">
        <w:rPr>
          <w:sz w:val="12"/>
        </w:rPr>
        <w:t xml:space="preserve"> </w:t>
      </w:r>
      <w:r w:rsidRPr="0097394B">
        <w:rPr>
          <w:vanish/>
          <w:sz w:val="12"/>
        </w:rPr>
        <w:t>to</w:t>
      </w:r>
      <w:r w:rsidRPr="0097394B">
        <w:rPr>
          <w:sz w:val="12"/>
        </w:rPr>
        <w:t xml:space="preserve"> </w:t>
      </w:r>
      <w:r w:rsidRPr="0097394B">
        <w:rPr>
          <w:vanish/>
          <w:sz w:val="12"/>
        </w:rPr>
        <w:t>encounter</w:t>
      </w:r>
      <w:r w:rsidRPr="0097394B">
        <w:rPr>
          <w:sz w:val="12"/>
        </w:rPr>
        <w:t xml:space="preserve"> </w:t>
      </w:r>
      <w:r w:rsidRPr="0097394B">
        <w:rPr>
          <w:vanish/>
          <w:sz w:val="12"/>
        </w:rPr>
        <w:t>here</w:t>
      </w:r>
      <w:r w:rsidRPr="0097394B">
        <w:rPr>
          <w:sz w:val="12"/>
        </w:rPr>
        <w:t xml:space="preserve"> </w:t>
      </w:r>
      <w:r w:rsidRPr="0097394B">
        <w:rPr>
          <w:vanish/>
          <w:sz w:val="12"/>
        </w:rPr>
        <w:t>the</w:t>
      </w:r>
      <w:r w:rsidRPr="0097394B">
        <w:rPr>
          <w:sz w:val="12"/>
        </w:rPr>
        <w:t xml:space="preserve"> </w:t>
      </w:r>
      <w:r w:rsidRPr="0097394B">
        <w:rPr>
          <w:vanish/>
          <w:sz w:val="12"/>
        </w:rPr>
        <w:t>same</w:t>
      </w:r>
      <w:r w:rsidRPr="0097394B">
        <w:rPr>
          <w:sz w:val="12"/>
        </w:rPr>
        <w:t xml:space="preserve"> </w:t>
      </w:r>
      <w:r w:rsidRPr="0097394B">
        <w:rPr>
          <w:vanish/>
          <w:sz w:val="12"/>
        </w:rPr>
        <w:t>translation</w:t>
      </w:r>
      <w:r w:rsidRPr="0097394B">
        <w:rPr>
          <w:sz w:val="12"/>
        </w:rPr>
        <w:t xml:space="preserve"> </w:t>
      </w:r>
      <w:r w:rsidRPr="0097394B">
        <w:rPr>
          <w:vanish/>
          <w:sz w:val="12"/>
        </w:rPr>
        <w:t>troubles</w:t>
      </w:r>
      <w:r w:rsidRPr="0097394B">
        <w:rPr>
          <w:sz w:val="12"/>
        </w:rPr>
        <w:t xml:space="preserve"> </w:t>
      </w:r>
      <w:r w:rsidRPr="0097394B">
        <w:rPr>
          <w:vanish/>
          <w:sz w:val="12"/>
        </w:rPr>
        <w:t>we</w:t>
      </w:r>
      <w:r w:rsidRPr="0097394B">
        <w:rPr>
          <w:sz w:val="12"/>
        </w:rPr>
        <w:t xml:space="preserve"> </w:t>
      </w:r>
      <w:r w:rsidRPr="0097394B">
        <w:rPr>
          <w:vanish/>
          <w:sz w:val="12"/>
        </w:rPr>
        <w:t>did</w:t>
      </w:r>
      <w:r w:rsidRPr="0097394B">
        <w:rPr>
          <w:sz w:val="12"/>
        </w:rPr>
        <w:t xml:space="preserve"> </w:t>
      </w:r>
      <w:r w:rsidRPr="0097394B">
        <w:rPr>
          <w:vanish/>
          <w:sz w:val="12"/>
        </w:rPr>
        <w:t>earlier.</w:t>
      </w:r>
      <w:r w:rsidRPr="0097394B">
        <w:rPr>
          <w:sz w:val="12"/>
        </w:rPr>
        <w:t xml:space="preserve"> </w:t>
      </w:r>
      <w:r w:rsidRPr="0097394B">
        <w:rPr>
          <w:vanish/>
          <w:sz w:val="12"/>
        </w:rPr>
        <w:t>A</w:t>
      </w:r>
      <w:r w:rsidRPr="0097394B">
        <w:rPr>
          <w:sz w:val="12"/>
        </w:rPr>
        <w:t xml:space="preserve"> </w:t>
      </w:r>
      <w:r w:rsidRPr="0097394B">
        <w:rPr>
          <w:vanish/>
          <w:sz w:val="12"/>
        </w:rPr>
        <w:t>general</w:t>
      </w:r>
      <w:r w:rsidRPr="0097394B">
        <w:rPr>
          <w:sz w:val="12"/>
        </w:rPr>
        <w:t xml:space="preserve"> </w:t>
      </w:r>
      <w:r w:rsidRPr="0097394B">
        <w:rPr>
          <w:vanish/>
          <w:sz w:val="12"/>
        </w:rPr>
        <w:t>reading</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literature</w:t>
      </w:r>
      <w:r w:rsidRPr="0097394B">
        <w:rPr>
          <w:sz w:val="12"/>
        </w:rPr>
        <w:t xml:space="preserve"> </w:t>
      </w:r>
      <w:r w:rsidRPr="0097394B">
        <w:rPr>
          <w:vanish/>
          <w:sz w:val="12"/>
        </w:rPr>
        <w:t>seems</w:t>
      </w:r>
      <w:r w:rsidRPr="0097394B">
        <w:rPr>
          <w:sz w:val="12"/>
        </w:rPr>
        <w:t xml:space="preserve"> </w:t>
      </w:r>
      <w:r w:rsidRPr="0097394B">
        <w:rPr>
          <w:vanish/>
          <w:sz w:val="12"/>
        </w:rPr>
        <w:t>to</w:t>
      </w:r>
      <w:r w:rsidRPr="0097394B">
        <w:rPr>
          <w:sz w:val="12"/>
        </w:rPr>
        <w:t xml:space="preserve"> </w:t>
      </w:r>
      <w:r w:rsidRPr="0097394B">
        <w:rPr>
          <w:vanish/>
          <w:sz w:val="12"/>
        </w:rPr>
        <w:t>suggest</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sees</w:t>
      </w:r>
      <w:r w:rsidRPr="0097394B">
        <w:rPr>
          <w:sz w:val="12"/>
        </w:rPr>
        <w:t xml:space="preserve"> </w:t>
      </w:r>
      <w:r w:rsidRPr="0097394B">
        <w:rPr>
          <w:vanish/>
          <w:sz w:val="12"/>
        </w:rPr>
        <w:t>wu-wei</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demonstrably</w:t>
      </w:r>
      <w:r w:rsidRPr="0097394B">
        <w:rPr>
          <w:sz w:val="12"/>
        </w:rPr>
        <w:t xml:space="preserve"> </w:t>
      </w:r>
      <w:r w:rsidRPr="0097394B">
        <w:rPr>
          <w:vanish/>
          <w:sz w:val="12"/>
        </w:rPr>
        <w:t>caring,</w:t>
      </w:r>
      <w:r w:rsidRPr="0097394B">
        <w:rPr>
          <w:sz w:val="12"/>
        </w:rPr>
        <w:t xml:space="preserve"> </w:t>
      </w:r>
      <w:r w:rsidRPr="0097394B">
        <w:rPr>
          <w:vanish/>
          <w:sz w:val="12"/>
        </w:rPr>
        <w:t>humble,</w:t>
      </w:r>
      <w:r w:rsidRPr="0097394B">
        <w:rPr>
          <w:sz w:val="12"/>
        </w:rPr>
        <w:t xml:space="preserve"> </w:t>
      </w:r>
      <w:r w:rsidRPr="0097394B">
        <w:rPr>
          <w:vanish/>
          <w:sz w:val="12"/>
        </w:rPr>
        <w:t>frugal,</w:t>
      </w:r>
      <w:r w:rsidRPr="0097394B">
        <w:rPr>
          <w:sz w:val="12"/>
        </w:rPr>
        <w:t xml:space="preserve"> </w:t>
      </w:r>
      <w:r w:rsidRPr="0097394B">
        <w:rPr>
          <w:vanish/>
          <w:sz w:val="12"/>
        </w:rPr>
        <w:t>yielding,</w:t>
      </w:r>
      <w:r w:rsidRPr="0097394B">
        <w:rPr>
          <w:sz w:val="12"/>
        </w:rPr>
        <w:t xml:space="preserve"> </w:t>
      </w:r>
      <w:r w:rsidRPr="0097394B">
        <w:rPr>
          <w:vanish/>
          <w:sz w:val="12"/>
        </w:rPr>
        <w:t>and</w:t>
      </w:r>
      <w:r w:rsidRPr="0097394B">
        <w:rPr>
          <w:sz w:val="12"/>
        </w:rPr>
        <w:t xml:space="preserve"> </w:t>
      </w:r>
      <w:r w:rsidRPr="0097394B">
        <w:rPr>
          <w:vanish/>
          <w:sz w:val="12"/>
        </w:rPr>
        <w:t>wise</w:t>
      </w:r>
      <w:r w:rsidRPr="0097394B">
        <w:rPr>
          <w:sz w:val="12"/>
        </w:rPr>
        <w:t xml:space="preserve"> </w:t>
      </w:r>
      <w:r w:rsidRPr="0097394B">
        <w:rPr>
          <w:vanish/>
          <w:sz w:val="12"/>
        </w:rPr>
        <w:t>way</w:t>
      </w:r>
      <w:r w:rsidRPr="0097394B">
        <w:rPr>
          <w:sz w:val="12"/>
        </w:rPr>
        <w:t xml:space="preserve"> </w:t>
      </w:r>
      <w:r w:rsidRPr="0097394B">
        <w:rPr>
          <w:vanish/>
          <w:sz w:val="12"/>
        </w:rPr>
        <w:t>to</w:t>
      </w:r>
      <w:r w:rsidRPr="0097394B">
        <w:rPr>
          <w:sz w:val="12"/>
        </w:rPr>
        <w:t xml:space="preserve"> </w:t>
      </w:r>
      <w:r w:rsidRPr="0097394B">
        <w:rPr>
          <w:vanish/>
          <w:sz w:val="12"/>
        </w:rPr>
        <w:t>respond,</w:t>
      </w:r>
      <w:r w:rsidRPr="0097394B">
        <w:rPr>
          <w:sz w:val="12"/>
        </w:rPr>
        <w:t xml:space="preserve"> </w:t>
      </w:r>
      <w:r w:rsidRPr="0097394B">
        <w:rPr>
          <w:vanish/>
          <w:sz w:val="12"/>
        </w:rPr>
        <w:t>however.</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(re)action</w:t>
      </w:r>
      <w:r w:rsidRPr="0097394B">
        <w:rPr>
          <w:sz w:val="12"/>
        </w:rPr>
        <w:t xml:space="preserve"> </w:t>
      </w:r>
      <w:r w:rsidRPr="0097394B">
        <w:rPr>
          <w:vanish/>
          <w:sz w:val="12"/>
        </w:rPr>
        <w:t>that</w:t>
      </w:r>
      <w:r w:rsidRPr="0097394B">
        <w:rPr>
          <w:sz w:val="12"/>
        </w:rPr>
        <w:t xml:space="preserve"> </w:t>
      </w:r>
      <w:r w:rsidRPr="0097394B">
        <w:rPr>
          <w:vanish/>
          <w:sz w:val="12"/>
        </w:rPr>
        <w:t>spares</w:t>
      </w:r>
      <w:r w:rsidRPr="0097394B">
        <w:rPr>
          <w:sz w:val="12"/>
        </w:rPr>
        <w:t xml:space="preserve"> </w:t>
      </w:r>
      <w:r w:rsidRPr="0097394B">
        <w:rPr>
          <w:vanish/>
          <w:sz w:val="12"/>
        </w:rPr>
        <w:t>lives</w:t>
      </w:r>
      <w:r w:rsidRPr="0097394B">
        <w:rPr>
          <w:sz w:val="12"/>
        </w:rPr>
        <w:t xml:space="preserve"> </w:t>
      </w:r>
      <w:r w:rsidRPr="0097394B">
        <w:rPr>
          <w:vanish/>
          <w:sz w:val="12"/>
        </w:rPr>
        <w:t>as</w:t>
      </w:r>
      <w:r w:rsidRPr="0097394B">
        <w:rPr>
          <w:sz w:val="12"/>
        </w:rPr>
        <w:t xml:space="preserve"> </w:t>
      </w:r>
      <w:r w:rsidRPr="0097394B">
        <w:rPr>
          <w:vanish/>
          <w:sz w:val="12"/>
        </w:rPr>
        <w:t>much</w:t>
      </w:r>
      <w:r w:rsidRPr="0097394B">
        <w:rPr>
          <w:sz w:val="12"/>
        </w:rPr>
        <w:t xml:space="preserve"> </w:t>
      </w:r>
      <w:r w:rsidRPr="0097394B">
        <w:rPr>
          <w:vanish/>
          <w:sz w:val="12"/>
        </w:rPr>
        <w:t>as</w:t>
      </w:r>
      <w:r w:rsidRPr="0097394B">
        <w:rPr>
          <w:sz w:val="12"/>
        </w:rPr>
        <w:t xml:space="preserve"> </w:t>
      </w:r>
      <w:r w:rsidRPr="0097394B">
        <w:rPr>
          <w:vanish/>
          <w:sz w:val="12"/>
        </w:rPr>
        <w:t>it</w:t>
      </w:r>
      <w:r w:rsidRPr="0097394B">
        <w:rPr>
          <w:sz w:val="12"/>
        </w:rPr>
        <w:t xml:space="preserve"> </w:t>
      </w:r>
      <w:r w:rsidRPr="0097394B">
        <w:rPr>
          <w:vanish/>
          <w:sz w:val="12"/>
        </w:rPr>
        <w:t>can,</w:t>
      </w:r>
      <w:r w:rsidRPr="0097394B">
        <w:rPr>
          <w:sz w:val="12"/>
        </w:rPr>
        <w:t xml:space="preserve"> </w:t>
      </w:r>
      <w:r w:rsidRPr="0097394B">
        <w:rPr>
          <w:vanish/>
          <w:sz w:val="12"/>
        </w:rPr>
        <w:t>while</w:t>
      </w:r>
      <w:r w:rsidRPr="0097394B">
        <w:rPr>
          <w:sz w:val="12"/>
        </w:rPr>
        <w:t xml:space="preserve"> </w:t>
      </w:r>
      <w:r w:rsidRPr="0097394B">
        <w:rPr>
          <w:vanish/>
          <w:sz w:val="12"/>
        </w:rPr>
        <w:t>leaving</w:t>
      </w:r>
      <w:r w:rsidRPr="0097394B">
        <w:rPr>
          <w:sz w:val="12"/>
        </w:rPr>
        <w:t xml:space="preserve"> </w:t>
      </w:r>
      <w:r w:rsidRPr="0097394B">
        <w:rPr>
          <w:vanish/>
          <w:sz w:val="12"/>
        </w:rPr>
        <w:t>people</w:t>
      </w:r>
      <w:r w:rsidRPr="0097394B">
        <w:rPr>
          <w:sz w:val="12"/>
        </w:rPr>
        <w:t xml:space="preserve"> </w:t>
      </w:r>
      <w:r w:rsidRPr="0097394B">
        <w:rPr>
          <w:vanish/>
          <w:sz w:val="12"/>
        </w:rPr>
        <w:t>as</w:t>
      </w:r>
      <w:r w:rsidRPr="0097394B">
        <w:rPr>
          <w:sz w:val="12"/>
        </w:rPr>
        <w:t xml:space="preserve"> </w:t>
      </w:r>
      <w:r w:rsidRPr="0097394B">
        <w:rPr>
          <w:vanish/>
          <w:sz w:val="12"/>
        </w:rPr>
        <w:t>much</w:t>
      </w:r>
      <w:r w:rsidRPr="0097394B">
        <w:rPr>
          <w:sz w:val="12"/>
        </w:rPr>
        <w:t xml:space="preserve"> </w:t>
      </w:r>
      <w:r w:rsidRPr="0097394B">
        <w:rPr>
          <w:vanish/>
          <w:sz w:val="12"/>
        </w:rPr>
        <w:t>as</w:t>
      </w:r>
      <w:r w:rsidRPr="0097394B">
        <w:rPr>
          <w:sz w:val="12"/>
        </w:rPr>
        <w:t xml:space="preserve"> </w:t>
      </w:r>
      <w:r w:rsidRPr="0097394B">
        <w:rPr>
          <w:vanish/>
          <w:sz w:val="12"/>
        </w:rPr>
        <w:t>possible</w:t>
      </w:r>
      <w:r w:rsidRPr="0097394B">
        <w:rPr>
          <w:sz w:val="12"/>
        </w:rPr>
        <w:t xml:space="preserve"> </w:t>
      </w:r>
      <w:r w:rsidRPr="0097394B">
        <w:rPr>
          <w:vanish/>
          <w:sz w:val="12"/>
        </w:rPr>
        <w:t>to</w:t>
      </w:r>
      <w:r w:rsidRPr="0097394B">
        <w:rPr>
          <w:sz w:val="12"/>
        </w:rPr>
        <w:t xml:space="preserve"> </w:t>
      </w:r>
      <w:r w:rsidRPr="0097394B">
        <w:rPr>
          <w:vanish/>
          <w:sz w:val="12"/>
        </w:rPr>
        <w:t>themselves.</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(re)action</w:t>
      </w:r>
      <w:r w:rsidRPr="0097394B">
        <w:rPr>
          <w:sz w:val="12"/>
        </w:rPr>
        <w:t xml:space="preserve"> </w:t>
      </w:r>
      <w:r w:rsidRPr="0097394B">
        <w:rPr>
          <w:vanish/>
          <w:sz w:val="12"/>
        </w:rPr>
        <w:t>that</w:t>
      </w:r>
      <w:r w:rsidRPr="0097394B">
        <w:rPr>
          <w:sz w:val="12"/>
        </w:rPr>
        <w:t xml:space="preserve"> </w:t>
      </w:r>
      <w:r w:rsidRPr="0097394B">
        <w:rPr>
          <w:vanish/>
          <w:sz w:val="12"/>
        </w:rPr>
        <w:t>deals</w:t>
      </w:r>
      <w:r w:rsidRPr="0097394B">
        <w:rPr>
          <w:sz w:val="12"/>
        </w:rPr>
        <w:t xml:space="preserve"> </w:t>
      </w:r>
      <w:r w:rsidRPr="0097394B">
        <w:rPr>
          <w:vanish/>
          <w:sz w:val="12"/>
        </w:rPr>
        <w:t>with</w:t>
      </w:r>
      <w:r w:rsidRPr="0097394B">
        <w:rPr>
          <w:sz w:val="12"/>
        </w:rPr>
        <w:t xml:space="preserve"> </w:t>
      </w:r>
      <w:r w:rsidRPr="0097394B">
        <w:rPr>
          <w:vanish/>
          <w:sz w:val="12"/>
        </w:rPr>
        <w:t>large</w:t>
      </w:r>
      <w:r w:rsidRPr="0097394B">
        <w:rPr>
          <w:sz w:val="12"/>
        </w:rPr>
        <w:t xml:space="preserve"> </w:t>
      </w:r>
      <w:r w:rsidRPr="0097394B">
        <w:rPr>
          <w:vanish/>
          <w:sz w:val="12"/>
        </w:rPr>
        <w:t>matters</w:t>
      </w:r>
      <w:r w:rsidRPr="0097394B">
        <w:rPr>
          <w:sz w:val="12"/>
        </w:rPr>
        <w:t xml:space="preserve"> </w:t>
      </w:r>
      <w:r w:rsidRPr="0097394B">
        <w:rPr>
          <w:vanish/>
          <w:sz w:val="12"/>
        </w:rPr>
        <w:t>while</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still</w:t>
      </w:r>
      <w:r w:rsidRPr="0097394B">
        <w:rPr>
          <w:sz w:val="12"/>
        </w:rPr>
        <w:t xml:space="preserve"> </w:t>
      </w:r>
      <w:r w:rsidRPr="0097394B">
        <w:rPr>
          <w:vanish/>
          <w:sz w:val="12"/>
        </w:rPr>
        <w:t>small,</w:t>
      </w:r>
      <w:r w:rsidRPr="0097394B">
        <w:rPr>
          <w:sz w:val="12"/>
        </w:rPr>
        <w:t xml:space="preserve"> </w:t>
      </w:r>
      <w:r w:rsidRPr="0097394B">
        <w:rPr>
          <w:vanish/>
          <w:sz w:val="12"/>
        </w:rPr>
        <w:t>and</w:t>
      </w:r>
      <w:r w:rsidRPr="0097394B">
        <w:rPr>
          <w:sz w:val="12"/>
        </w:rPr>
        <w:t xml:space="preserve"> </w:t>
      </w:r>
      <w:r w:rsidRPr="0097394B">
        <w:rPr>
          <w:vanish/>
          <w:sz w:val="12"/>
        </w:rPr>
        <w:t>fosters</w:t>
      </w:r>
      <w:r w:rsidRPr="0097394B">
        <w:rPr>
          <w:sz w:val="12"/>
        </w:rPr>
        <w:t xml:space="preserve"> </w:t>
      </w:r>
      <w:r w:rsidRPr="0097394B">
        <w:rPr>
          <w:vanish/>
          <w:sz w:val="12"/>
        </w:rPr>
        <w:t>‘being</w:t>
      </w:r>
      <w:r w:rsidRPr="0097394B">
        <w:rPr>
          <w:sz w:val="12"/>
        </w:rPr>
        <w:t xml:space="preserve"> </w:t>
      </w:r>
      <w:r w:rsidRPr="0097394B">
        <w:rPr>
          <w:vanish/>
          <w:sz w:val="12"/>
        </w:rPr>
        <w:t>content’.</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counsel</w:t>
      </w:r>
      <w:r w:rsidRPr="0097394B">
        <w:rPr>
          <w:sz w:val="12"/>
        </w:rPr>
        <w:t xml:space="preserve"> </w:t>
      </w:r>
      <w:r w:rsidRPr="0097394B">
        <w:rPr>
          <w:vanish/>
          <w:sz w:val="12"/>
        </w:rPr>
        <w:t>state-makers</w:t>
      </w:r>
      <w:r w:rsidRPr="0097394B">
        <w:rPr>
          <w:sz w:val="12"/>
        </w:rPr>
        <w:t xml:space="preserve"> </w:t>
      </w:r>
      <w:r w:rsidRPr="0097394B">
        <w:rPr>
          <w:vanish/>
          <w:sz w:val="12"/>
        </w:rPr>
        <w:t>heed</w:t>
      </w:r>
      <w:r w:rsidRPr="0097394B">
        <w:rPr>
          <w:sz w:val="12"/>
        </w:rPr>
        <w:t xml:space="preserve"> </w:t>
      </w:r>
      <w:r w:rsidRPr="0097394B">
        <w:rPr>
          <w:vanish/>
          <w:sz w:val="12"/>
        </w:rPr>
        <w:t>when</w:t>
      </w:r>
      <w:r w:rsidRPr="0097394B">
        <w:rPr>
          <w:sz w:val="12"/>
        </w:rPr>
        <w:t xml:space="preserve"> </w:t>
      </w:r>
      <w:r w:rsidRPr="0097394B">
        <w:rPr>
          <w:vanish/>
          <w:sz w:val="12"/>
        </w:rPr>
        <w:t>they</w:t>
      </w:r>
      <w:r w:rsidRPr="0097394B">
        <w:rPr>
          <w:sz w:val="12"/>
        </w:rPr>
        <w:t xml:space="preserve"> </w:t>
      </w:r>
      <w:r w:rsidRPr="0097394B">
        <w:rPr>
          <w:vanish/>
          <w:sz w:val="12"/>
        </w:rPr>
        <w:t>keep</w:t>
      </w:r>
      <w:r w:rsidRPr="0097394B">
        <w:rPr>
          <w:sz w:val="12"/>
        </w:rPr>
        <w:t xml:space="preserve"> </w:t>
      </w:r>
      <w:r w:rsidRPr="0097394B">
        <w:rPr>
          <w:vanish/>
          <w:sz w:val="12"/>
        </w:rPr>
        <w:t>their</w:t>
      </w:r>
      <w:r w:rsidRPr="0097394B">
        <w:rPr>
          <w:sz w:val="12"/>
        </w:rPr>
        <w:t xml:space="preserve"> </w:t>
      </w:r>
      <w:r w:rsidRPr="0097394B">
        <w:rPr>
          <w:vanish/>
          <w:sz w:val="12"/>
        </w:rPr>
        <w:t>‘sharpest</w:t>
      </w:r>
      <w:r w:rsidRPr="0097394B">
        <w:rPr>
          <w:sz w:val="12"/>
        </w:rPr>
        <w:t xml:space="preserve"> </w:t>
      </w:r>
      <w:r w:rsidRPr="0097394B">
        <w:rPr>
          <w:vanish/>
          <w:sz w:val="12"/>
        </w:rPr>
        <w:t>weapons</w:t>
      </w:r>
      <w:r w:rsidRPr="0097394B">
        <w:rPr>
          <w:sz w:val="12"/>
        </w:rPr>
        <w:t xml:space="preserve"> </w:t>
      </w:r>
      <w:r w:rsidRPr="0097394B">
        <w:rPr>
          <w:vanish/>
          <w:sz w:val="12"/>
        </w:rPr>
        <w:t>where</w:t>
      </w:r>
      <w:r w:rsidRPr="0097394B">
        <w:rPr>
          <w:sz w:val="12"/>
        </w:rPr>
        <w:t xml:space="preserve"> </w:t>
      </w:r>
      <w:r w:rsidRPr="0097394B">
        <w:rPr>
          <w:vanish/>
          <w:sz w:val="12"/>
        </w:rPr>
        <w:t>none</w:t>
      </w:r>
      <w:r w:rsidRPr="0097394B">
        <w:rPr>
          <w:sz w:val="12"/>
        </w:rPr>
        <w:t xml:space="preserve"> </w:t>
      </w:r>
      <w:r w:rsidRPr="0097394B">
        <w:rPr>
          <w:vanish/>
          <w:sz w:val="12"/>
        </w:rPr>
        <w:t>can</w:t>
      </w:r>
      <w:r w:rsidRPr="0097394B">
        <w:rPr>
          <w:sz w:val="12"/>
        </w:rPr>
        <w:t xml:space="preserve"> </w:t>
      </w:r>
      <w:r w:rsidRPr="0097394B">
        <w:rPr>
          <w:vanish/>
          <w:sz w:val="12"/>
        </w:rPr>
        <w:t>see</w:t>
      </w:r>
      <w:r w:rsidRPr="0097394B">
        <w:rPr>
          <w:sz w:val="12"/>
        </w:rPr>
        <w:t xml:space="preserve"> </w:t>
      </w:r>
      <w:r w:rsidRPr="0097394B">
        <w:rPr>
          <w:vanish/>
          <w:sz w:val="12"/>
        </w:rPr>
        <w:t>them’,</w:t>
      </w:r>
      <w:r w:rsidRPr="0097394B">
        <w:rPr>
          <w:sz w:val="12"/>
        </w:rPr>
        <w:t xml:space="preserve"> </w:t>
      </w:r>
      <w:r w:rsidRPr="0097394B">
        <w:rPr>
          <w:vanish/>
          <w:sz w:val="12"/>
        </w:rPr>
        <w:t>and</w:t>
      </w:r>
      <w:r w:rsidRPr="0097394B">
        <w:rPr>
          <w:sz w:val="12"/>
        </w:rPr>
        <w:t xml:space="preserve"> </w:t>
      </w:r>
      <w:r w:rsidRPr="0097394B">
        <w:rPr>
          <w:vanish/>
          <w:sz w:val="12"/>
        </w:rPr>
        <w:t>regard</w:t>
      </w:r>
      <w:r w:rsidRPr="0097394B">
        <w:rPr>
          <w:sz w:val="12"/>
        </w:rPr>
        <w:t xml:space="preserve"> </w:t>
      </w:r>
      <w:r w:rsidRPr="0097394B">
        <w:rPr>
          <w:vanish/>
          <w:sz w:val="12"/>
        </w:rPr>
        <w:t>all</w:t>
      </w:r>
      <w:r w:rsidRPr="0097394B">
        <w:rPr>
          <w:sz w:val="12"/>
        </w:rPr>
        <w:t xml:space="preserve"> </w:t>
      </w:r>
      <w:r w:rsidRPr="0097394B">
        <w:rPr>
          <w:vanish/>
          <w:sz w:val="12"/>
        </w:rPr>
        <w:t>weapons</w:t>
      </w:r>
      <w:r w:rsidRPr="0097394B">
        <w:rPr>
          <w:sz w:val="12"/>
        </w:rPr>
        <w:t xml:space="preserve"> </w:t>
      </w:r>
      <w:r w:rsidRPr="0097394B">
        <w:rPr>
          <w:vanish/>
          <w:sz w:val="12"/>
        </w:rPr>
        <w:t>as</w:t>
      </w:r>
      <w:r w:rsidRPr="0097394B">
        <w:rPr>
          <w:sz w:val="12"/>
        </w:rPr>
        <w:t xml:space="preserve"> </w:t>
      </w:r>
      <w:r w:rsidRPr="0097394B">
        <w:rPr>
          <w:vanish/>
          <w:sz w:val="12"/>
        </w:rPr>
        <w:t>not</w:t>
      </w:r>
      <w:r w:rsidRPr="0097394B">
        <w:rPr>
          <w:sz w:val="12"/>
        </w:rPr>
        <w:t xml:space="preserve"> </w:t>
      </w:r>
      <w:r w:rsidRPr="0097394B">
        <w:rPr>
          <w:vanish/>
          <w:sz w:val="12"/>
        </w:rPr>
        <w:t>‘lovely’.</w:t>
      </w:r>
      <w:r w:rsidRPr="0097394B">
        <w:rPr>
          <w:sz w:val="12"/>
        </w:rPr>
        <w:t xml:space="preserve"> </w:t>
      </w:r>
      <w:r w:rsidRPr="0097394B">
        <w:rPr>
          <w:vanish/>
          <w:sz w:val="12"/>
        </w:rPr>
        <w:t>It</w:t>
      </w:r>
      <w:r w:rsidRPr="0097394B">
        <w:rPr>
          <w:sz w:val="12"/>
        </w:rPr>
        <w:t xml:space="preserve"> </w:t>
      </w:r>
      <w:r w:rsidRPr="0097394B">
        <w:rPr>
          <w:vanish/>
          <w:sz w:val="12"/>
        </w:rPr>
        <w:t>opposes</w:t>
      </w:r>
      <w:r w:rsidRPr="0097394B">
        <w:rPr>
          <w:sz w:val="12"/>
        </w:rPr>
        <w:t xml:space="preserve"> </w:t>
      </w:r>
      <w:r w:rsidRPr="0097394B">
        <w:rPr>
          <w:vanish/>
          <w:sz w:val="12"/>
        </w:rPr>
        <w:t>conquest</w:t>
      </w:r>
      <w:r w:rsidRPr="0097394B">
        <w:rPr>
          <w:sz w:val="12"/>
        </w:rPr>
        <w:t xml:space="preserve"> </w:t>
      </w:r>
      <w:r w:rsidRPr="0097394B">
        <w:rPr>
          <w:vanish/>
          <w:sz w:val="12"/>
        </w:rPr>
        <w:t>by</w:t>
      </w:r>
      <w:r w:rsidRPr="0097394B">
        <w:rPr>
          <w:sz w:val="12"/>
        </w:rPr>
        <w:t xml:space="preserve"> </w:t>
      </w:r>
      <w:r w:rsidRPr="0097394B">
        <w:rPr>
          <w:vanish/>
          <w:sz w:val="12"/>
        </w:rPr>
        <w:t>force</w:t>
      </w:r>
      <w:r w:rsidRPr="0097394B">
        <w:rPr>
          <w:sz w:val="12"/>
        </w:rPr>
        <w:t xml:space="preserve"> </w:t>
      </w:r>
      <w:r w:rsidRPr="0097394B">
        <w:rPr>
          <w:vanish/>
          <w:sz w:val="12"/>
        </w:rPr>
        <w:t>of</w:t>
      </w:r>
      <w:r w:rsidRPr="0097394B">
        <w:rPr>
          <w:sz w:val="12"/>
        </w:rPr>
        <w:t xml:space="preserve"> </w:t>
      </w:r>
      <w:r w:rsidRPr="0097394B">
        <w:rPr>
          <w:vanish/>
          <w:sz w:val="12"/>
        </w:rPr>
        <w:t>arms,</w:t>
      </w:r>
      <w:r w:rsidRPr="0097394B">
        <w:rPr>
          <w:sz w:val="12"/>
        </w:rPr>
        <w:t xml:space="preserve"> </w:t>
      </w:r>
      <w:r w:rsidRPr="0097394B">
        <w:rPr>
          <w:vanish/>
          <w:sz w:val="12"/>
        </w:rPr>
        <w:t>knows</w:t>
      </w:r>
      <w:r w:rsidRPr="0097394B">
        <w:rPr>
          <w:sz w:val="12"/>
        </w:rPr>
        <w:t xml:space="preserve"> </w:t>
      </w:r>
      <w:r w:rsidRPr="0097394B">
        <w:rPr>
          <w:vanish/>
          <w:sz w:val="12"/>
        </w:rPr>
        <w:t>‘the</w:t>
      </w:r>
      <w:r w:rsidRPr="0097394B">
        <w:rPr>
          <w:sz w:val="12"/>
        </w:rPr>
        <w:t xml:space="preserve"> </w:t>
      </w:r>
      <w:r w:rsidRPr="0097394B">
        <w:rPr>
          <w:vanish/>
          <w:sz w:val="12"/>
        </w:rPr>
        <w:t>male’</w:t>
      </w:r>
      <w:r w:rsidRPr="0097394B">
        <w:rPr>
          <w:sz w:val="12"/>
        </w:rPr>
        <w:t xml:space="preserve"> </w:t>
      </w:r>
      <w:r w:rsidRPr="0097394B">
        <w:rPr>
          <w:vanish/>
          <w:sz w:val="12"/>
        </w:rPr>
        <w:t>and</w:t>
      </w:r>
      <w:r w:rsidRPr="0097394B">
        <w:rPr>
          <w:sz w:val="12"/>
        </w:rPr>
        <w:t xml:space="preserve"> </w:t>
      </w:r>
      <w:r w:rsidRPr="0097394B">
        <w:rPr>
          <w:vanish/>
          <w:sz w:val="12"/>
        </w:rPr>
        <w:t>yet</w:t>
      </w:r>
      <w:r w:rsidRPr="0097394B">
        <w:rPr>
          <w:sz w:val="12"/>
        </w:rPr>
        <w:t xml:space="preserve"> </w:t>
      </w:r>
      <w:r w:rsidRPr="0097394B">
        <w:rPr>
          <w:vanish/>
          <w:sz w:val="12"/>
        </w:rPr>
        <w:t>cleaves</w:t>
      </w:r>
      <w:r w:rsidRPr="0097394B">
        <w:rPr>
          <w:sz w:val="12"/>
        </w:rPr>
        <w:t xml:space="preserve"> </w:t>
      </w:r>
      <w:r w:rsidRPr="0097394B">
        <w:rPr>
          <w:vanish/>
          <w:sz w:val="12"/>
        </w:rPr>
        <w:t>to</w:t>
      </w:r>
      <w:r w:rsidRPr="0097394B">
        <w:rPr>
          <w:sz w:val="12"/>
        </w:rPr>
        <w:t xml:space="preserve"> </w:t>
      </w:r>
      <w:r w:rsidRPr="0097394B">
        <w:rPr>
          <w:vanish/>
          <w:sz w:val="12"/>
        </w:rPr>
        <w:t>that</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‘female’,</w:t>
      </w:r>
      <w:r w:rsidRPr="0097394B">
        <w:rPr>
          <w:sz w:val="12"/>
        </w:rPr>
        <w:t xml:space="preserve"> </w:t>
      </w:r>
      <w:r w:rsidRPr="0097394B">
        <w:rPr>
          <w:vanish/>
          <w:sz w:val="12"/>
        </w:rPr>
        <w:t>seeks</w:t>
      </w:r>
      <w:r w:rsidRPr="0097394B">
        <w:rPr>
          <w:sz w:val="12"/>
        </w:rPr>
        <w:t xml:space="preserve"> </w:t>
      </w:r>
      <w:r w:rsidRPr="0097394B">
        <w:rPr>
          <w:vanish/>
          <w:sz w:val="12"/>
        </w:rPr>
        <w:t>the</w:t>
      </w:r>
      <w:r w:rsidRPr="0097394B">
        <w:rPr>
          <w:sz w:val="12"/>
        </w:rPr>
        <w:t xml:space="preserve"> </w:t>
      </w:r>
      <w:r w:rsidRPr="0097394B">
        <w:rPr>
          <w:vanish/>
          <w:sz w:val="12"/>
        </w:rPr>
        <w:t>welfare</w:t>
      </w:r>
      <w:r w:rsidRPr="0097394B">
        <w:rPr>
          <w:sz w:val="12"/>
        </w:rPr>
        <w:t xml:space="preserve"> </w:t>
      </w:r>
      <w:r w:rsidRPr="0097394B">
        <w:rPr>
          <w:vanish/>
          <w:sz w:val="12"/>
        </w:rPr>
        <w:t>of</w:t>
      </w:r>
      <w:r w:rsidRPr="0097394B">
        <w:rPr>
          <w:sz w:val="12"/>
        </w:rPr>
        <w:t xml:space="preserve"> </w:t>
      </w:r>
      <w:r w:rsidRPr="0097394B">
        <w:rPr>
          <w:vanish/>
          <w:sz w:val="12"/>
        </w:rPr>
        <w:t>ordinary</w:t>
      </w:r>
      <w:r w:rsidRPr="0097394B">
        <w:rPr>
          <w:sz w:val="12"/>
        </w:rPr>
        <w:t xml:space="preserve"> </w:t>
      </w:r>
      <w:r w:rsidRPr="0097394B">
        <w:rPr>
          <w:vanish/>
          <w:sz w:val="12"/>
        </w:rPr>
        <w:t>people,</w:t>
      </w:r>
      <w:r w:rsidRPr="0097394B">
        <w:rPr>
          <w:sz w:val="12"/>
        </w:rPr>
        <w:t xml:space="preserve"> </w:t>
      </w:r>
      <w:r w:rsidRPr="0097394B">
        <w:rPr>
          <w:vanish/>
          <w:sz w:val="12"/>
        </w:rPr>
        <w:t>and</w:t>
      </w:r>
      <w:r w:rsidRPr="0097394B">
        <w:rPr>
          <w:sz w:val="12"/>
        </w:rPr>
        <w:t xml:space="preserve"> </w:t>
      </w:r>
      <w:r w:rsidRPr="0097394B">
        <w:rPr>
          <w:vanish/>
          <w:sz w:val="12"/>
        </w:rPr>
        <w:t>endeavours</w:t>
      </w:r>
      <w:r w:rsidRPr="0097394B">
        <w:rPr>
          <w:sz w:val="12"/>
        </w:rPr>
        <w:t xml:space="preserve"> </w:t>
      </w:r>
      <w:r w:rsidRPr="0097394B">
        <w:rPr>
          <w:vanish/>
          <w:sz w:val="12"/>
        </w:rPr>
        <w:t>to</w:t>
      </w:r>
      <w:r w:rsidRPr="0097394B">
        <w:rPr>
          <w:sz w:val="12"/>
        </w:rPr>
        <w:t xml:space="preserve"> </w:t>
      </w:r>
      <w:r w:rsidRPr="0097394B">
        <w:rPr>
          <w:vanish/>
          <w:sz w:val="12"/>
        </w:rPr>
        <w:t>see</w:t>
      </w:r>
      <w:r w:rsidRPr="0097394B">
        <w:rPr>
          <w:sz w:val="12"/>
        </w:rPr>
        <w:t xml:space="preserve"> </w:t>
      </w:r>
      <w:r w:rsidRPr="0097394B">
        <w:rPr>
          <w:vanish/>
          <w:sz w:val="12"/>
        </w:rPr>
        <w:t>and</w:t>
      </w:r>
      <w:r w:rsidRPr="0097394B">
        <w:rPr>
          <w:sz w:val="12"/>
        </w:rPr>
        <w:t xml:space="preserve"> </w:t>
      </w:r>
      <w:r w:rsidRPr="0097394B">
        <w:rPr>
          <w:vanish/>
          <w:sz w:val="12"/>
        </w:rPr>
        <w:t>hear</w:t>
      </w:r>
      <w:r w:rsidRPr="0097394B">
        <w:rPr>
          <w:sz w:val="12"/>
        </w:rPr>
        <w:t xml:space="preserve"> </w:t>
      </w:r>
      <w:r w:rsidRPr="0097394B">
        <w:rPr>
          <w:vanish/>
          <w:sz w:val="12"/>
        </w:rPr>
        <w:t>as</w:t>
      </w:r>
      <w:r w:rsidRPr="0097394B">
        <w:rPr>
          <w:sz w:val="12"/>
        </w:rPr>
        <w:t xml:space="preserve"> </w:t>
      </w:r>
      <w:r w:rsidRPr="0097394B">
        <w:rPr>
          <w:vanish/>
          <w:sz w:val="12"/>
        </w:rPr>
        <w:t>ordinary</w:t>
      </w:r>
      <w:r w:rsidRPr="0097394B">
        <w:rPr>
          <w:sz w:val="12"/>
        </w:rPr>
        <w:t xml:space="preserve"> </w:t>
      </w:r>
      <w:r w:rsidRPr="0097394B">
        <w:rPr>
          <w:vanish/>
          <w:sz w:val="12"/>
        </w:rPr>
        <w:t>people</w:t>
      </w:r>
      <w:r w:rsidRPr="0097394B">
        <w:rPr>
          <w:sz w:val="12"/>
        </w:rPr>
        <w:t xml:space="preserve"> </w:t>
      </w:r>
      <w:r w:rsidRPr="0097394B">
        <w:rPr>
          <w:vanish/>
          <w:sz w:val="12"/>
        </w:rPr>
        <w:t>do.</w:t>
      </w:r>
      <w:r w:rsidRPr="0097394B">
        <w:rPr>
          <w:sz w:val="12"/>
        </w:rPr>
        <w:t xml:space="preserve"> </w:t>
      </w:r>
      <w:r w:rsidRPr="0097394B">
        <w:rPr>
          <w:vanish/>
          <w:sz w:val="12"/>
        </w:rPr>
        <w:t>It</w:t>
      </w:r>
      <w:r w:rsidRPr="0097394B">
        <w:rPr>
          <w:sz w:val="12"/>
        </w:rPr>
        <w:t xml:space="preserve"> </w:t>
      </w:r>
      <w:r w:rsidRPr="0097394B">
        <w:rPr>
          <w:vanish/>
          <w:sz w:val="12"/>
        </w:rPr>
        <w:t>tries</w:t>
      </w:r>
      <w:r w:rsidRPr="0097394B">
        <w:rPr>
          <w:sz w:val="12"/>
        </w:rPr>
        <w:t xml:space="preserve"> </w:t>
      </w:r>
      <w:r w:rsidRPr="0097394B">
        <w:rPr>
          <w:vanish/>
          <w:sz w:val="12"/>
        </w:rPr>
        <w:t>not</w:t>
      </w:r>
      <w:r w:rsidRPr="0097394B">
        <w:rPr>
          <w:sz w:val="12"/>
        </w:rPr>
        <w:t xml:space="preserve"> </w:t>
      </w:r>
      <w:r w:rsidRPr="0097394B">
        <w:rPr>
          <w:vanish/>
          <w:sz w:val="12"/>
        </w:rPr>
        <w:t>to</w:t>
      </w:r>
      <w:r w:rsidRPr="0097394B">
        <w:rPr>
          <w:sz w:val="12"/>
        </w:rPr>
        <w:t xml:space="preserve"> </w:t>
      </w:r>
      <w:r w:rsidRPr="0097394B">
        <w:rPr>
          <w:vanish/>
          <w:sz w:val="12"/>
        </w:rPr>
        <w:t>stimulate</w:t>
      </w:r>
      <w:r w:rsidRPr="0097394B">
        <w:rPr>
          <w:sz w:val="12"/>
        </w:rPr>
        <w:t xml:space="preserve"> </w:t>
      </w:r>
      <w:r w:rsidRPr="0097394B">
        <w:rPr>
          <w:vanish/>
          <w:sz w:val="12"/>
        </w:rPr>
        <w:t>the</w:t>
      </w:r>
      <w:r w:rsidRPr="0097394B">
        <w:rPr>
          <w:sz w:val="12"/>
        </w:rPr>
        <w:t xml:space="preserve"> </w:t>
      </w:r>
      <w:r w:rsidRPr="0097394B">
        <w:rPr>
          <w:vanish/>
          <w:sz w:val="12"/>
        </w:rPr>
        <w:t>desire</w:t>
      </w:r>
      <w:r w:rsidRPr="0097394B">
        <w:rPr>
          <w:sz w:val="12"/>
        </w:rPr>
        <w:t xml:space="preserve"> </w:t>
      </w:r>
      <w:r w:rsidRPr="0097394B">
        <w:rPr>
          <w:vanish/>
          <w:sz w:val="12"/>
        </w:rPr>
        <w:t>for</w:t>
      </w:r>
      <w:r w:rsidRPr="0097394B">
        <w:rPr>
          <w:sz w:val="12"/>
        </w:rPr>
        <w:t xml:space="preserve"> </w:t>
      </w:r>
      <w:r w:rsidRPr="0097394B">
        <w:rPr>
          <w:vanish/>
          <w:sz w:val="12"/>
        </w:rPr>
        <w:t>products</w:t>
      </w:r>
      <w:r w:rsidRPr="0097394B">
        <w:rPr>
          <w:sz w:val="12"/>
        </w:rPr>
        <w:t xml:space="preserve"> </w:t>
      </w:r>
      <w:r w:rsidRPr="0097394B">
        <w:rPr>
          <w:vanish/>
          <w:sz w:val="12"/>
        </w:rPr>
        <w:t>that</w:t>
      </w:r>
      <w:r w:rsidRPr="0097394B">
        <w:rPr>
          <w:sz w:val="12"/>
        </w:rPr>
        <w:t xml:space="preserve"> </w:t>
      </w:r>
      <w:r w:rsidRPr="0097394B">
        <w:rPr>
          <w:vanish/>
          <w:sz w:val="12"/>
        </w:rPr>
        <w:t>are</w:t>
      </w:r>
      <w:r w:rsidRPr="0097394B">
        <w:rPr>
          <w:sz w:val="12"/>
        </w:rPr>
        <w:t xml:space="preserve"> </w:t>
      </w:r>
      <w:r w:rsidRPr="0097394B">
        <w:rPr>
          <w:vanish/>
          <w:sz w:val="12"/>
        </w:rPr>
        <w:t>hard</w:t>
      </w:r>
      <w:r w:rsidRPr="0097394B">
        <w:rPr>
          <w:sz w:val="12"/>
        </w:rPr>
        <w:t xml:space="preserve"> </w:t>
      </w:r>
      <w:r w:rsidRPr="0097394B">
        <w:rPr>
          <w:vanish/>
          <w:sz w:val="12"/>
        </w:rPr>
        <w:t>to</w:t>
      </w:r>
      <w:r w:rsidRPr="0097394B">
        <w:rPr>
          <w:sz w:val="12"/>
        </w:rPr>
        <w:t xml:space="preserve"> </w:t>
      </w:r>
      <w:r w:rsidRPr="0097394B">
        <w:rPr>
          <w:vanish/>
          <w:sz w:val="12"/>
        </w:rPr>
        <w:t>get,</w:t>
      </w:r>
      <w:r w:rsidRPr="0097394B">
        <w:rPr>
          <w:sz w:val="12"/>
        </w:rPr>
        <w:t xml:space="preserve"> </w:t>
      </w:r>
      <w:r w:rsidRPr="0097394B">
        <w:rPr>
          <w:vanish/>
          <w:sz w:val="12"/>
        </w:rPr>
        <w:t>and</w:t>
      </w:r>
      <w:r w:rsidRPr="0097394B">
        <w:rPr>
          <w:sz w:val="12"/>
        </w:rPr>
        <w:t xml:space="preserve"> </w:t>
      </w:r>
      <w:r w:rsidRPr="0097394B">
        <w:rPr>
          <w:vanish/>
          <w:sz w:val="12"/>
        </w:rPr>
        <w:t>it</w:t>
      </w:r>
      <w:r w:rsidRPr="0097394B">
        <w:rPr>
          <w:sz w:val="12"/>
        </w:rPr>
        <w:t xml:space="preserve"> </w:t>
      </w:r>
      <w:r w:rsidRPr="0097394B">
        <w:rPr>
          <w:vanish/>
          <w:sz w:val="12"/>
        </w:rPr>
        <w:t>tries</w:t>
      </w:r>
      <w:r w:rsidRPr="0097394B">
        <w:rPr>
          <w:sz w:val="12"/>
        </w:rPr>
        <w:t xml:space="preserve"> </w:t>
      </w:r>
      <w:r w:rsidRPr="0097394B">
        <w:rPr>
          <w:vanish/>
          <w:sz w:val="12"/>
        </w:rPr>
        <w:t>not</w:t>
      </w:r>
      <w:r w:rsidRPr="0097394B">
        <w:rPr>
          <w:sz w:val="12"/>
        </w:rPr>
        <w:t xml:space="preserve"> </w:t>
      </w:r>
      <w:r w:rsidRPr="0097394B">
        <w:rPr>
          <w:vanish/>
          <w:sz w:val="12"/>
        </w:rPr>
        <w:t>to</w:t>
      </w:r>
      <w:r w:rsidRPr="0097394B">
        <w:rPr>
          <w:sz w:val="12"/>
        </w:rPr>
        <w:t xml:space="preserve"> </w:t>
      </w:r>
      <w:r w:rsidRPr="0097394B">
        <w:rPr>
          <w:vanish/>
          <w:sz w:val="12"/>
        </w:rPr>
        <w:t>legislate</w:t>
      </w:r>
      <w:r w:rsidRPr="0097394B">
        <w:rPr>
          <w:sz w:val="12"/>
        </w:rPr>
        <w:t xml:space="preserve"> </w:t>
      </w:r>
      <w:r w:rsidRPr="0097394B">
        <w:rPr>
          <w:vanish/>
          <w:sz w:val="12"/>
        </w:rPr>
        <w:t>kindness</w:t>
      </w:r>
      <w:r w:rsidRPr="0097394B">
        <w:rPr>
          <w:sz w:val="12"/>
        </w:rPr>
        <w:t xml:space="preserve"> </w:t>
      </w:r>
      <w:r w:rsidRPr="0097394B">
        <w:rPr>
          <w:vanish/>
          <w:sz w:val="12"/>
        </w:rPr>
        <w:t>or</w:t>
      </w:r>
      <w:r w:rsidRPr="0097394B">
        <w:rPr>
          <w:sz w:val="12"/>
        </w:rPr>
        <w:t xml:space="preserve"> </w:t>
      </w:r>
      <w:r w:rsidRPr="0097394B">
        <w:rPr>
          <w:vanish/>
          <w:sz w:val="12"/>
        </w:rPr>
        <w:t>morality,</w:t>
      </w:r>
      <w:r w:rsidRPr="0097394B">
        <w:rPr>
          <w:sz w:val="12"/>
        </w:rPr>
        <w:t xml:space="preserve"> </w:t>
      </w:r>
      <w:r w:rsidRPr="0097394B">
        <w:rPr>
          <w:vanish/>
          <w:sz w:val="12"/>
        </w:rPr>
        <w:t>exalt</w:t>
      </w:r>
      <w:r w:rsidRPr="0097394B">
        <w:rPr>
          <w:sz w:val="12"/>
        </w:rPr>
        <w:t xml:space="preserve"> </w:t>
      </w:r>
      <w:r w:rsidRPr="0097394B">
        <w:rPr>
          <w:vanish/>
          <w:sz w:val="12"/>
        </w:rPr>
        <w:t>fame</w:t>
      </w:r>
      <w:r w:rsidRPr="0097394B">
        <w:rPr>
          <w:sz w:val="12"/>
        </w:rPr>
        <w:t xml:space="preserve"> </w:t>
      </w:r>
      <w:r w:rsidRPr="0097394B">
        <w:rPr>
          <w:vanish/>
          <w:sz w:val="12"/>
        </w:rPr>
        <w:t>or</w:t>
      </w:r>
      <w:r w:rsidRPr="0097394B">
        <w:rPr>
          <w:sz w:val="12"/>
        </w:rPr>
        <w:t xml:space="preserve"> </w:t>
      </w:r>
      <w:r w:rsidRPr="0097394B">
        <w:rPr>
          <w:vanish/>
          <w:sz w:val="12"/>
        </w:rPr>
        <w:t>riches,</w:t>
      </w:r>
      <w:r w:rsidRPr="0097394B">
        <w:rPr>
          <w:sz w:val="12"/>
        </w:rPr>
        <w:t xml:space="preserve"> </w:t>
      </w:r>
      <w:r w:rsidRPr="0097394B">
        <w:rPr>
          <w:vanish/>
          <w:sz w:val="12"/>
        </w:rPr>
        <w:t>or</w:t>
      </w:r>
      <w:r w:rsidRPr="0097394B">
        <w:rPr>
          <w:sz w:val="12"/>
        </w:rPr>
        <w:t xml:space="preserve"> </w:t>
      </w:r>
      <w:r w:rsidRPr="0097394B">
        <w:rPr>
          <w:vanish/>
          <w:sz w:val="12"/>
        </w:rPr>
        <w:t>rely</w:t>
      </w:r>
      <w:r w:rsidRPr="0097394B">
        <w:rPr>
          <w:sz w:val="12"/>
        </w:rPr>
        <w:t xml:space="preserve"> </w:t>
      </w:r>
      <w:r w:rsidRPr="0097394B">
        <w:rPr>
          <w:vanish/>
          <w:sz w:val="12"/>
        </w:rPr>
        <w:t>upon</w:t>
      </w:r>
      <w:r w:rsidRPr="0097394B">
        <w:rPr>
          <w:sz w:val="12"/>
        </w:rPr>
        <w:t xml:space="preserve"> </w:t>
      </w:r>
      <w:r w:rsidRPr="0097394B">
        <w:rPr>
          <w:vanish/>
          <w:sz w:val="12"/>
        </w:rPr>
        <w:t>either</w:t>
      </w:r>
      <w:r w:rsidRPr="0097394B">
        <w:rPr>
          <w:sz w:val="12"/>
        </w:rPr>
        <w:t xml:space="preserve"> </w:t>
      </w:r>
      <w:r w:rsidRPr="0097394B">
        <w:rPr>
          <w:vanish/>
          <w:sz w:val="12"/>
        </w:rPr>
        <w:t>the</w:t>
      </w:r>
      <w:r w:rsidRPr="0097394B">
        <w:rPr>
          <w:sz w:val="12"/>
        </w:rPr>
        <w:t xml:space="preserve"> </w:t>
      </w:r>
      <w:r w:rsidRPr="0097394B">
        <w:rPr>
          <w:vanish/>
          <w:sz w:val="12"/>
        </w:rPr>
        <w:t>ritual</w:t>
      </w:r>
      <w:r w:rsidRPr="0097394B">
        <w:rPr>
          <w:sz w:val="12"/>
        </w:rPr>
        <w:t xml:space="preserve"> </w:t>
      </w:r>
      <w:r w:rsidRPr="0097394B">
        <w:rPr>
          <w:vanish/>
          <w:sz w:val="12"/>
        </w:rPr>
        <w:t>or</w:t>
      </w:r>
      <w:r w:rsidRPr="0097394B">
        <w:rPr>
          <w:sz w:val="12"/>
        </w:rPr>
        <w:t xml:space="preserve"> </w:t>
      </w:r>
      <w:r w:rsidRPr="0097394B">
        <w:rPr>
          <w:vanish/>
          <w:sz w:val="12"/>
        </w:rPr>
        <w:t>overt</w:t>
      </w:r>
      <w:r w:rsidRPr="0097394B">
        <w:rPr>
          <w:sz w:val="12"/>
        </w:rPr>
        <w:t xml:space="preserve"> </w:t>
      </w:r>
      <w:r w:rsidRPr="0097394B">
        <w:rPr>
          <w:vanish/>
          <w:sz w:val="12"/>
        </w:rPr>
        <w:t>use</w:t>
      </w:r>
      <w:r w:rsidRPr="0097394B">
        <w:rPr>
          <w:sz w:val="12"/>
        </w:rPr>
        <w:t xml:space="preserve"> </w:t>
      </w:r>
      <w:r w:rsidRPr="0097394B">
        <w:rPr>
          <w:vanish/>
          <w:sz w:val="12"/>
        </w:rPr>
        <w:t>of</w:t>
      </w:r>
      <w:r w:rsidRPr="0097394B">
        <w:rPr>
          <w:sz w:val="12"/>
        </w:rPr>
        <w:t xml:space="preserve"> </w:t>
      </w:r>
      <w:r w:rsidRPr="0097394B">
        <w:rPr>
          <w:vanish/>
          <w:sz w:val="12"/>
        </w:rPr>
        <w:t>power.</w:t>
      </w:r>
      <w:r w:rsidRPr="0097394B">
        <w:rPr>
          <w:sz w:val="12"/>
        </w:rPr>
        <w:t xml:space="preserve"> </w:t>
      </w:r>
      <w:r w:rsidRPr="0097394B">
        <w:rPr>
          <w:vanish/>
          <w:sz w:val="12"/>
        </w:rPr>
        <w:t>In</w:t>
      </w:r>
      <w:r w:rsidRPr="0097394B">
        <w:rPr>
          <w:sz w:val="12"/>
        </w:rPr>
        <w:t xml:space="preserve"> </w:t>
      </w:r>
      <w:r w:rsidRPr="0097394B">
        <w:rPr>
          <w:vanish/>
          <w:sz w:val="12"/>
        </w:rPr>
        <w:t>short,</w:t>
      </w:r>
      <w:r w:rsidRPr="0097394B">
        <w:rPr>
          <w:sz w:val="12"/>
        </w:rPr>
        <w:t xml:space="preserve"> </w:t>
      </w:r>
      <w:r w:rsidRPr="0097394B">
        <w:rPr>
          <w:vanish/>
          <w:sz w:val="12"/>
        </w:rPr>
        <w:t>it</w:t>
      </w:r>
      <w:r w:rsidRPr="0097394B">
        <w:rPr>
          <w:sz w:val="12"/>
        </w:rPr>
        <w:t xml:space="preserve"> </w:t>
      </w:r>
      <w:r w:rsidRPr="0097394B">
        <w:rPr>
          <w:vanish/>
          <w:sz w:val="12"/>
        </w:rPr>
        <w:t>tries</w:t>
      </w:r>
      <w:r w:rsidRPr="0097394B">
        <w:rPr>
          <w:sz w:val="12"/>
        </w:rPr>
        <w:t xml:space="preserve"> </w:t>
      </w:r>
      <w:r w:rsidRPr="0097394B">
        <w:rPr>
          <w:vanish/>
          <w:sz w:val="12"/>
        </w:rPr>
        <w:t>to</w:t>
      </w:r>
      <w:r w:rsidRPr="0097394B">
        <w:rPr>
          <w:sz w:val="12"/>
        </w:rPr>
        <w:t xml:space="preserve"> </w:t>
      </w:r>
      <w:r w:rsidRPr="0097394B">
        <w:rPr>
          <w:vanish/>
          <w:sz w:val="12"/>
        </w:rPr>
        <w:t>foster</w:t>
      </w:r>
      <w:r w:rsidRPr="0097394B">
        <w:rPr>
          <w:sz w:val="12"/>
        </w:rPr>
        <w:t xml:space="preserve"> </w:t>
      </w:r>
      <w:r w:rsidRPr="0097394B">
        <w:rPr>
          <w:vanish/>
          <w:sz w:val="12"/>
        </w:rPr>
        <w:t>gentle</w:t>
      </w:r>
      <w:r w:rsidRPr="0097394B">
        <w:rPr>
          <w:sz w:val="12"/>
        </w:rPr>
        <w:t xml:space="preserve"> </w:t>
      </w:r>
      <w:r w:rsidRPr="0097394B">
        <w:rPr>
          <w:vanish/>
          <w:sz w:val="12"/>
        </w:rPr>
        <w:t>friendships,</w:t>
      </w:r>
      <w:r w:rsidRPr="0097394B">
        <w:rPr>
          <w:sz w:val="12"/>
        </w:rPr>
        <w:t xml:space="preserve"> </w:t>
      </w:r>
      <w:r w:rsidRPr="0097394B">
        <w:rPr>
          <w:vanish/>
          <w:sz w:val="12"/>
        </w:rPr>
        <w:t>true</w:t>
      </w:r>
      <w:r w:rsidRPr="0097394B">
        <w:rPr>
          <w:sz w:val="12"/>
        </w:rPr>
        <w:t xml:space="preserve"> </w:t>
      </w:r>
      <w:r w:rsidRPr="0097394B">
        <w:rPr>
          <w:vanish/>
          <w:sz w:val="12"/>
        </w:rPr>
        <w:t>words,</w:t>
      </w:r>
      <w:r w:rsidRPr="0097394B">
        <w:rPr>
          <w:sz w:val="12"/>
        </w:rPr>
        <w:t xml:space="preserve"> </w:t>
      </w:r>
      <w:r w:rsidRPr="0097394B">
        <w:rPr>
          <w:vanish/>
          <w:sz w:val="12"/>
        </w:rPr>
        <w:t>good</w:t>
      </w:r>
      <w:r w:rsidRPr="0097394B">
        <w:rPr>
          <w:sz w:val="12"/>
        </w:rPr>
        <w:t xml:space="preserve"> </w:t>
      </w:r>
      <w:r w:rsidRPr="0097394B">
        <w:rPr>
          <w:vanish/>
          <w:sz w:val="12"/>
        </w:rPr>
        <w:t>government,</w:t>
      </w:r>
      <w:r w:rsidRPr="0097394B">
        <w:rPr>
          <w:sz w:val="12"/>
        </w:rPr>
        <w:t xml:space="preserve"> </w:t>
      </w:r>
      <w:r w:rsidRPr="0097394B">
        <w:rPr>
          <w:vanish/>
          <w:sz w:val="12"/>
        </w:rPr>
        <w:t>due</w:t>
      </w:r>
      <w:r w:rsidRPr="0097394B">
        <w:rPr>
          <w:sz w:val="12"/>
        </w:rPr>
        <w:t xml:space="preserve"> </w:t>
      </w:r>
      <w:r w:rsidRPr="0097394B">
        <w:rPr>
          <w:vanish/>
          <w:sz w:val="12"/>
        </w:rPr>
        <w:t>regulation,</w:t>
      </w:r>
      <w:r w:rsidRPr="0097394B">
        <w:rPr>
          <w:sz w:val="12"/>
        </w:rPr>
        <w:t xml:space="preserve"> </w:t>
      </w:r>
      <w:r w:rsidRPr="0097394B">
        <w:rPr>
          <w:vanish/>
          <w:sz w:val="12"/>
        </w:rPr>
        <w:t>and</w:t>
      </w:r>
      <w:r w:rsidRPr="0097394B">
        <w:rPr>
          <w:sz w:val="12"/>
        </w:rPr>
        <w:t xml:space="preserve"> </w:t>
      </w:r>
      <w:r w:rsidRPr="0097394B">
        <w:rPr>
          <w:vanish/>
          <w:sz w:val="12"/>
        </w:rPr>
        <w:t>effective</w:t>
      </w:r>
      <w:r w:rsidRPr="0097394B">
        <w:rPr>
          <w:sz w:val="12"/>
        </w:rPr>
        <w:t xml:space="preserve"> </w:t>
      </w:r>
      <w:r w:rsidRPr="0097394B">
        <w:rPr>
          <w:vanish/>
          <w:sz w:val="12"/>
        </w:rPr>
        <w:t>deeds</w:t>
      </w:r>
      <w:r w:rsidRPr="0097394B">
        <w:rPr>
          <w:sz w:val="12"/>
        </w:rPr>
        <w:t xml:space="preserve"> </w:t>
      </w:r>
      <w:r w:rsidRPr="0097394B">
        <w:rPr>
          <w:vanish/>
          <w:sz w:val="12"/>
        </w:rPr>
        <w:t>(Lao</w:t>
      </w:r>
      <w:r w:rsidRPr="0097394B">
        <w:rPr>
          <w:sz w:val="12"/>
        </w:rPr>
        <w:t xml:space="preserve"> </w:t>
      </w:r>
      <w:r w:rsidRPr="0097394B">
        <w:rPr>
          <w:vanish/>
          <w:sz w:val="12"/>
        </w:rPr>
        <w:t>Tzu,</w:t>
      </w:r>
      <w:r w:rsidRPr="0097394B">
        <w:rPr>
          <w:sz w:val="12"/>
        </w:rPr>
        <w:t xml:space="preserve"> </w:t>
      </w:r>
      <w:r w:rsidRPr="0097394B">
        <w:rPr>
          <w:vanish/>
          <w:sz w:val="12"/>
        </w:rPr>
        <w:t>1997,</w:t>
      </w:r>
      <w:r w:rsidRPr="0097394B">
        <w:rPr>
          <w:sz w:val="12"/>
        </w:rPr>
        <w:t xml:space="preserve"> </w:t>
      </w:r>
      <w:r w:rsidRPr="0097394B">
        <w:rPr>
          <w:vanish/>
          <w:sz w:val="12"/>
        </w:rPr>
        <w:t>pp.</w:t>
      </w:r>
      <w:r w:rsidRPr="0097394B">
        <w:rPr>
          <w:sz w:val="12"/>
        </w:rPr>
        <w:t xml:space="preserve"> </w:t>
      </w:r>
      <w:r w:rsidRPr="0097394B">
        <w:rPr>
          <w:vanish/>
          <w:sz w:val="12"/>
        </w:rPr>
        <w:t>11,</w:t>
      </w:r>
      <w:r w:rsidRPr="0097394B">
        <w:rPr>
          <w:sz w:val="12"/>
        </w:rPr>
        <w:t xml:space="preserve"> </w:t>
      </w:r>
      <w:r w:rsidRPr="0097394B">
        <w:rPr>
          <w:vanish/>
          <w:sz w:val="12"/>
        </w:rPr>
        <w:t>29,</w:t>
      </w:r>
      <w:r w:rsidRPr="0097394B">
        <w:rPr>
          <w:sz w:val="12"/>
        </w:rPr>
        <w:t xml:space="preserve"> </w:t>
      </w:r>
      <w:r w:rsidRPr="0097394B">
        <w:rPr>
          <w:vanish/>
          <w:sz w:val="12"/>
        </w:rPr>
        <w:t>31,</w:t>
      </w:r>
      <w:r w:rsidRPr="0097394B">
        <w:rPr>
          <w:sz w:val="12"/>
        </w:rPr>
        <w:t xml:space="preserve"> </w:t>
      </w:r>
      <w:r w:rsidRPr="0097394B">
        <w:rPr>
          <w:vanish/>
          <w:sz w:val="12"/>
        </w:rPr>
        <w:t>32,</w:t>
      </w:r>
      <w:r w:rsidRPr="0097394B">
        <w:rPr>
          <w:sz w:val="12"/>
        </w:rPr>
        <w:t xml:space="preserve"> </w:t>
      </w:r>
      <w:r w:rsidRPr="0097394B">
        <w:rPr>
          <w:vanish/>
          <w:sz w:val="12"/>
        </w:rPr>
        <w:t>37,</w:t>
      </w:r>
      <w:r w:rsidRPr="0097394B">
        <w:rPr>
          <w:sz w:val="12"/>
        </w:rPr>
        <w:t xml:space="preserve"> </w:t>
      </w:r>
      <w:r w:rsidRPr="0097394B">
        <w:rPr>
          <w:vanish/>
          <w:sz w:val="12"/>
        </w:rPr>
        <w:t>49,</w:t>
      </w:r>
      <w:r w:rsidRPr="0097394B">
        <w:rPr>
          <w:sz w:val="12"/>
        </w:rPr>
        <w:t xml:space="preserve"> </w:t>
      </w:r>
      <w:r w:rsidRPr="0097394B">
        <w:rPr>
          <w:vanish/>
          <w:sz w:val="12"/>
        </w:rPr>
        <w:t>75,</w:t>
      </w:r>
      <w:r w:rsidRPr="0097394B">
        <w:rPr>
          <w:sz w:val="12"/>
        </w:rPr>
        <w:t xml:space="preserve"> </w:t>
      </w:r>
      <w:r w:rsidRPr="0097394B">
        <w:rPr>
          <w:vanish/>
          <w:sz w:val="12"/>
        </w:rPr>
        <w:t>77,</w:t>
      </w:r>
      <w:r w:rsidRPr="0097394B">
        <w:rPr>
          <w:sz w:val="12"/>
        </w:rPr>
        <w:t xml:space="preserve"> </w:t>
      </w:r>
      <w:r w:rsidRPr="0097394B">
        <w:rPr>
          <w:vanish/>
          <w:sz w:val="12"/>
        </w:rPr>
        <w:t>81).</w:t>
      </w:r>
      <w:r w:rsidRPr="0097394B">
        <w:rPr>
          <w:sz w:val="12"/>
        </w:rPr>
        <w:t xml:space="preserve"> </w:t>
      </w:r>
      <w:r w:rsidRPr="0097394B">
        <w:rPr>
          <w:vanish/>
          <w:sz w:val="12"/>
        </w:rPr>
        <w:t>Despite</w:t>
      </w:r>
      <w:r w:rsidRPr="0097394B">
        <w:rPr>
          <w:sz w:val="12"/>
        </w:rPr>
        <w:t xml:space="preserve"> </w:t>
      </w:r>
      <w:r w:rsidRPr="0097394B">
        <w:rPr>
          <w:vanish/>
          <w:sz w:val="12"/>
        </w:rPr>
        <w:t>all</w:t>
      </w:r>
      <w:r w:rsidRPr="0097394B">
        <w:rPr>
          <w:sz w:val="12"/>
        </w:rPr>
        <w:t xml:space="preserve"> </w:t>
      </w:r>
      <w:r w:rsidRPr="0097394B">
        <w:rPr>
          <w:vanish/>
          <w:sz w:val="12"/>
        </w:rPr>
        <w:t>the</w:t>
      </w:r>
      <w:r w:rsidRPr="0097394B">
        <w:rPr>
          <w:sz w:val="12"/>
        </w:rPr>
        <w:t xml:space="preserve"> </w:t>
      </w:r>
      <w:r w:rsidRPr="0097394B">
        <w:rPr>
          <w:vanish/>
          <w:sz w:val="12"/>
        </w:rPr>
        <w:t>in-built</w:t>
      </w:r>
      <w:r w:rsidRPr="0097394B">
        <w:rPr>
          <w:sz w:val="12"/>
        </w:rPr>
        <w:t xml:space="preserve"> </w:t>
      </w:r>
      <w:r w:rsidRPr="0097394B">
        <w:rPr>
          <w:vanish/>
          <w:sz w:val="12"/>
        </w:rPr>
        <w:t>universals</w:t>
      </w:r>
      <w:r w:rsidRPr="0097394B">
        <w:rPr>
          <w:sz w:val="12"/>
        </w:rPr>
        <w:t xml:space="preserve"> </w:t>
      </w:r>
      <w:r w:rsidRPr="0097394B">
        <w:rPr>
          <w:vanish/>
          <w:sz w:val="12"/>
        </w:rPr>
        <w:t>(what</w:t>
      </w:r>
      <w:r w:rsidRPr="0097394B">
        <w:rPr>
          <w:sz w:val="12"/>
        </w:rPr>
        <w:t xml:space="preserve"> </w:t>
      </w:r>
      <w:r w:rsidRPr="0097394B">
        <w:rPr>
          <w:vanish/>
          <w:sz w:val="12"/>
        </w:rPr>
        <w:t>constitutes</w:t>
      </w:r>
      <w:r w:rsidRPr="0097394B">
        <w:rPr>
          <w:sz w:val="12"/>
        </w:rPr>
        <w:t xml:space="preserve"> </w:t>
      </w:r>
      <w:r w:rsidRPr="0097394B">
        <w:rPr>
          <w:vanish/>
          <w:sz w:val="12"/>
        </w:rPr>
        <w:t>wisdom</w:t>
      </w:r>
      <w:r w:rsidRPr="0097394B">
        <w:rPr>
          <w:sz w:val="12"/>
        </w:rPr>
        <w:t xml:space="preserve"> </w:t>
      </w:r>
      <w:r w:rsidRPr="0097394B">
        <w:rPr>
          <w:vanish/>
          <w:sz w:val="12"/>
        </w:rPr>
        <w:t>or</w:t>
      </w:r>
      <w:r w:rsidRPr="0097394B">
        <w:rPr>
          <w:sz w:val="12"/>
        </w:rPr>
        <w:t xml:space="preserve"> </w:t>
      </w:r>
      <w:r w:rsidRPr="0097394B">
        <w:rPr>
          <w:vanish/>
          <w:sz w:val="12"/>
        </w:rPr>
        <w:t>compassion?</w:t>
      </w:r>
      <w:r w:rsidRPr="0097394B">
        <w:rPr>
          <w:sz w:val="12"/>
        </w:rPr>
        <w:t xml:space="preserve"> </w:t>
      </w:r>
      <w:r w:rsidRPr="0097394B">
        <w:rPr>
          <w:vanish/>
          <w:sz w:val="12"/>
        </w:rPr>
        <w:t>what</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true</w:t>
      </w:r>
      <w:r w:rsidRPr="0097394B">
        <w:rPr>
          <w:sz w:val="12"/>
        </w:rPr>
        <w:t xml:space="preserve"> </w:t>
      </w:r>
      <w:r w:rsidRPr="0097394B">
        <w:rPr>
          <w:vanish/>
          <w:sz w:val="12"/>
        </w:rPr>
        <w:t>word?</w:t>
      </w:r>
      <w:r w:rsidRPr="0097394B">
        <w:rPr>
          <w:sz w:val="12"/>
        </w:rPr>
        <w:t xml:space="preserve"> </w:t>
      </w:r>
      <w:r w:rsidRPr="0097394B">
        <w:rPr>
          <w:vanish/>
          <w:sz w:val="12"/>
        </w:rPr>
        <w:t>what</w:t>
      </w:r>
      <w:r w:rsidRPr="0097394B">
        <w:rPr>
          <w:sz w:val="12"/>
        </w:rPr>
        <w:t xml:space="preserve"> </w:t>
      </w:r>
      <w:r w:rsidRPr="0097394B">
        <w:rPr>
          <w:vanish/>
          <w:sz w:val="12"/>
        </w:rPr>
        <w:t>is</w:t>
      </w:r>
      <w:r w:rsidRPr="0097394B">
        <w:rPr>
          <w:sz w:val="12"/>
        </w:rPr>
        <w:t xml:space="preserve"> </w:t>
      </w:r>
      <w:r w:rsidRPr="0097394B">
        <w:rPr>
          <w:vanish/>
          <w:sz w:val="12"/>
        </w:rPr>
        <w:t>good</w:t>
      </w:r>
      <w:r w:rsidRPr="0097394B">
        <w:rPr>
          <w:sz w:val="12"/>
        </w:rPr>
        <w:t xml:space="preserve"> </w:t>
      </w:r>
      <w:r w:rsidRPr="0097394B">
        <w:rPr>
          <w:vanish/>
          <w:sz w:val="12"/>
        </w:rPr>
        <w:t>government?</w:t>
      </w:r>
      <w:r w:rsidRPr="0097394B">
        <w:rPr>
          <w:sz w:val="12"/>
        </w:rPr>
        <w:t xml:space="preserve"> </w:t>
      </w:r>
      <w:r w:rsidRPr="0097394B">
        <w:rPr>
          <w:vanish/>
          <w:sz w:val="12"/>
        </w:rPr>
        <w:t>what</w:t>
      </w:r>
      <w:r w:rsidRPr="0097394B">
        <w:rPr>
          <w:sz w:val="12"/>
        </w:rPr>
        <w:t xml:space="preserve"> </w:t>
      </w:r>
      <w:r w:rsidRPr="0097394B">
        <w:rPr>
          <w:vanish/>
          <w:sz w:val="12"/>
        </w:rPr>
        <w:t>is</w:t>
      </w:r>
      <w:r w:rsidRPr="0097394B">
        <w:rPr>
          <w:sz w:val="12"/>
        </w:rPr>
        <w:t xml:space="preserve"> </w:t>
      </w:r>
      <w:r w:rsidRPr="0097394B">
        <w:rPr>
          <w:vanish/>
          <w:sz w:val="12"/>
        </w:rPr>
        <w:t>an</w:t>
      </w:r>
      <w:r w:rsidRPr="0097394B">
        <w:rPr>
          <w:sz w:val="12"/>
        </w:rPr>
        <w:t xml:space="preserve"> </w:t>
      </w:r>
      <w:r w:rsidRPr="0097394B">
        <w:rPr>
          <w:vanish/>
          <w:sz w:val="12"/>
        </w:rPr>
        <w:t>effective</w:t>
      </w:r>
      <w:r w:rsidRPr="0097394B">
        <w:rPr>
          <w:sz w:val="12"/>
        </w:rPr>
        <w:t xml:space="preserve"> </w:t>
      </w:r>
      <w:r w:rsidRPr="0097394B">
        <w:rPr>
          <w:vanish/>
          <w:sz w:val="12"/>
        </w:rPr>
        <w:t>deed?),</w:t>
      </w:r>
      <w:r w:rsidRPr="0097394B">
        <w:rPr>
          <w:sz w:val="12"/>
        </w:rPr>
        <w:t xml:space="preserve"> </w:t>
      </w:r>
      <w:r w:rsidRPr="0097394B">
        <w:rPr>
          <w:vanish/>
          <w:sz w:val="12"/>
        </w:rPr>
        <w:t>this</w:t>
      </w:r>
      <w:r w:rsidRPr="0097394B">
        <w:rPr>
          <w:sz w:val="12"/>
        </w:rPr>
        <w:t xml:space="preserve"> </w:t>
      </w:r>
      <w:r w:rsidRPr="0097394B">
        <w:rPr>
          <w:vanish/>
          <w:sz w:val="12"/>
        </w:rPr>
        <w:t>concept</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a</w:t>
      </w:r>
      <w:r w:rsidRPr="0097394B">
        <w:rPr>
          <w:sz w:val="12"/>
        </w:rPr>
        <w:t xml:space="preserve"> </w:t>
      </w:r>
      <w:r w:rsidRPr="0097394B">
        <w:rPr>
          <w:vanish/>
          <w:sz w:val="12"/>
        </w:rPr>
        <w:t>vague</w:t>
      </w:r>
      <w:r w:rsidRPr="0097394B">
        <w:rPr>
          <w:sz w:val="12"/>
        </w:rPr>
        <w:t xml:space="preserve"> </w:t>
      </w:r>
      <w:r w:rsidRPr="0097394B">
        <w:rPr>
          <w:vanish/>
          <w:sz w:val="12"/>
        </w:rPr>
        <w:t>one.</w:t>
      </w:r>
      <w:r w:rsidRPr="0097394B">
        <w:rPr>
          <w:sz w:val="12"/>
        </w:rPr>
        <w:t xml:space="preserve"> </w:t>
      </w:r>
      <w:r w:rsidRPr="0097394B">
        <w:rPr>
          <w:vanish/>
          <w:sz w:val="12"/>
        </w:rPr>
        <w:t>If</w:t>
      </w:r>
      <w:r w:rsidRPr="0097394B">
        <w:rPr>
          <w:sz w:val="12"/>
        </w:rPr>
        <w:t xml:space="preserve"> </w:t>
      </w:r>
      <w:r w:rsidRPr="0097394B">
        <w:rPr>
          <w:vanish/>
          <w:sz w:val="12"/>
        </w:rPr>
        <w:t>it</w:t>
      </w:r>
      <w:r w:rsidRPr="0097394B">
        <w:rPr>
          <w:sz w:val="12"/>
        </w:rPr>
        <w:t xml:space="preserve"> </w:t>
      </w:r>
      <w:r w:rsidRPr="0097394B">
        <w:rPr>
          <w:vanish/>
          <w:sz w:val="12"/>
        </w:rPr>
        <w:t>still</w:t>
      </w:r>
      <w:r w:rsidRPr="0097394B">
        <w:rPr>
          <w:sz w:val="12"/>
        </w:rPr>
        <w:t xml:space="preserve"> </w:t>
      </w:r>
      <w:r w:rsidRPr="0097394B">
        <w:rPr>
          <w:vanish/>
          <w:sz w:val="12"/>
        </w:rPr>
        <w:t>seems</w:t>
      </w:r>
      <w:r w:rsidRPr="0097394B">
        <w:rPr>
          <w:sz w:val="12"/>
        </w:rPr>
        <w:t xml:space="preserve"> </w:t>
      </w:r>
      <w:r w:rsidRPr="0097394B">
        <w:rPr>
          <w:vanish/>
          <w:sz w:val="12"/>
        </w:rPr>
        <w:t>so,</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given</w:t>
      </w:r>
      <w:r w:rsidRPr="0097394B">
        <w:rPr>
          <w:sz w:val="12"/>
        </w:rPr>
        <w:t xml:space="preserve"> </w:t>
      </w:r>
      <w:r w:rsidRPr="0097394B">
        <w:rPr>
          <w:vanish/>
          <w:sz w:val="12"/>
        </w:rPr>
        <w:t>a</w:t>
      </w:r>
      <w:r w:rsidRPr="0097394B">
        <w:rPr>
          <w:sz w:val="12"/>
        </w:rPr>
        <w:t xml:space="preserve"> </w:t>
      </w:r>
      <w:r w:rsidRPr="0097394B">
        <w:rPr>
          <w:vanish/>
          <w:sz w:val="12"/>
        </w:rPr>
        <w:t>graphic</w:t>
      </w:r>
      <w:r w:rsidRPr="0097394B">
        <w:rPr>
          <w:sz w:val="12"/>
        </w:rPr>
        <w:t xml:space="preserve"> </w:t>
      </w:r>
      <w:r w:rsidRPr="0097394B">
        <w:rPr>
          <w:vanish/>
          <w:sz w:val="12"/>
        </w:rPr>
        <w:t>account</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practise</w:t>
      </w:r>
      <w:r w:rsidRPr="0097394B">
        <w:rPr>
          <w:sz w:val="12"/>
        </w:rPr>
        <w:t xml:space="preserve"> </w:t>
      </w:r>
      <w:r w:rsidRPr="0097394B">
        <w:rPr>
          <w:vanish/>
          <w:sz w:val="12"/>
        </w:rPr>
        <w:t>of</w:t>
      </w:r>
      <w:r w:rsidRPr="0097394B">
        <w:rPr>
          <w:sz w:val="12"/>
        </w:rPr>
        <w:t xml:space="preserve"> </w:t>
      </w:r>
      <w:r w:rsidRPr="0097394B">
        <w:rPr>
          <w:vanish/>
          <w:sz w:val="12"/>
        </w:rPr>
        <w:t>Taoist-inspired</w:t>
      </w:r>
      <w:r w:rsidRPr="0097394B">
        <w:rPr>
          <w:sz w:val="12"/>
        </w:rPr>
        <w:t xml:space="preserve"> </w:t>
      </w:r>
      <w:r w:rsidRPr="0097394B">
        <w:rPr>
          <w:vanish/>
          <w:sz w:val="12"/>
        </w:rPr>
        <w:t>martial</w:t>
      </w:r>
      <w:r w:rsidRPr="0097394B">
        <w:rPr>
          <w:sz w:val="12"/>
        </w:rPr>
        <w:t xml:space="preserve"> </w:t>
      </w:r>
      <w:r w:rsidRPr="0097394B">
        <w:rPr>
          <w:vanish/>
          <w:sz w:val="12"/>
        </w:rPr>
        <w:t>arts</w:t>
      </w:r>
      <w:r w:rsidRPr="0097394B">
        <w:rPr>
          <w:sz w:val="12"/>
        </w:rPr>
        <w:t xml:space="preserve"> </w:t>
      </w:r>
      <w:r w:rsidRPr="0097394B">
        <w:rPr>
          <w:vanish/>
          <w:sz w:val="12"/>
        </w:rPr>
        <w:t>like</w:t>
      </w:r>
      <w:r w:rsidRPr="0097394B">
        <w:rPr>
          <w:sz w:val="12"/>
        </w:rPr>
        <w:t xml:space="preserve"> </w:t>
      </w:r>
      <w:r w:rsidRPr="0097394B">
        <w:rPr>
          <w:vanish/>
          <w:sz w:val="12"/>
        </w:rPr>
        <w:t>that</w:t>
      </w:r>
      <w:r w:rsidRPr="0097394B">
        <w:rPr>
          <w:sz w:val="12"/>
        </w:rPr>
        <w:t xml:space="preserve"> </w:t>
      </w:r>
      <w:r w:rsidRPr="0097394B">
        <w:rPr>
          <w:vanish/>
          <w:sz w:val="12"/>
        </w:rPr>
        <w:t>of</w:t>
      </w:r>
      <w:r w:rsidRPr="0097394B">
        <w:rPr>
          <w:sz w:val="12"/>
        </w:rPr>
        <w:t xml:space="preserve"> </w:t>
      </w:r>
      <w:r w:rsidRPr="0097394B">
        <w:rPr>
          <w:vanish/>
          <w:sz w:val="12"/>
        </w:rPr>
        <w:t>tai</w:t>
      </w:r>
      <w:r w:rsidRPr="0097394B">
        <w:rPr>
          <w:sz w:val="12"/>
        </w:rPr>
        <w:t xml:space="preserve"> </w:t>
      </w:r>
      <w:r w:rsidRPr="0097394B">
        <w:rPr>
          <w:vanish/>
          <w:sz w:val="12"/>
        </w:rPr>
        <w:t>76</w:t>
      </w:r>
      <w:r w:rsidRPr="0097394B">
        <w:rPr>
          <w:sz w:val="12"/>
        </w:rPr>
        <w:t xml:space="preserve"> </w:t>
      </w:r>
      <w:r w:rsidRPr="0097394B">
        <w:rPr>
          <w:vanish/>
          <w:sz w:val="12"/>
        </w:rPr>
        <w:t>Ralph</w:t>
      </w:r>
      <w:r w:rsidRPr="0097394B">
        <w:rPr>
          <w:sz w:val="12"/>
        </w:rPr>
        <w:t xml:space="preserve"> </w:t>
      </w:r>
      <w:r w:rsidRPr="0097394B">
        <w:rPr>
          <w:vanish/>
          <w:sz w:val="12"/>
        </w:rPr>
        <w:t>Pettman</w:t>
      </w:r>
      <w:r w:rsidRPr="0097394B">
        <w:rPr>
          <w:sz w:val="12"/>
        </w:rPr>
        <w:t xml:space="preserve"> </w:t>
      </w:r>
      <w:r w:rsidRPr="0097394B">
        <w:rPr>
          <w:vanish/>
          <w:sz w:val="12"/>
        </w:rPr>
        <w:t>chi</w:t>
      </w:r>
      <w:r w:rsidRPr="0097394B">
        <w:rPr>
          <w:sz w:val="12"/>
        </w:rPr>
        <w:t xml:space="preserve"> </w:t>
      </w:r>
      <w:r w:rsidRPr="0097394B">
        <w:rPr>
          <w:vanish/>
          <w:sz w:val="12"/>
        </w:rPr>
        <w:t>chuan,</w:t>
      </w:r>
      <w:r w:rsidRPr="0097394B">
        <w:rPr>
          <w:sz w:val="12"/>
        </w:rPr>
        <w:t xml:space="preserve"> </w:t>
      </w:r>
      <w:r w:rsidRPr="0097394B">
        <w:rPr>
          <w:vanish/>
          <w:sz w:val="12"/>
        </w:rPr>
        <w:t>or</w:t>
      </w:r>
      <w:r w:rsidRPr="0097394B">
        <w:rPr>
          <w:sz w:val="12"/>
        </w:rPr>
        <w:t xml:space="preserve"> </w:t>
      </w:r>
      <w:r w:rsidRPr="0097394B">
        <w:rPr>
          <w:vanish/>
          <w:sz w:val="12"/>
        </w:rPr>
        <w:t>judo,</w:t>
      </w:r>
      <w:r w:rsidRPr="0097394B">
        <w:rPr>
          <w:sz w:val="12"/>
        </w:rPr>
        <w:t xml:space="preserve"> </w:t>
      </w:r>
      <w:r w:rsidRPr="0097394B">
        <w:rPr>
          <w:vanish/>
          <w:sz w:val="12"/>
        </w:rPr>
        <w:t>or</w:t>
      </w:r>
      <w:r w:rsidRPr="0097394B">
        <w:rPr>
          <w:sz w:val="12"/>
        </w:rPr>
        <w:t xml:space="preserve"> </w:t>
      </w:r>
      <w:r w:rsidRPr="0097394B">
        <w:rPr>
          <w:vanish/>
          <w:sz w:val="12"/>
        </w:rPr>
        <w:t>aikido.</w:t>
      </w:r>
      <w:r w:rsidRPr="0097394B">
        <w:rPr>
          <w:sz w:val="12"/>
        </w:rPr>
        <w:t xml:space="preserve"> </w:t>
      </w:r>
      <w:r w:rsidRPr="0097394B">
        <w:rPr>
          <w:vanish/>
          <w:sz w:val="12"/>
        </w:rPr>
        <w:t>In</w:t>
      </w:r>
      <w:r w:rsidRPr="0097394B">
        <w:rPr>
          <w:sz w:val="12"/>
        </w:rPr>
        <w:t xml:space="preserve"> </w:t>
      </w:r>
      <w:r w:rsidRPr="0097394B">
        <w:rPr>
          <w:vanish/>
          <w:sz w:val="12"/>
        </w:rPr>
        <w:t>tai</w:t>
      </w:r>
      <w:r w:rsidRPr="0097394B">
        <w:rPr>
          <w:sz w:val="12"/>
        </w:rPr>
        <w:t xml:space="preserve"> </w:t>
      </w:r>
      <w:r w:rsidRPr="0097394B">
        <w:rPr>
          <w:vanish/>
          <w:sz w:val="12"/>
        </w:rPr>
        <w:t>chi</w:t>
      </w:r>
      <w:r w:rsidRPr="0097394B">
        <w:rPr>
          <w:sz w:val="12"/>
        </w:rPr>
        <w:t xml:space="preserve"> </w:t>
      </w:r>
      <w:r w:rsidRPr="0097394B">
        <w:rPr>
          <w:vanish/>
          <w:sz w:val="12"/>
        </w:rPr>
        <w:t>chuan</w:t>
      </w:r>
      <w:r w:rsidRPr="0097394B">
        <w:rPr>
          <w:sz w:val="12"/>
        </w:rPr>
        <w:t xml:space="preserve"> </w:t>
      </w:r>
      <w:r w:rsidRPr="0097394B">
        <w:rPr>
          <w:vanish/>
          <w:sz w:val="12"/>
        </w:rPr>
        <w:t>the</w:t>
      </w:r>
      <w:r w:rsidRPr="0097394B">
        <w:rPr>
          <w:sz w:val="12"/>
        </w:rPr>
        <w:t xml:space="preserve"> </w:t>
      </w:r>
      <w:r w:rsidRPr="0097394B">
        <w:rPr>
          <w:vanish/>
          <w:sz w:val="12"/>
        </w:rPr>
        <w:t>force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opponent</w:t>
      </w:r>
      <w:r w:rsidRPr="0097394B">
        <w:rPr>
          <w:sz w:val="12"/>
        </w:rPr>
        <w:t xml:space="preserve"> </w:t>
      </w:r>
      <w:r w:rsidRPr="0097394B">
        <w:rPr>
          <w:vanish/>
          <w:sz w:val="12"/>
        </w:rPr>
        <w:t>is</w:t>
      </w:r>
      <w:r w:rsidRPr="0097394B">
        <w:rPr>
          <w:sz w:val="12"/>
        </w:rPr>
        <w:t xml:space="preserve"> </w:t>
      </w:r>
      <w:r w:rsidRPr="0097394B">
        <w:rPr>
          <w:vanish/>
          <w:sz w:val="12"/>
        </w:rPr>
        <w:t>returned</w:t>
      </w:r>
      <w:r w:rsidRPr="0097394B">
        <w:rPr>
          <w:sz w:val="12"/>
        </w:rPr>
        <w:t xml:space="preserve"> </w:t>
      </w:r>
      <w:r w:rsidRPr="0097394B">
        <w:rPr>
          <w:vanish/>
          <w:sz w:val="12"/>
        </w:rPr>
        <w:t>or</w:t>
      </w:r>
      <w:r w:rsidRPr="0097394B">
        <w:rPr>
          <w:sz w:val="12"/>
        </w:rPr>
        <w:t xml:space="preserve"> </w:t>
      </w:r>
      <w:r w:rsidRPr="0097394B">
        <w:rPr>
          <w:vanish/>
          <w:sz w:val="12"/>
        </w:rPr>
        <w:t>redirected,</w:t>
      </w:r>
      <w:r w:rsidRPr="0097394B">
        <w:rPr>
          <w:sz w:val="12"/>
        </w:rPr>
        <w:t xml:space="preserve"> </w:t>
      </w:r>
      <w:r w:rsidRPr="0097394B">
        <w:rPr>
          <w:vanish/>
          <w:sz w:val="12"/>
        </w:rPr>
        <w:t>making</w:t>
      </w:r>
      <w:r w:rsidRPr="0097394B">
        <w:rPr>
          <w:sz w:val="12"/>
        </w:rPr>
        <w:t xml:space="preserve"> </w:t>
      </w:r>
      <w:r w:rsidRPr="0097394B">
        <w:rPr>
          <w:vanish/>
          <w:sz w:val="12"/>
        </w:rPr>
        <w:t>it</w:t>
      </w:r>
      <w:r w:rsidRPr="0097394B">
        <w:rPr>
          <w:sz w:val="12"/>
        </w:rPr>
        <w:t xml:space="preserve"> </w:t>
      </w:r>
      <w:r w:rsidRPr="0097394B">
        <w:rPr>
          <w:vanish/>
          <w:sz w:val="12"/>
        </w:rPr>
        <w:t>possible</w:t>
      </w:r>
      <w:r w:rsidRPr="0097394B">
        <w:rPr>
          <w:sz w:val="12"/>
        </w:rPr>
        <w:t xml:space="preserve"> </w:t>
      </w:r>
      <w:r w:rsidRPr="0097394B">
        <w:rPr>
          <w:vanish/>
          <w:sz w:val="12"/>
        </w:rPr>
        <w:t>to</w:t>
      </w:r>
      <w:r w:rsidRPr="0097394B">
        <w:rPr>
          <w:sz w:val="12"/>
        </w:rPr>
        <w:t xml:space="preserve"> </w:t>
      </w:r>
      <w:r w:rsidRPr="0097394B">
        <w:rPr>
          <w:vanish/>
          <w:sz w:val="12"/>
        </w:rPr>
        <w:t>prevail</w:t>
      </w:r>
      <w:r w:rsidRPr="0097394B">
        <w:rPr>
          <w:sz w:val="12"/>
        </w:rPr>
        <w:t xml:space="preserve"> </w:t>
      </w:r>
      <w:r w:rsidRPr="0097394B">
        <w:rPr>
          <w:vanish/>
          <w:sz w:val="12"/>
        </w:rPr>
        <w:t>by</w:t>
      </w:r>
      <w:r w:rsidRPr="0097394B">
        <w:rPr>
          <w:sz w:val="12"/>
        </w:rPr>
        <w:t xml:space="preserve"> </w:t>
      </w:r>
      <w:r w:rsidRPr="0097394B">
        <w:rPr>
          <w:vanish/>
          <w:sz w:val="12"/>
        </w:rPr>
        <w:t>yielding</w:t>
      </w:r>
      <w:r w:rsidRPr="0097394B">
        <w:rPr>
          <w:sz w:val="12"/>
        </w:rPr>
        <w:t xml:space="preserve"> </w:t>
      </w:r>
      <w:r w:rsidRPr="0097394B">
        <w:rPr>
          <w:vanish/>
          <w:sz w:val="12"/>
        </w:rPr>
        <w:t>rather</w:t>
      </w:r>
      <w:r w:rsidRPr="0097394B">
        <w:rPr>
          <w:sz w:val="12"/>
        </w:rPr>
        <w:t xml:space="preserve"> </w:t>
      </w:r>
      <w:r w:rsidRPr="0097394B">
        <w:rPr>
          <w:vanish/>
          <w:sz w:val="12"/>
        </w:rPr>
        <w:t>than</w:t>
      </w:r>
      <w:r w:rsidRPr="0097394B">
        <w:rPr>
          <w:sz w:val="12"/>
        </w:rPr>
        <w:t xml:space="preserve"> </w:t>
      </w:r>
      <w:r w:rsidRPr="0097394B">
        <w:rPr>
          <w:vanish/>
          <w:sz w:val="12"/>
        </w:rPr>
        <w:t>by</w:t>
      </w:r>
      <w:r w:rsidRPr="0097394B">
        <w:rPr>
          <w:sz w:val="12"/>
        </w:rPr>
        <w:t xml:space="preserve"> </w:t>
      </w:r>
      <w:r w:rsidRPr="0097394B">
        <w:rPr>
          <w:vanish/>
          <w:sz w:val="12"/>
        </w:rPr>
        <w:t>retaliating.</w:t>
      </w:r>
      <w:r w:rsidRPr="0097394B">
        <w:rPr>
          <w:sz w:val="12"/>
        </w:rPr>
        <w:t xml:space="preserve"> </w:t>
      </w:r>
      <w:r w:rsidRPr="0097394B">
        <w:rPr>
          <w:vanish/>
          <w:sz w:val="12"/>
        </w:rPr>
        <w:t>This</w:t>
      </w:r>
      <w:r w:rsidRPr="0097394B">
        <w:rPr>
          <w:sz w:val="12"/>
        </w:rPr>
        <w:t xml:space="preserve"> </w:t>
      </w:r>
      <w:r w:rsidRPr="0097394B">
        <w:rPr>
          <w:vanish/>
          <w:sz w:val="12"/>
        </w:rPr>
        <w:t>has</w:t>
      </w:r>
      <w:r w:rsidRPr="0097394B">
        <w:rPr>
          <w:sz w:val="12"/>
        </w:rPr>
        <w:t xml:space="preserve"> </w:t>
      </w:r>
      <w:r w:rsidRPr="0097394B">
        <w:rPr>
          <w:vanish/>
          <w:sz w:val="12"/>
        </w:rPr>
        <w:t>important</w:t>
      </w:r>
      <w:r w:rsidRPr="0097394B">
        <w:rPr>
          <w:sz w:val="12"/>
        </w:rPr>
        <w:t xml:space="preserve"> </w:t>
      </w:r>
      <w:r w:rsidRPr="0097394B">
        <w:rPr>
          <w:vanish/>
          <w:sz w:val="12"/>
        </w:rPr>
        <w:t>implications</w:t>
      </w:r>
      <w:r w:rsidRPr="0097394B">
        <w:rPr>
          <w:sz w:val="12"/>
        </w:rPr>
        <w:t xml:space="preserve"> </w:t>
      </w:r>
      <w:r w:rsidRPr="0097394B">
        <w:rPr>
          <w:vanish/>
          <w:sz w:val="12"/>
        </w:rPr>
        <w:t>for</w:t>
      </w:r>
      <w:r w:rsidRPr="0097394B">
        <w:rPr>
          <w:sz w:val="12"/>
        </w:rPr>
        <w:t xml:space="preserve"> </w:t>
      </w:r>
      <w:r w:rsidRPr="0097394B">
        <w:rPr>
          <w:vanish/>
          <w:sz w:val="12"/>
        </w:rPr>
        <w:t>conflict</w:t>
      </w:r>
      <w:r w:rsidRPr="0097394B">
        <w:rPr>
          <w:sz w:val="12"/>
        </w:rPr>
        <w:t xml:space="preserve"> </w:t>
      </w:r>
      <w:r w:rsidRPr="0097394B">
        <w:rPr>
          <w:vanish/>
          <w:sz w:val="12"/>
        </w:rPr>
        <w:t>management</w:t>
      </w:r>
      <w:r w:rsidRPr="0097394B">
        <w:rPr>
          <w:sz w:val="12"/>
        </w:rPr>
        <w:t xml:space="preserve"> </w:t>
      </w:r>
      <w:r w:rsidRPr="0097394B">
        <w:rPr>
          <w:vanish/>
          <w:sz w:val="12"/>
        </w:rPr>
        <w:t>and</w:t>
      </w:r>
      <w:r w:rsidRPr="0097394B">
        <w:rPr>
          <w:sz w:val="12"/>
        </w:rPr>
        <w:t xml:space="preserve"> </w:t>
      </w:r>
      <w:r w:rsidRPr="0097394B">
        <w:rPr>
          <w:vanish/>
          <w:sz w:val="12"/>
        </w:rPr>
        <w:t>conflict</w:t>
      </w:r>
      <w:r w:rsidRPr="0097394B">
        <w:rPr>
          <w:sz w:val="12"/>
        </w:rPr>
        <w:t xml:space="preserve"> </w:t>
      </w:r>
      <w:r w:rsidRPr="0097394B">
        <w:rPr>
          <w:vanish/>
          <w:sz w:val="12"/>
        </w:rPr>
        <w:t>resolution,</w:t>
      </w:r>
      <w:r w:rsidRPr="0097394B">
        <w:rPr>
          <w:sz w:val="12"/>
        </w:rPr>
        <w:t xml:space="preserve"> </w:t>
      </w:r>
      <w:r w:rsidRPr="0097394B">
        <w:rPr>
          <w:vanish/>
          <w:sz w:val="12"/>
        </w:rPr>
        <w:t>even</w:t>
      </w:r>
      <w:r w:rsidRPr="0097394B">
        <w:rPr>
          <w:sz w:val="12"/>
        </w:rPr>
        <w:t xml:space="preserve"> </w:t>
      </w:r>
      <w:r w:rsidRPr="0097394B">
        <w:rPr>
          <w:vanish/>
          <w:sz w:val="12"/>
        </w:rPr>
        <w:t>though</w:t>
      </w:r>
      <w:r w:rsidRPr="0097394B">
        <w:rPr>
          <w:sz w:val="12"/>
        </w:rPr>
        <w:t xml:space="preserve"> </w:t>
      </w:r>
      <w:r w:rsidRPr="0097394B">
        <w:rPr>
          <w:vanish/>
          <w:sz w:val="12"/>
        </w:rPr>
        <w:t>it</w:t>
      </w:r>
      <w:r w:rsidRPr="0097394B">
        <w:rPr>
          <w:sz w:val="12"/>
        </w:rPr>
        <w:t xml:space="preserve"> </w:t>
      </w:r>
      <w:r w:rsidRPr="0097394B">
        <w:rPr>
          <w:vanish/>
          <w:sz w:val="12"/>
        </w:rPr>
        <w:t>may</w:t>
      </w:r>
      <w:r w:rsidRPr="0097394B">
        <w:rPr>
          <w:sz w:val="12"/>
        </w:rPr>
        <w:t xml:space="preserve"> </w:t>
      </w:r>
      <w:r w:rsidRPr="0097394B">
        <w:rPr>
          <w:vanish/>
          <w:sz w:val="12"/>
        </w:rPr>
        <w:t>well</w:t>
      </w:r>
      <w:r w:rsidRPr="0097394B">
        <w:rPr>
          <w:sz w:val="12"/>
        </w:rPr>
        <w:t xml:space="preserve"> </w:t>
      </w:r>
      <w:r w:rsidRPr="0097394B">
        <w:rPr>
          <w:vanish/>
          <w:sz w:val="12"/>
        </w:rPr>
        <w:t>be</w:t>
      </w:r>
      <w:r w:rsidRPr="0097394B">
        <w:rPr>
          <w:sz w:val="12"/>
        </w:rPr>
        <w:t xml:space="preserve"> </w:t>
      </w:r>
      <w:r w:rsidRPr="0097394B">
        <w:rPr>
          <w:vanish/>
          <w:sz w:val="12"/>
        </w:rPr>
        <w:t>one</w:t>
      </w:r>
      <w:r w:rsidRPr="0097394B">
        <w:rPr>
          <w:sz w:val="12"/>
        </w:rPr>
        <w:t xml:space="preserve"> </w:t>
      </w:r>
      <w:r w:rsidRPr="0097394B">
        <w:rPr>
          <w:vanish/>
          <w:sz w:val="12"/>
        </w:rPr>
        <w:t>thing</w:t>
      </w:r>
      <w:r w:rsidRPr="0097394B">
        <w:rPr>
          <w:sz w:val="12"/>
        </w:rPr>
        <w:t xml:space="preserve"> </w:t>
      </w:r>
      <w:r w:rsidRPr="0097394B">
        <w:rPr>
          <w:vanish/>
          <w:sz w:val="12"/>
        </w:rPr>
        <w:t>to</w:t>
      </w:r>
      <w:r w:rsidRPr="0097394B">
        <w:rPr>
          <w:sz w:val="12"/>
        </w:rPr>
        <w:t xml:space="preserve"> </w:t>
      </w:r>
      <w:r w:rsidRPr="0097394B">
        <w:rPr>
          <w:vanish/>
          <w:sz w:val="12"/>
        </w:rPr>
        <w:t>redirect</w:t>
      </w:r>
      <w:r w:rsidRPr="0097394B">
        <w:rPr>
          <w:sz w:val="12"/>
        </w:rPr>
        <w:t xml:space="preserve"> </w:t>
      </w:r>
      <w:r w:rsidRPr="0097394B">
        <w:rPr>
          <w:vanish/>
          <w:sz w:val="12"/>
        </w:rPr>
        <w:t>a</w:t>
      </w:r>
      <w:r w:rsidRPr="0097394B">
        <w:rPr>
          <w:sz w:val="12"/>
        </w:rPr>
        <w:t xml:space="preserve"> </w:t>
      </w:r>
      <w:r w:rsidRPr="0097394B">
        <w:rPr>
          <w:vanish/>
          <w:sz w:val="12"/>
        </w:rPr>
        <w:t>punch</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person,</w:t>
      </w:r>
      <w:r w:rsidRPr="0097394B">
        <w:rPr>
          <w:sz w:val="12"/>
        </w:rPr>
        <w:t xml:space="preserve"> </w:t>
      </w:r>
      <w:r w:rsidRPr="0097394B">
        <w:rPr>
          <w:vanish/>
          <w:sz w:val="12"/>
        </w:rPr>
        <w:t>and</w:t>
      </w:r>
      <w:r w:rsidRPr="0097394B">
        <w:rPr>
          <w:sz w:val="12"/>
        </w:rPr>
        <w:t xml:space="preserve"> </w:t>
      </w:r>
      <w:r w:rsidRPr="0097394B">
        <w:rPr>
          <w:vanish/>
          <w:sz w:val="12"/>
        </w:rPr>
        <w:t>quite</w:t>
      </w:r>
      <w:r w:rsidRPr="0097394B">
        <w:rPr>
          <w:sz w:val="12"/>
        </w:rPr>
        <w:t xml:space="preserve"> </w:t>
      </w:r>
      <w:r w:rsidRPr="0097394B">
        <w:rPr>
          <w:vanish/>
          <w:sz w:val="12"/>
        </w:rPr>
        <w:t>another</w:t>
      </w:r>
      <w:r w:rsidRPr="0097394B">
        <w:rPr>
          <w:sz w:val="12"/>
        </w:rPr>
        <w:t xml:space="preserve"> </w:t>
      </w:r>
      <w:r w:rsidRPr="0097394B">
        <w:rPr>
          <w:vanish/>
          <w:sz w:val="12"/>
        </w:rPr>
        <w:t>to</w:t>
      </w:r>
      <w:r w:rsidRPr="0097394B">
        <w:rPr>
          <w:sz w:val="12"/>
        </w:rPr>
        <w:t xml:space="preserve"> </w:t>
      </w:r>
      <w:r w:rsidRPr="0097394B">
        <w:rPr>
          <w:vanish/>
          <w:sz w:val="12"/>
        </w:rPr>
        <w:t>topple</w:t>
      </w:r>
      <w:r w:rsidRPr="0097394B">
        <w:rPr>
          <w:sz w:val="12"/>
        </w:rPr>
        <w:t xml:space="preserve"> </w:t>
      </w:r>
      <w:r w:rsidRPr="0097394B">
        <w:rPr>
          <w:vanish/>
          <w:sz w:val="12"/>
        </w:rPr>
        <w:t>the</w:t>
      </w:r>
      <w:r w:rsidRPr="0097394B">
        <w:rPr>
          <w:sz w:val="12"/>
        </w:rPr>
        <w:t xml:space="preserve"> </w:t>
      </w:r>
      <w:r w:rsidRPr="0097394B">
        <w:rPr>
          <w:vanish/>
          <w:sz w:val="12"/>
        </w:rPr>
        <w:t>global</w:t>
      </w:r>
      <w:r w:rsidRPr="0097394B">
        <w:rPr>
          <w:sz w:val="12"/>
        </w:rPr>
        <w:t xml:space="preserve"> </w:t>
      </w:r>
      <w:r w:rsidRPr="0097394B">
        <w:rPr>
          <w:vanish/>
          <w:sz w:val="12"/>
        </w:rPr>
        <w:t>edifice</w:t>
      </w:r>
      <w:r w:rsidRPr="0097394B">
        <w:rPr>
          <w:sz w:val="12"/>
        </w:rPr>
        <w:t xml:space="preserve"> </w:t>
      </w:r>
      <w:r w:rsidRPr="0097394B">
        <w:rPr>
          <w:vanish/>
          <w:sz w:val="12"/>
        </w:rPr>
        <w:t>of</w:t>
      </w:r>
      <w:r w:rsidRPr="0097394B">
        <w:rPr>
          <w:sz w:val="12"/>
        </w:rPr>
        <w:t xml:space="preserve"> </w:t>
      </w:r>
      <w:r w:rsidRPr="0097394B">
        <w:rPr>
          <w:vanish/>
          <w:sz w:val="12"/>
        </w:rPr>
        <w:t>gender</w:t>
      </w:r>
      <w:r w:rsidRPr="0097394B">
        <w:rPr>
          <w:sz w:val="12"/>
        </w:rPr>
        <w:t xml:space="preserve"> </w:t>
      </w:r>
      <w:r w:rsidRPr="0097394B">
        <w:rPr>
          <w:vanish/>
          <w:sz w:val="12"/>
        </w:rPr>
        <w:t>discrimination</w:t>
      </w:r>
      <w:r w:rsidRPr="0097394B">
        <w:rPr>
          <w:sz w:val="12"/>
        </w:rPr>
        <w:t xml:space="preserve"> </w:t>
      </w:r>
      <w:r w:rsidRPr="0097394B">
        <w:rPr>
          <w:vanish/>
          <w:sz w:val="12"/>
        </w:rPr>
        <w:t>or</w:t>
      </w:r>
      <w:r w:rsidRPr="0097394B">
        <w:rPr>
          <w:sz w:val="12"/>
        </w:rPr>
        <w:t xml:space="preserve"> </w:t>
      </w:r>
      <w:r w:rsidRPr="0097394B">
        <w:rPr>
          <w:vanish/>
          <w:sz w:val="12"/>
        </w:rPr>
        <w:t>capitalist</w:t>
      </w:r>
      <w:r w:rsidRPr="0097394B">
        <w:rPr>
          <w:sz w:val="12"/>
        </w:rPr>
        <w:t xml:space="preserve"> </w:t>
      </w:r>
      <w:r w:rsidRPr="0097394B">
        <w:rPr>
          <w:vanish/>
          <w:sz w:val="12"/>
        </w:rPr>
        <w:t>exploitation,</w:t>
      </w:r>
      <w:r w:rsidRPr="0097394B">
        <w:rPr>
          <w:sz w:val="12"/>
        </w:rPr>
        <w:t xml:space="preserve"> </w:t>
      </w:r>
      <w:r w:rsidRPr="0097394B">
        <w:rPr>
          <w:vanish/>
          <w:sz w:val="12"/>
        </w:rPr>
        <w:t>or</w:t>
      </w:r>
      <w:r w:rsidRPr="0097394B">
        <w:rPr>
          <w:sz w:val="12"/>
        </w:rPr>
        <w:t xml:space="preserve"> </w:t>
      </w:r>
      <w:r w:rsidRPr="0097394B">
        <w:rPr>
          <w:vanish/>
          <w:sz w:val="12"/>
        </w:rPr>
        <w:t>to</w:t>
      </w:r>
      <w:r w:rsidRPr="0097394B">
        <w:rPr>
          <w:sz w:val="12"/>
        </w:rPr>
        <w:t xml:space="preserve"> </w:t>
      </w:r>
      <w:r w:rsidRPr="0097394B">
        <w:rPr>
          <w:vanish/>
          <w:sz w:val="12"/>
        </w:rPr>
        <w:t>fight</w:t>
      </w:r>
      <w:r w:rsidRPr="0097394B">
        <w:rPr>
          <w:sz w:val="12"/>
        </w:rPr>
        <w:t xml:space="preserve"> </w:t>
      </w:r>
      <w:r w:rsidRPr="0097394B">
        <w:rPr>
          <w:vanish/>
          <w:sz w:val="12"/>
        </w:rPr>
        <w:t>a</w:t>
      </w:r>
      <w:r w:rsidRPr="0097394B">
        <w:rPr>
          <w:sz w:val="12"/>
        </w:rPr>
        <w:t xml:space="preserve"> </w:t>
      </w:r>
      <w:r w:rsidRPr="0097394B">
        <w:rPr>
          <w:vanish/>
          <w:sz w:val="12"/>
        </w:rPr>
        <w:t>guerrilla</w:t>
      </w:r>
      <w:r w:rsidRPr="0097394B">
        <w:rPr>
          <w:sz w:val="12"/>
        </w:rPr>
        <w:t xml:space="preserve"> </w:t>
      </w:r>
      <w:r w:rsidRPr="0097394B">
        <w:rPr>
          <w:vanish/>
          <w:sz w:val="12"/>
        </w:rPr>
        <w:t>war.</w:t>
      </w:r>
      <w:r w:rsidRPr="0097394B">
        <w:rPr>
          <w:sz w:val="12"/>
        </w:rPr>
        <w:t xml:space="preserve"> </w:t>
      </w:r>
      <w:r w:rsidRPr="0097394B">
        <w:rPr>
          <w:vanish/>
          <w:sz w:val="12"/>
        </w:rPr>
        <w:t>In</w:t>
      </w:r>
      <w:r w:rsidRPr="0097394B">
        <w:rPr>
          <w:sz w:val="12"/>
        </w:rPr>
        <w:t xml:space="preserve"> </w:t>
      </w:r>
      <w:r w:rsidRPr="0097394B">
        <w:rPr>
          <w:vanish/>
          <w:sz w:val="12"/>
        </w:rPr>
        <w:t>Japanese</w:t>
      </w:r>
      <w:r w:rsidRPr="0097394B">
        <w:rPr>
          <w:sz w:val="12"/>
        </w:rPr>
        <w:t xml:space="preserve"> </w:t>
      </w:r>
      <w:r w:rsidRPr="0097394B">
        <w:rPr>
          <w:vanish/>
          <w:sz w:val="12"/>
        </w:rPr>
        <w:t>judo,</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derived</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Chinese</w:t>
      </w:r>
      <w:r w:rsidRPr="0097394B">
        <w:rPr>
          <w:sz w:val="12"/>
        </w:rPr>
        <w:t xml:space="preserve"> </w:t>
      </w:r>
      <w:r w:rsidRPr="0097394B">
        <w:rPr>
          <w:vanish/>
          <w:sz w:val="12"/>
        </w:rPr>
        <w:t>martial</w:t>
      </w:r>
      <w:r w:rsidRPr="0097394B">
        <w:rPr>
          <w:sz w:val="12"/>
        </w:rPr>
        <w:t xml:space="preserve"> </w:t>
      </w:r>
      <w:r w:rsidRPr="0097394B">
        <w:rPr>
          <w:vanish/>
          <w:sz w:val="12"/>
        </w:rPr>
        <w:t>arts,</w:t>
      </w:r>
      <w:r w:rsidRPr="0097394B">
        <w:rPr>
          <w:sz w:val="12"/>
        </w:rPr>
        <w:t xml:space="preserve"> </w:t>
      </w:r>
      <w:r w:rsidRPr="0097394B">
        <w:rPr>
          <w:vanish/>
          <w:sz w:val="12"/>
        </w:rPr>
        <w:t>weaker</w:t>
      </w:r>
      <w:r w:rsidRPr="0097394B">
        <w:rPr>
          <w:sz w:val="12"/>
        </w:rPr>
        <w:t xml:space="preserve"> </w:t>
      </w:r>
      <w:r w:rsidRPr="0097394B">
        <w:rPr>
          <w:vanish/>
          <w:sz w:val="12"/>
        </w:rPr>
        <w:t>people</w:t>
      </w:r>
      <w:r w:rsidRPr="0097394B">
        <w:rPr>
          <w:sz w:val="12"/>
        </w:rPr>
        <w:t xml:space="preserve"> </w:t>
      </w:r>
      <w:r w:rsidRPr="0097394B">
        <w:rPr>
          <w:vanish/>
          <w:sz w:val="12"/>
        </w:rPr>
        <w:t>learn</w:t>
      </w:r>
      <w:r w:rsidRPr="0097394B">
        <w:rPr>
          <w:sz w:val="12"/>
        </w:rPr>
        <w:t xml:space="preserve"> </w:t>
      </w:r>
      <w:r w:rsidRPr="0097394B">
        <w:rPr>
          <w:vanish/>
          <w:sz w:val="12"/>
        </w:rPr>
        <w:t>to</w:t>
      </w:r>
      <w:r w:rsidRPr="0097394B">
        <w:rPr>
          <w:sz w:val="12"/>
        </w:rPr>
        <w:t xml:space="preserve"> </w:t>
      </w:r>
      <w:r w:rsidRPr="0097394B">
        <w:rPr>
          <w:vanish/>
          <w:sz w:val="12"/>
        </w:rPr>
        <w:t>overcome</w:t>
      </w:r>
      <w:r w:rsidRPr="0097394B">
        <w:rPr>
          <w:sz w:val="12"/>
        </w:rPr>
        <w:t xml:space="preserve"> </w:t>
      </w:r>
      <w:r w:rsidRPr="0097394B">
        <w:rPr>
          <w:vanish/>
          <w:sz w:val="12"/>
        </w:rPr>
        <w:t>stronger</w:t>
      </w:r>
      <w:r w:rsidRPr="0097394B">
        <w:rPr>
          <w:sz w:val="12"/>
        </w:rPr>
        <w:t xml:space="preserve"> </w:t>
      </w:r>
      <w:r w:rsidRPr="0097394B">
        <w:rPr>
          <w:vanish/>
          <w:sz w:val="12"/>
        </w:rPr>
        <w:t>ones</w:t>
      </w:r>
      <w:r w:rsidRPr="0097394B">
        <w:rPr>
          <w:sz w:val="12"/>
        </w:rPr>
        <w:t xml:space="preserve"> </w:t>
      </w:r>
      <w:r w:rsidRPr="0097394B">
        <w:rPr>
          <w:vanish/>
          <w:sz w:val="12"/>
        </w:rPr>
        <w:t>by</w:t>
      </w:r>
      <w:r w:rsidRPr="0097394B">
        <w:rPr>
          <w:sz w:val="12"/>
        </w:rPr>
        <w:t xml:space="preserve"> </w:t>
      </w:r>
      <w:r w:rsidRPr="0097394B">
        <w:rPr>
          <w:vanish/>
          <w:sz w:val="12"/>
        </w:rPr>
        <w:t>moving</w:t>
      </w:r>
      <w:r w:rsidRPr="0097394B">
        <w:rPr>
          <w:sz w:val="12"/>
        </w:rPr>
        <w:t xml:space="preserve"> </w:t>
      </w:r>
      <w:r w:rsidRPr="0097394B">
        <w:rPr>
          <w:vanish/>
          <w:sz w:val="12"/>
        </w:rPr>
        <w:t>in</w:t>
      </w:r>
      <w:r w:rsidRPr="0097394B">
        <w:rPr>
          <w:sz w:val="12"/>
        </w:rPr>
        <w:t xml:space="preserve"> </w:t>
      </w:r>
      <w:r w:rsidRPr="0097394B">
        <w:rPr>
          <w:vanish/>
          <w:sz w:val="12"/>
        </w:rPr>
        <w:t>ways</w:t>
      </w:r>
      <w:r w:rsidRPr="0097394B">
        <w:rPr>
          <w:sz w:val="12"/>
        </w:rPr>
        <w:t xml:space="preserve"> </w:t>
      </w:r>
      <w:r w:rsidRPr="0097394B">
        <w:rPr>
          <w:vanish/>
          <w:sz w:val="12"/>
        </w:rPr>
        <w:t>that</w:t>
      </w:r>
      <w:r w:rsidRPr="0097394B">
        <w:rPr>
          <w:sz w:val="12"/>
        </w:rPr>
        <w:t xml:space="preserve"> </w:t>
      </w:r>
      <w:r w:rsidRPr="0097394B">
        <w:rPr>
          <w:vanish/>
          <w:sz w:val="12"/>
        </w:rPr>
        <w:t>do</w:t>
      </w:r>
      <w:r w:rsidRPr="0097394B">
        <w:rPr>
          <w:sz w:val="12"/>
        </w:rPr>
        <w:t xml:space="preserve"> </w:t>
      </w:r>
      <w:r w:rsidRPr="0097394B">
        <w:rPr>
          <w:vanish/>
          <w:sz w:val="12"/>
        </w:rPr>
        <w:t>not</w:t>
      </w:r>
      <w:r w:rsidRPr="0097394B">
        <w:rPr>
          <w:sz w:val="12"/>
        </w:rPr>
        <w:t xml:space="preserve"> </w:t>
      </w:r>
      <w:r w:rsidRPr="0097394B">
        <w:rPr>
          <w:vanish/>
          <w:sz w:val="12"/>
        </w:rPr>
        <w:t>offer</w:t>
      </w:r>
      <w:r w:rsidRPr="0097394B">
        <w:rPr>
          <w:sz w:val="12"/>
        </w:rPr>
        <w:t xml:space="preserve"> </w:t>
      </w:r>
      <w:r w:rsidRPr="0097394B">
        <w:rPr>
          <w:vanish/>
          <w:sz w:val="12"/>
        </w:rPr>
        <w:t>resistance</w:t>
      </w:r>
      <w:r w:rsidRPr="0097394B">
        <w:rPr>
          <w:sz w:val="12"/>
        </w:rPr>
        <w:t xml:space="preserve"> </w:t>
      </w:r>
      <w:r w:rsidRPr="0097394B">
        <w:rPr>
          <w:vanish/>
          <w:sz w:val="12"/>
        </w:rPr>
        <w:t>(Creel,</w:t>
      </w:r>
      <w:r w:rsidRPr="0097394B">
        <w:rPr>
          <w:sz w:val="12"/>
        </w:rPr>
        <w:t xml:space="preserve"> </w:t>
      </w:r>
      <w:r w:rsidRPr="0097394B">
        <w:rPr>
          <w:vanish/>
          <w:sz w:val="12"/>
        </w:rPr>
        <w:t>1970,</w:t>
      </w:r>
      <w:r w:rsidRPr="0097394B">
        <w:rPr>
          <w:sz w:val="12"/>
        </w:rPr>
        <w:t xml:space="preserve"> </w:t>
      </w:r>
      <w:r w:rsidRPr="0097394B">
        <w:rPr>
          <w:vanish/>
          <w:sz w:val="12"/>
        </w:rPr>
        <w:t>p.</w:t>
      </w:r>
      <w:r w:rsidRPr="0097394B">
        <w:rPr>
          <w:sz w:val="12"/>
        </w:rPr>
        <w:t xml:space="preserve"> </w:t>
      </w:r>
      <w:r w:rsidRPr="0097394B">
        <w:rPr>
          <w:vanish/>
          <w:sz w:val="12"/>
        </w:rPr>
        <w:t>67).</w:t>
      </w:r>
      <w:r w:rsidRPr="0097394B">
        <w:rPr>
          <w:sz w:val="12"/>
        </w:rPr>
        <w:t xml:space="preserve"> </w:t>
      </w:r>
      <w:r w:rsidRPr="0097394B">
        <w:rPr>
          <w:vanish/>
          <w:sz w:val="12"/>
        </w:rPr>
        <w:t>The</w:t>
      </w:r>
      <w:r w:rsidRPr="0097394B">
        <w:rPr>
          <w:sz w:val="12"/>
        </w:rPr>
        <w:t xml:space="preserve"> </w:t>
      </w:r>
      <w:r w:rsidRPr="0097394B">
        <w:rPr>
          <w:vanish/>
          <w:sz w:val="12"/>
        </w:rPr>
        <w:t>same</w:t>
      </w:r>
      <w:r w:rsidRPr="0097394B">
        <w:rPr>
          <w:sz w:val="12"/>
        </w:rPr>
        <w:t xml:space="preserve"> </w:t>
      </w:r>
      <w:r w:rsidRPr="0097394B">
        <w:rPr>
          <w:vanish/>
          <w:sz w:val="12"/>
        </w:rPr>
        <w:t>principle</w:t>
      </w:r>
      <w:r w:rsidRPr="0097394B">
        <w:rPr>
          <w:sz w:val="12"/>
        </w:rPr>
        <w:t xml:space="preserve"> </w:t>
      </w:r>
      <w:r w:rsidRPr="0097394B">
        <w:rPr>
          <w:vanish/>
          <w:sz w:val="12"/>
        </w:rPr>
        <w:t>is</w:t>
      </w:r>
      <w:r w:rsidRPr="0097394B">
        <w:rPr>
          <w:sz w:val="12"/>
        </w:rPr>
        <w:t xml:space="preserve"> </w:t>
      </w:r>
      <w:r w:rsidRPr="0097394B">
        <w:rPr>
          <w:vanish/>
          <w:sz w:val="12"/>
        </w:rPr>
        <w:t>manifest</w:t>
      </w:r>
      <w:r w:rsidRPr="0097394B">
        <w:rPr>
          <w:sz w:val="12"/>
        </w:rPr>
        <w:t xml:space="preserve"> </w:t>
      </w:r>
      <w:r w:rsidRPr="0097394B">
        <w:rPr>
          <w:vanish/>
          <w:sz w:val="12"/>
        </w:rPr>
        <w:t>in</w:t>
      </w:r>
      <w:r w:rsidRPr="0097394B">
        <w:rPr>
          <w:sz w:val="12"/>
        </w:rPr>
        <w:t xml:space="preserve"> </w:t>
      </w:r>
      <w:r w:rsidRPr="0097394B">
        <w:rPr>
          <w:vanish/>
          <w:sz w:val="12"/>
        </w:rPr>
        <w:t>aikido,</w:t>
      </w:r>
      <w:r w:rsidRPr="0097394B">
        <w:rPr>
          <w:sz w:val="12"/>
        </w:rPr>
        <w:t xml:space="preserve"> </w:t>
      </w:r>
      <w:r w:rsidRPr="0097394B">
        <w:rPr>
          <w:vanish/>
          <w:sz w:val="12"/>
        </w:rPr>
        <w:t>a</w:t>
      </w:r>
      <w:r w:rsidRPr="0097394B">
        <w:rPr>
          <w:sz w:val="12"/>
        </w:rPr>
        <w:t xml:space="preserve"> </w:t>
      </w:r>
      <w:r w:rsidRPr="0097394B">
        <w:rPr>
          <w:vanish/>
          <w:sz w:val="12"/>
        </w:rPr>
        <w:t>Taoist-style</w:t>
      </w:r>
      <w:r w:rsidRPr="0097394B">
        <w:rPr>
          <w:sz w:val="12"/>
        </w:rPr>
        <w:t xml:space="preserve"> </w:t>
      </w:r>
      <w:r w:rsidRPr="0097394B">
        <w:rPr>
          <w:vanish/>
          <w:sz w:val="12"/>
        </w:rPr>
        <w:t>meditation</w:t>
      </w:r>
      <w:r w:rsidRPr="0097394B">
        <w:rPr>
          <w:sz w:val="12"/>
        </w:rPr>
        <w:t xml:space="preserve"> </w:t>
      </w:r>
      <w:r w:rsidRPr="0097394B">
        <w:rPr>
          <w:vanish/>
          <w:sz w:val="12"/>
        </w:rPr>
        <w:t>in</w:t>
      </w:r>
      <w:r w:rsidRPr="0097394B">
        <w:rPr>
          <w:sz w:val="12"/>
        </w:rPr>
        <w:t xml:space="preserve"> </w:t>
      </w:r>
      <w:r w:rsidRPr="0097394B">
        <w:rPr>
          <w:vanish/>
          <w:sz w:val="12"/>
        </w:rPr>
        <w:t>martial</w:t>
      </w:r>
      <w:r w:rsidRPr="0097394B">
        <w:rPr>
          <w:sz w:val="12"/>
        </w:rPr>
        <w:t xml:space="preserve"> </w:t>
      </w:r>
      <w:r w:rsidRPr="0097394B">
        <w:rPr>
          <w:vanish/>
          <w:sz w:val="12"/>
        </w:rPr>
        <w:t>movement,</w:t>
      </w:r>
      <w:r w:rsidRPr="0097394B">
        <w:rPr>
          <w:sz w:val="12"/>
        </w:rPr>
        <w:t xml:space="preserve"> </w:t>
      </w:r>
      <w:r w:rsidRPr="0097394B">
        <w:rPr>
          <w:vanish/>
          <w:sz w:val="12"/>
        </w:rPr>
        <w:t>where</w:t>
      </w:r>
      <w:r w:rsidRPr="0097394B">
        <w:rPr>
          <w:sz w:val="12"/>
        </w:rPr>
        <w:t xml:space="preserve"> </w:t>
      </w:r>
      <w:r w:rsidRPr="0097394B">
        <w:rPr>
          <w:vanish/>
          <w:sz w:val="12"/>
        </w:rPr>
        <w:t>the</w:t>
      </w:r>
      <w:r w:rsidRPr="0097394B">
        <w:rPr>
          <w:sz w:val="12"/>
        </w:rPr>
        <w:t xml:space="preserve"> </w:t>
      </w:r>
      <w:r w:rsidRPr="0097394B">
        <w:rPr>
          <w:vanish/>
          <w:sz w:val="12"/>
        </w:rPr>
        <w:t>purpose</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bring</w:t>
      </w:r>
      <w:r w:rsidRPr="0097394B">
        <w:rPr>
          <w:sz w:val="12"/>
        </w:rPr>
        <w:t xml:space="preserve"> </w:t>
      </w:r>
      <w:r w:rsidRPr="0097394B">
        <w:rPr>
          <w:vanish/>
          <w:sz w:val="12"/>
        </w:rPr>
        <w:t>the</w:t>
      </w:r>
      <w:r w:rsidRPr="0097394B">
        <w:rPr>
          <w:sz w:val="12"/>
        </w:rPr>
        <w:t xml:space="preserve"> </w:t>
      </w:r>
      <w:r w:rsidRPr="0097394B">
        <w:rPr>
          <w:vanish/>
          <w:sz w:val="12"/>
        </w:rPr>
        <w:t>self</w:t>
      </w:r>
      <w:r w:rsidRPr="0097394B">
        <w:rPr>
          <w:sz w:val="12"/>
        </w:rPr>
        <w:t xml:space="preserve"> </w:t>
      </w:r>
      <w:r w:rsidRPr="0097394B">
        <w:rPr>
          <w:vanish/>
          <w:sz w:val="12"/>
        </w:rPr>
        <w:t>into</w:t>
      </w:r>
      <w:r w:rsidRPr="0097394B">
        <w:rPr>
          <w:sz w:val="12"/>
        </w:rPr>
        <w:t xml:space="preserve"> </w:t>
      </w:r>
      <w:r w:rsidRPr="0097394B">
        <w:rPr>
          <w:vanish/>
          <w:sz w:val="12"/>
        </w:rPr>
        <w:t>accord</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universe</w:t>
      </w:r>
      <w:r w:rsidRPr="0097394B">
        <w:rPr>
          <w:sz w:val="12"/>
        </w:rPr>
        <w:t xml:space="preserve"> </w:t>
      </w:r>
      <w:r w:rsidRPr="0097394B">
        <w:rPr>
          <w:vanish/>
          <w:sz w:val="12"/>
        </w:rPr>
        <w:t>itself</w:t>
      </w:r>
      <w:r w:rsidRPr="0097394B">
        <w:rPr>
          <w:sz w:val="12"/>
        </w:rPr>
        <w:t xml:space="preserve"> </w:t>
      </w:r>
      <w:r w:rsidRPr="0097394B">
        <w:rPr>
          <w:vanish/>
          <w:sz w:val="12"/>
        </w:rPr>
        <w:t>’.</w:t>
      </w:r>
      <w:r w:rsidRPr="0097394B">
        <w:rPr>
          <w:sz w:val="12"/>
        </w:rPr>
        <w:t xml:space="preserve"> </w:t>
      </w:r>
      <w:r w:rsidRPr="0097394B">
        <w:rPr>
          <w:vanish/>
          <w:sz w:val="12"/>
        </w:rPr>
        <w:t>This</w:t>
      </w:r>
      <w:r w:rsidRPr="0097394B">
        <w:rPr>
          <w:sz w:val="12"/>
        </w:rPr>
        <w:t xml:space="preserve"> </w:t>
      </w:r>
      <w:r w:rsidRPr="0097394B">
        <w:rPr>
          <w:vanish/>
          <w:sz w:val="12"/>
        </w:rPr>
        <w:t>requires</w:t>
      </w:r>
      <w:r w:rsidRPr="0097394B">
        <w:rPr>
          <w:sz w:val="12"/>
        </w:rPr>
        <w:t xml:space="preserve"> </w:t>
      </w:r>
      <w:r w:rsidRPr="0097394B">
        <w:rPr>
          <w:vanish/>
          <w:sz w:val="12"/>
        </w:rPr>
        <w:t>the</w:t>
      </w:r>
      <w:r w:rsidRPr="0097394B">
        <w:rPr>
          <w:sz w:val="12"/>
        </w:rPr>
        <w:t xml:space="preserve"> </w:t>
      </w:r>
      <w:r w:rsidRPr="0097394B">
        <w:rPr>
          <w:vanish/>
          <w:sz w:val="12"/>
        </w:rPr>
        <w:t>practitioner</w:t>
      </w:r>
      <w:r w:rsidRPr="0097394B">
        <w:rPr>
          <w:sz w:val="12"/>
        </w:rPr>
        <w:t xml:space="preserve"> </w:t>
      </w:r>
      <w:r w:rsidRPr="0097394B">
        <w:rPr>
          <w:vanish/>
          <w:sz w:val="12"/>
        </w:rPr>
        <w:t>to</w:t>
      </w:r>
      <w:r w:rsidRPr="0097394B">
        <w:rPr>
          <w:sz w:val="12"/>
        </w:rPr>
        <w:t xml:space="preserve"> </w:t>
      </w:r>
      <w:r w:rsidRPr="0097394B">
        <w:rPr>
          <w:vanish/>
          <w:sz w:val="12"/>
        </w:rPr>
        <w:t>prevail</w:t>
      </w:r>
      <w:r w:rsidRPr="0097394B">
        <w:rPr>
          <w:sz w:val="12"/>
        </w:rPr>
        <w:t xml:space="preserve"> </w:t>
      </w:r>
      <w:r w:rsidRPr="0097394B">
        <w:rPr>
          <w:vanish/>
          <w:sz w:val="12"/>
        </w:rPr>
        <w:t>over</w:t>
      </w:r>
      <w:r w:rsidRPr="0097394B">
        <w:rPr>
          <w:sz w:val="12"/>
        </w:rPr>
        <w:t xml:space="preserve"> </w:t>
      </w:r>
      <w:r w:rsidRPr="0097394B">
        <w:rPr>
          <w:vanish/>
          <w:sz w:val="12"/>
        </w:rPr>
        <w:t>the</w:t>
      </w:r>
      <w:r w:rsidRPr="0097394B">
        <w:rPr>
          <w:sz w:val="12"/>
        </w:rPr>
        <w:t xml:space="preserve"> </w:t>
      </w:r>
      <w:r w:rsidRPr="0097394B">
        <w:rPr>
          <w:vanish/>
          <w:sz w:val="12"/>
        </w:rPr>
        <w:t>‘mind</w:t>
      </w:r>
      <w:r w:rsidRPr="0097394B">
        <w:rPr>
          <w:sz w:val="12"/>
        </w:rPr>
        <w:t xml:space="preserve"> </w:t>
      </w:r>
      <w:r w:rsidRPr="0097394B">
        <w:rPr>
          <w:vanish/>
          <w:sz w:val="12"/>
        </w:rPr>
        <w:t>of</w:t>
      </w:r>
      <w:r w:rsidRPr="0097394B">
        <w:rPr>
          <w:sz w:val="12"/>
        </w:rPr>
        <w:t xml:space="preserve"> </w:t>
      </w:r>
      <w:r w:rsidRPr="0097394B">
        <w:rPr>
          <w:vanish/>
          <w:sz w:val="12"/>
        </w:rPr>
        <w:t>discord’</w:t>
      </w:r>
      <w:r w:rsidRPr="0097394B">
        <w:rPr>
          <w:sz w:val="12"/>
        </w:rPr>
        <w:t xml:space="preserve"> </w:t>
      </w:r>
      <w:r w:rsidRPr="0097394B">
        <w:rPr>
          <w:vanish/>
          <w:sz w:val="12"/>
        </w:rPr>
        <w:t>in</w:t>
      </w:r>
      <w:r w:rsidRPr="0097394B">
        <w:rPr>
          <w:sz w:val="12"/>
        </w:rPr>
        <w:t xml:space="preserve"> </w:t>
      </w:r>
      <w:r w:rsidRPr="0097394B">
        <w:rPr>
          <w:vanish/>
          <w:sz w:val="12"/>
        </w:rPr>
        <w:t>itself.</w:t>
      </w:r>
      <w:r w:rsidRPr="0097394B">
        <w:rPr>
          <w:sz w:val="12"/>
        </w:rPr>
        <w:t xml:space="preserve"> </w:t>
      </w:r>
      <w:r w:rsidRPr="0097394B">
        <w:rPr>
          <w:vanish/>
          <w:sz w:val="12"/>
        </w:rPr>
        <w:t>In</w:t>
      </w:r>
      <w:r w:rsidRPr="0097394B">
        <w:rPr>
          <w:sz w:val="12"/>
        </w:rPr>
        <w:t xml:space="preserve"> </w:t>
      </w:r>
      <w:r w:rsidRPr="0097394B">
        <w:rPr>
          <w:vanish/>
          <w:sz w:val="12"/>
        </w:rPr>
        <w:t>practice,</w:t>
      </w:r>
      <w:r w:rsidRPr="0097394B">
        <w:rPr>
          <w:sz w:val="12"/>
        </w:rPr>
        <w:t xml:space="preserve"> </w:t>
      </w:r>
      <w:r w:rsidRPr="0097394B">
        <w:rPr>
          <w:vanish/>
          <w:sz w:val="12"/>
        </w:rPr>
        <w:t>this</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mean</w:t>
      </w:r>
      <w:r w:rsidRPr="0097394B">
        <w:rPr>
          <w:sz w:val="12"/>
        </w:rPr>
        <w:t xml:space="preserve"> </w:t>
      </w:r>
      <w:r w:rsidRPr="0097394B">
        <w:rPr>
          <w:vanish/>
          <w:sz w:val="12"/>
        </w:rPr>
        <w:t>retreat.</w:t>
      </w:r>
      <w:r w:rsidRPr="0097394B">
        <w:rPr>
          <w:sz w:val="12"/>
        </w:rPr>
        <w:t xml:space="preserve"> </w:t>
      </w:r>
      <w:r w:rsidRPr="0097394B">
        <w:rPr>
          <w:vanish/>
          <w:sz w:val="12"/>
        </w:rPr>
        <w:t>Nor</w:t>
      </w:r>
      <w:r w:rsidRPr="0097394B">
        <w:rPr>
          <w:sz w:val="12"/>
        </w:rPr>
        <w:t xml:space="preserve"> </w:t>
      </w:r>
      <w:r w:rsidRPr="0097394B">
        <w:rPr>
          <w:vanish/>
          <w:sz w:val="12"/>
        </w:rPr>
        <w:t>does</w:t>
      </w:r>
      <w:r w:rsidRPr="0097394B">
        <w:rPr>
          <w:sz w:val="12"/>
        </w:rPr>
        <w:t xml:space="preserve"> </w:t>
      </w:r>
      <w:r w:rsidRPr="0097394B">
        <w:rPr>
          <w:vanish/>
          <w:sz w:val="12"/>
        </w:rPr>
        <w:t>it</w:t>
      </w:r>
      <w:r w:rsidRPr="0097394B">
        <w:rPr>
          <w:sz w:val="12"/>
        </w:rPr>
        <w:t xml:space="preserve"> </w:t>
      </w:r>
      <w:r w:rsidRPr="0097394B">
        <w:rPr>
          <w:vanish/>
          <w:sz w:val="12"/>
        </w:rPr>
        <w:t>mean</w:t>
      </w:r>
      <w:r w:rsidRPr="0097394B">
        <w:rPr>
          <w:sz w:val="12"/>
        </w:rPr>
        <w:t xml:space="preserve"> </w:t>
      </w:r>
      <w:r w:rsidRPr="0097394B">
        <w:rPr>
          <w:vanish/>
          <w:sz w:val="12"/>
        </w:rPr>
        <w:t>retaliation.</w:t>
      </w:r>
      <w:r w:rsidRPr="0097394B">
        <w:rPr>
          <w:sz w:val="12"/>
        </w:rPr>
        <w:t xml:space="preserve"> </w:t>
      </w:r>
      <w:r w:rsidRPr="0097394B">
        <w:rPr>
          <w:vanish/>
          <w:sz w:val="12"/>
        </w:rPr>
        <w:t>It</w:t>
      </w:r>
      <w:r w:rsidRPr="0097394B">
        <w:rPr>
          <w:sz w:val="12"/>
        </w:rPr>
        <w:t xml:space="preserve"> </w:t>
      </w:r>
      <w:r w:rsidRPr="0097394B">
        <w:rPr>
          <w:vanish/>
          <w:sz w:val="12"/>
        </w:rPr>
        <w:t>means</w:t>
      </w:r>
      <w:r w:rsidRPr="0097394B">
        <w:rPr>
          <w:sz w:val="12"/>
        </w:rPr>
        <w:t xml:space="preserve"> </w:t>
      </w:r>
      <w:r w:rsidRPr="0097394B">
        <w:rPr>
          <w:vanish/>
          <w:sz w:val="12"/>
        </w:rPr>
        <w:t>completing</w:t>
      </w:r>
      <w:r w:rsidRPr="0097394B">
        <w:rPr>
          <w:sz w:val="12"/>
        </w:rPr>
        <w:t xml:space="preserve"> </w:t>
      </w:r>
      <w:r w:rsidRPr="0097394B">
        <w:rPr>
          <w:vanish/>
          <w:sz w:val="12"/>
        </w:rPr>
        <w:t>the</w:t>
      </w:r>
      <w:r w:rsidRPr="0097394B">
        <w:rPr>
          <w:sz w:val="12"/>
        </w:rPr>
        <w:t xml:space="preserve"> </w:t>
      </w:r>
      <w:r w:rsidRPr="0097394B">
        <w:rPr>
          <w:vanish/>
          <w:sz w:val="12"/>
        </w:rPr>
        <w:t>task</w:t>
      </w:r>
      <w:r w:rsidRPr="0097394B">
        <w:rPr>
          <w:sz w:val="12"/>
        </w:rPr>
        <w:t xml:space="preserve"> </w:t>
      </w:r>
      <w:r w:rsidRPr="0097394B">
        <w:rPr>
          <w:vanish/>
          <w:sz w:val="12"/>
        </w:rPr>
        <w:t>we</w:t>
      </w:r>
      <w:r w:rsidRPr="0097394B">
        <w:rPr>
          <w:sz w:val="12"/>
        </w:rPr>
        <w:t xml:space="preserve"> </w:t>
      </w:r>
      <w:r w:rsidRPr="0097394B">
        <w:rPr>
          <w:vanish/>
          <w:sz w:val="12"/>
        </w:rPr>
        <w:t>all</w:t>
      </w:r>
      <w:r w:rsidRPr="0097394B">
        <w:rPr>
          <w:sz w:val="12"/>
        </w:rPr>
        <w:t xml:space="preserve"> </w:t>
      </w:r>
      <w:r w:rsidRPr="0097394B">
        <w:rPr>
          <w:vanish/>
          <w:sz w:val="12"/>
        </w:rPr>
        <w:t>purportedly</w:t>
      </w:r>
      <w:r w:rsidRPr="0097394B">
        <w:rPr>
          <w:sz w:val="12"/>
        </w:rPr>
        <w:t xml:space="preserve"> </w:t>
      </w:r>
      <w:r w:rsidRPr="0097394B">
        <w:rPr>
          <w:vanish/>
          <w:sz w:val="12"/>
        </w:rPr>
        <w:t>have,</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reconcile</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and</w:t>
      </w:r>
      <w:r w:rsidRPr="0097394B">
        <w:rPr>
          <w:sz w:val="12"/>
        </w:rPr>
        <w:t xml:space="preserve"> </w:t>
      </w:r>
      <w:r w:rsidRPr="0097394B">
        <w:rPr>
          <w:vanish/>
          <w:sz w:val="12"/>
        </w:rPr>
        <w:t>make</w:t>
      </w:r>
      <w:r w:rsidRPr="0097394B">
        <w:rPr>
          <w:sz w:val="12"/>
        </w:rPr>
        <w:t xml:space="preserve"> </w:t>
      </w:r>
      <w:r w:rsidRPr="0097394B">
        <w:rPr>
          <w:vanish/>
          <w:sz w:val="12"/>
        </w:rPr>
        <w:t>human</w:t>
      </w:r>
      <w:r w:rsidRPr="0097394B">
        <w:rPr>
          <w:sz w:val="12"/>
        </w:rPr>
        <w:t xml:space="preserve"> </w:t>
      </w:r>
      <w:r w:rsidRPr="0097394B">
        <w:rPr>
          <w:vanish/>
          <w:sz w:val="12"/>
        </w:rPr>
        <w:t>beings</w:t>
      </w:r>
      <w:r w:rsidRPr="0097394B">
        <w:rPr>
          <w:sz w:val="12"/>
        </w:rPr>
        <w:t xml:space="preserve"> </w:t>
      </w:r>
      <w:r w:rsidRPr="0097394B">
        <w:rPr>
          <w:vanish/>
          <w:sz w:val="12"/>
        </w:rPr>
        <w:t>one</w:t>
      </w:r>
      <w:r w:rsidRPr="0097394B">
        <w:rPr>
          <w:sz w:val="12"/>
        </w:rPr>
        <w:t xml:space="preserve"> </w:t>
      </w:r>
      <w:r w:rsidRPr="0097394B">
        <w:rPr>
          <w:vanish/>
          <w:sz w:val="12"/>
        </w:rPr>
        <w:t>family’</w:t>
      </w:r>
      <w:r w:rsidRPr="0097394B">
        <w:rPr>
          <w:sz w:val="12"/>
        </w:rPr>
        <w:t xml:space="preserve"> </w:t>
      </w:r>
      <w:r w:rsidRPr="0097394B">
        <w:rPr>
          <w:vanish/>
          <w:sz w:val="12"/>
        </w:rPr>
        <w:t>(Uyeshiba,</w:t>
      </w:r>
      <w:r w:rsidRPr="0097394B">
        <w:rPr>
          <w:sz w:val="12"/>
        </w:rPr>
        <w:t xml:space="preserve"> </w:t>
      </w:r>
      <w:r w:rsidRPr="0097394B">
        <w:rPr>
          <w:vanish/>
          <w:sz w:val="12"/>
        </w:rPr>
        <w:t>1963,</w:t>
      </w:r>
      <w:r w:rsidRPr="0097394B">
        <w:rPr>
          <w:sz w:val="12"/>
        </w:rPr>
        <w:t xml:space="preserve"> </w:t>
      </w:r>
      <w:r w:rsidRPr="0097394B">
        <w:rPr>
          <w:vanish/>
          <w:sz w:val="12"/>
        </w:rPr>
        <w:t>pp.</w:t>
      </w:r>
      <w:r w:rsidRPr="0097394B">
        <w:rPr>
          <w:sz w:val="12"/>
        </w:rPr>
        <w:t xml:space="preserve"> </w:t>
      </w:r>
      <w:r w:rsidRPr="0097394B">
        <w:rPr>
          <w:vanish/>
          <w:sz w:val="12"/>
        </w:rPr>
        <w:t>177,</w:t>
      </w:r>
      <w:r w:rsidRPr="0097394B">
        <w:rPr>
          <w:sz w:val="12"/>
        </w:rPr>
        <w:t xml:space="preserve"> </w:t>
      </w:r>
      <w:r w:rsidRPr="0097394B">
        <w:rPr>
          <w:vanish/>
          <w:sz w:val="12"/>
        </w:rPr>
        <w:t>178;</w:t>
      </w:r>
      <w:r w:rsidRPr="0097394B">
        <w:rPr>
          <w:sz w:val="12"/>
        </w:rPr>
        <w:t xml:space="preserve"> </w:t>
      </w:r>
      <w:r w:rsidRPr="0097394B">
        <w:rPr>
          <w:vanish/>
          <w:sz w:val="12"/>
        </w:rPr>
        <w:t>Pettman,</w:t>
      </w:r>
      <w:r w:rsidRPr="0097394B">
        <w:rPr>
          <w:sz w:val="12"/>
        </w:rPr>
        <w:t xml:space="preserve"> </w:t>
      </w:r>
      <w:r w:rsidRPr="0097394B">
        <w:rPr>
          <w:vanish/>
          <w:sz w:val="12"/>
        </w:rPr>
        <w:t>1993).</w:t>
      </w:r>
      <w:r w:rsidRPr="0097394B">
        <w:rPr>
          <w:sz w:val="12"/>
        </w:rPr>
        <w:t xml:space="preserve"> </w:t>
      </w:r>
      <w:r w:rsidRPr="0097394B">
        <w:rPr>
          <w:vanish/>
          <w:sz w:val="12"/>
        </w:rPr>
        <w:t>Returning</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analytic</w:t>
      </w:r>
      <w:r w:rsidRPr="0097394B">
        <w:rPr>
          <w:sz w:val="12"/>
        </w:rPr>
        <w:t xml:space="preserve"> </w:t>
      </w:r>
      <w:r w:rsidRPr="0097394B">
        <w:rPr>
          <w:vanish/>
          <w:sz w:val="12"/>
        </w:rPr>
        <w:t>map</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provided</w:t>
      </w:r>
      <w:r w:rsidRPr="0097394B">
        <w:rPr>
          <w:sz w:val="12"/>
        </w:rPr>
        <w:t xml:space="preserve"> </w:t>
      </w:r>
      <w:r w:rsidRPr="0097394B">
        <w:rPr>
          <w:vanish/>
          <w:sz w:val="12"/>
        </w:rPr>
        <w:t>at</w:t>
      </w:r>
      <w:r w:rsidRPr="0097394B">
        <w:rPr>
          <w:sz w:val="12"/>
        </w:rPr>
        <w:t xml:space="preserve"> </w:t>
      </w:r>
      <w:r w:rsidRPr="0097394B">
        <w:rPr>
          <w:vanish/>
          <w:sz w:val="12"/>
        </w:rPr>
        <w:t>the</w:t>
      </w:r>
      <w:r w:rsidRPr="0097394B">
        <w:rPr>
          <w:sz w:val="12"/>
        </w:rPr>
        <w:t xml:space="preserve"> </w:t>
      </w:r>
      <w:r w:rsidRPr="0097394B">
        <w:rPr>
          <w:vanish/>
          <w:sz w:val="12"/>
        </w:rPr>
        <w:t>start,</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now</w:t>
      </w:r>
      <w:r w:rsidRPr="0097394B">
        <w:rPr>
          <w:sz w:val="12"/>
        </w:rPr>
        <w:t xml:space="preserve"> </w:t>
      </w:r>
      <w:r w:rsidRPr="0097394B">
        <w:rPr>
          <w:vanish/>
          <w:sz w:val="12"/>
        </w:rPr>
        <w:t>compare</w:t>
      </w:r>
      <w:r w:rsidRPr="0097394B">
        <w:rPr>
          <w:sz w:val="12"/>
        </w:rPr>
        <w:t xml:space="preserve"> </w:t>
      </w:r>
      <w:r w:rsidRPr="0097394B">
        <w:rPr>
          <w:vanish/>
          <w:sz w:val="12"/>
        </w:rPr>
        <w:t>the</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speak</w:t>
      </w:r>
      <w:r w:rsidRPr="0097394B">
        <w:rPr>
          <w:sz w:val="12"/>
        </w:rPr>
        <w:t xml:space="preserve"> </w:t>
      </w:r>
      <w:r w:rsidRPr="0097394B">
        <w:rPr>
          <w:vanish/>
          <w:sz w:val="12"/>
        </w:rPr>
        <w:t>as</w:t>
      </w:r>
      <w:r w:rsidRPr="0097394B">
        <w:rPr>
          <w:sz w:val="12"/>
        </w:rPr>
        <w:t xml:space="preserve"> </w:t>
      </w:r>
      <w:r w:rsidRPr="0097394B">
        <w:rPr>
          <w:vanish/>
          <w:sz w:val="12"/>
        </w:rPr>
        <w:t>liberal</w:t>
      </w:r>
      <w:r w:rsidRPr="0097394B">
        <w:rPr>
          <w:sz w:val="12"/>
        </w:rPr>
        <w:t xml:space="preserve"> </w:t>
      </w:r>
      <w:r w:rsidRPr="0097394B">
        <w:rPr>
          <w:vanish/>
          <w:sz w:val="12"/>
        </w:rPr>
        <w:t>analysts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inter-state</w:t>
      </w:r>
      <w:r w:rsidRPr="0097394B">
        <w:rPr>
          <w:sz w:val="12"/>
        </w:rPr>
        <w:t xml:space="preserve"> </w:t>
      </w:r>
      <w:r w:rsidRPr="0097394B">
        <w:rPr>
          <w:vanish/>
          <w:sz w:val="12"/>
        </w:rPr>
        <w:t>system</w:t>
      </w:r>
      <w:r w:rsidRPr="0097394B">
        <w:rPr>
          <w:sz w:val="12"/>
        </w:rPr>
        <w:t xml:space="preserve"> </w:t>
      </w:r>
      <w:r w:rsidRPr="0097394B">
        <w:rPr>
          <w:vanish/>
          <w:sz w:val="12"/>
        </w:rPr>
        <w:t>or</w:t>
      </w:r>
      <w:r w:rsidRPr="0097394B">
        <w:rPr>
          <w:sz w:val="12"/>
        </w:rPr>
        <w:t xml:space="preserve"> </w:t>
      </w:r>
      <w:r w:rsidRPr="0097394B">
        <w:rPr>
          <w:vanish/>
          <w:sz w:val="12"/>
        </w:rPr>
        <w:t>society,</w:t>
      </w:r>
      <w:r w:rsidRPr="0097394B">
        <w:rPr>
          <w:sz w:val="12"/>
        </w:rPr>
        <w:t xml:space="preserve"> </w:t>
      </w:r>
      <w:r w:rsidRPr="0097394B">
        <w:rPr>
          <w:vanish/>
          <w:sz w:val="12"/>
        </w:rPr>
        <w:t>for</w:t>
      </w:r>
      <w:r w:rsidRPr="0097394B">
        <w:rPr>
          <w:sz w:val="12"/>
        </w:rPr>
        <w:t xml:space="preserve"> </w:t>
      </w:r>
      <w:r w:rsidRPr="0097394B">
        <w:rPr>
          <w:vanish/>
          <w:sz w:val="12"/>
        </w:rPr>
        <w:t>example,</w:t>
      </w:r>
      <w:r w:rsidRPr="0097394B">
        <w:rPr>
          <w:sz w:val="12"/>
        </w:rPr>
        <w:t xml:space="preserve"> </w:t>
      </w:r>
      <w:r w:rsidRPr="0097394B">
        <w:rPr>
          <w:vanish/>
          <w:sz w:val="12"/>
        </w:rPr>
        <w:t>with</w:t>
      </w:r>
      <w:r w:rsidRPr="0097394B">
        <w:rPr>
          <w:sz w:val="12"/>
        </w:rPr>
        <w:t xml:space="preserve"> </w:t>
      </w:r>
      <w:r w:rsidRPr="0097394B">
        <w:rPr>
          <w:vanish/>
          <w:sz w:val="12"/>
        </w:rPr>
        <w:t>their</w:t>
      </w:r>
      <w:r w:rsidRPr="0097394B">
        <w:rPr>
          <w:sz w:val="12"/>
        </w:rPr>
        <w:t xml:space="preserve"> </w:t>
      </w:r>
      <w:r w:rsidRPr="0097394B">
        <w:rPr>
          <w:vanish/>
          <w:sz w:val="12"/>
        </w:rPr>
        <w:t>optimistic</w:t>
      </w:r>
      <w:r w:rsidRPr="0097394B">
        <w:rPr>
          <w:sz w:val="12"/>
        </w:rPr>
        <w:t xml:space="preserve"> </w:t>
      </w:r>
      <w:r w:rsidRPr="0097394B">
        <w:rPr>
          <w:vanish/>
          <w:sz w:val="12"/>
        </w:rPr>
        <w:t>assumptions</w:t>
      </w:r>
      <w:r w:rsidRPr="0097394B">
        <w:rPr>
          <w:sz w:val="12"/>
        </w:rPr>
        <w:t xml:space="preserve"> </w:t>
      </w:r>
      <w:r w:rsidRPr="0097394B">
        <w:rPr>
          <w:vanish/>
          <w:sz w:val="12"/>
        </w:rPr>
        <w:t>about</w:t>
      </w:r>
      <w:r w:rsidRPr="0097394B">
        <w:rPr>
          <w:sz w:val="12"/>
        </w:rPr>
        <w:t xml:space="preserve"> </w:t>
      </w:r>
      <w:r w:rsidRPr="0097394B">
        <w:rPr>
          <w:vanish/>
          <w:sz w:val="12"/>
        </w:rPr>
        <w:t>the</w:t>
      </w:r>
      <w:r w:rsidRPr="0097394B">
        <w:rPr>
          <w:sz w:val="12"/>
        </w:rPr>
        <w:t xml:space="preserve"> </w:t>
      </w:r>
      <w:r w:rsidRPr="0097394B">
        <w:rPr>
          <w:vanish/>
          <w:sz w:val="12"/>
        </w:rPr>
        <w:t>capacity</w:t>
      </w:r>
      <w:r w:rsidRPr="0097394B">
        <w:rPr>
          <w:sz w:val="12"/>
        </w:rPr>
        <w:t xml:space="preserve"> </w:t>
      </w:r>
      <w:r w:rsidRPr="0097394B">
        <w:rPr>
          <w:vanish/>
          <w:sz w:val="12"/>
        </w:rPr>
        <w:t>for</w:t>
      </w:r>
      <w:r w:rsidRPr="0097394B">
        <w:rPr>
          <w:sz w:val="12"/>
        </w:rPr>
        <w:t xml:space="preserve"> </w:t>
      </w:r>
      <w:r w:rsidRPr="0097394B">
        <w:rPr>
          <w:vanish/>
          <w:sz w:val="12"/>
        </w:rPr>
        <w:t>tit-for-tat</w:t>
      </w:r>
      <w:r w:rsidRPr="0097394B">
        <w:rPr>
          <w:sz w:val="12"/>
        </w:rPr>
        <w:t xml:space="preserve"> </w:t>
      </w:r>
      <w:r w:rsidRPr="0097394B">
        <w:rPr>
          <w:vanish/>
          <w:sz w:val="12"/>
        </w:rPr>
        <w:t>behaviour,</w:t>
      </w:r>
      <w:r w:rsidRPr="0097394B">
        <w:rPr>
          <w:sz w:val="12"/>
        </w:rPr>
        <w:t xml:space="preserve"> </w:t>
      </w:r>
      <w:r w:rsidRPr="0097394B">
        <w:rPr>
          <w:vanish/>
          <w:sz w:val="12"/>
        </w:rPr>
        <w:t>and</w:t>
      </w:r>
      <w:r w:rsidRPr="0097394B">
        <w:rPr>
          <w:sz w:val="12"/>
        </w:rPr>
        <w:t xml:space="preserve"> </w:t>
      </w:r>
      <w:r w:rsidRPr="0097394B">
        <w:rPr>
          <w:vanish/>
          <w:sz w:val="12"/>
        </w:rPr>
        <w:t>Taoist</w:t>
      </w:r>
      <w:r w:rsidRPr="0097394B">
        <w:rPr>
          <w:sz w:val="12"/>
        </w:rPr>
        <w:t xml:space="preserve"> </w:t>
      </w:r>
      <w:r w:rsidRPr="0097394B">
        <w:rPr>
          <w:vanish/>
          <w:sz w:val="12"/>
        </w:rPr>
        <w:t>thinking,</w:t>
      </w:r>
      <w:r w:rsidRPr="0097394B">
        <w:rPr>
          <w:sz w:val="12"/>
        </w:rPr>
        <w:t xml:space="preserve"> </w:t>
      </w:r>
      <w:r w:rsidRPr="0097394B">
        <w:rPr>
          <w:vanish/>
          <w:sz w:val="12"/>
        </w:rPr>
        <w:t>which</w:t>
      </w:r>
      <w:r w:rsidRPr="0097394B">
        <w:rPr>
          <w:sz w:val="12"/>
        </w:rPr>
        <w:t xml:space="preserve"> </w:t>
      </w:r>
      <w:r w:rsidRPr="0097394B">
        <w:rPr>
          <w:vanish/>
          <w:sz w:val="12"/>
        </w:rPr>
        <w:t>makes</w:t>
      </w:r>
      <w:r w:rsidRPr="0097394B">
        <w:rPr>
          <w:sz w:val="12"/>
        </w:rPr>
        <w:t xml:space="preserve"> </w:t>
      </w:r>
      <w:r w:rsidRPr="0097394B">
        <w:rPr>
          <w:vanish/>
          <w:sz w:val="12"/>
        </w:rPr>
        <w:t>no</w:t>
      </w:r>
      <w:r w:rsidRPr="0097394B">
        <w:rPr>
          <w:sz w:val="12"/>
        </w:rPr>
        <w:t xml:space="preserve"> </w:t>
      </w:r>
      <w:r w:rsidRPr="0097394B">
        <w:rPr>
          <w:vanish/>
          <w:sz w:val="12"/>
        </w:rPr>
        <w:t>such</w:t>
      </w:r>
      <w:r w:rsidRPr="0097394B">
        <w:rPr>
          <w:sz w:val="12"/>
        </w:rPr>
        <w:t xml:space="preserve"> </w:t>
      </w:r>
      <w:r w:rsidRPr="0097394B">
        <w:rPr>
          <w:vanish/>
          <w:sz w:val="12"/>
        </w:rPr>
        <w:t>assumptions,</w:t>
      </w:r>
      <w:r w:rsidRPr="0097394B">
        <w:rPr>
          <w:sz w:val="12"/>
        </w:rPr>
        <w:t xml:space="preserve"> </w:t>
      </w:r>
      <w:r w:rsidRPr="0097394B">
        <w:rPr>
          <w:vanish/>
          <w:sz w:val="12"/>
        </w:rPr>
        <w:t>and</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constrained</w:t>
      </w:r>
      <w:r w:rsidRPr="0097394B">
        <w:rPr>
          <w:sz w:val="12"/>
        </w:rPr>
        <w:t xml:space="preserve"> </w:t>
      </w:r>
      <w:r w:rsidRPr="0097394B">
        <w:rPr>
          <w:vanish/>
          <w:sz w:val="12"/>
        </w:rPr>
        <w:t>by</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context</w:t>
      </w:r>
      <w:r w:rsidRPr="0097394B">
        <w:rPr>
          <w:sz w:val="12"/>
        </w:rPr>
        <w:t xml:space="preserve"> </w:t>
      </w:r>
      <w:r w:rsidRPr="0097394B">
        <w:rPr>
          <w:vanish/>
          <w:sz w:val="12"/>
        </w:rPr>
        <w:t>in</w:t>
      </w:r>
      <w:r w:rsidRPr="0097394B">
        <w:rPr>
          <w:sz w:val="12"/>
        </w:rPr>
        <w:t xml:space="preserve"> </w:t>
      </w:r>
      <w:r w:rsidRPr="0097394B">
        <w:rPr>
          <w:vanish/>
          <w:sz w:val="12"/>
        </w:rPr>
        <w:t>which</w:t>
      </w:r>
      <w:r w:rsidRPr="0097394B">
        <w:rPr>
          <w:sz w:val="12"/>
        </w:rPr>
        <w:t xml:space="preserve"> </w:t>
      </w:r>
      <w:r w:rsidRPr="0097394B">
        <w:rPr>
          <w:vanish/>
          <w:sz w:val="12"/>
        </w:rPr>
        <w:t>such</w:t>
      </w:r>
      <w:r w:rsidRPr="0097394B">
        <w:rPr>
          <w:sz w:val="12"/>
        </w:rPr>
        <w:t xml:space="preserve"> </w:t>
      </w:r>
      <w:r w:rsidRPr="0097394B">
        <w:rPr>
          <w:vanish/>
          <w:sz w:val="12"/>
        </w:rPr>
        <w:t>assumptions</w:t>
      </w:r>
      <w:r w:rsidRPr="0097394B">
        <w:rPr>
          <w:sz w:val="12"/>
        </w:rPr>
        <w:t xml:space="preserve"> </w:t>
      </w:r>
      <w:r w:rsidRPr="0097394B">
        <w:rPr>
          <w:vanish/>
          <w:sz w:val="12"/>
        </w:rPr>
        <w:t>are</w:t>
      </w:r>
      <w:r w:rsidRPr="0097394B">
        <w:rPr>
          <w:sz w:val="12"/>
        </w:rPr>
        <w:t xml:space="preserve"> </w:t>
      </w:r>
      <w:r w:rsidRPr="0097394B">
        <w:rPr>
          <w:vanish/>
          <w:sz w:val="12"/>
        </w:rPr>
        <w:t>articulated.</w:t>
      </w:r>
      <w:r w:rsidRPr="0097394B">
        <w:rPr>
          <w:sz w:val="12"/>
        </w:rPr>
        <w:t xml:space="preserve"> </w:t>
      </w:r>
      <w:r w:rsidRPr="0097394B">
        <w:rPr>
          <w:vanish/>
          <w:sz w:val="12"/>
        </w:rPr>
        <w:t>Wu-wei</w:t>
      </w:r>
      <w:r w:rsidRPr="0097394B">
        <w:rPr>
          <w:sz w:val="12"/>
        </w:rPr>
        <w:t xml:space="preserve"> </w:t>
      </w:r>
      <w:r w:rsidRPr="0097394B">
        <w:rPr>
          <w:vanish/>
          <w:sz w:val="12"/>
        </w:rPr>
        <w:t>decrees</w:t>
      </w:r>
      <w:r w:rsidRPr="0097394B">
        <w:rPr>
          <w:sz w:val="12"/>
        </w:rPr>
        <w:t xml:space="preserve"> </w:t>
      </w:r>
      <w:r w:rsidRPr="0097394B">
        <w:rPr>
          <w:vanish/>
          <w:sz w:val="12"/>
        </w:rPr>
        <w:t>no</w:t>
      </w:r>
      <w:r w:rsidRPr="0097394B">
        <w:rPr>
          <w:sz w:val="12"/>
        </w:rPr>
        <w:t xml:space="preserve"> </w:t>
      </w:r>
      <w:r w:rsidRPr="0097394B">
        <w:rPr>
          <w:vanish/>
          <w:sz w:val="12"/>
        </w:rPr>
        <w:t>need</w:t>
      </w:r>
      <w:r w:rsidRPr="0097394B">
        <w:rPr>
          <w:sz w:val="12"/>
        </w:rPr>
        <w:t xml:space="preserve"> </w:t>
      </w:r>
      <w:r w:rsidRPr="0097394B">
        <w:rPr>
          <w:vanish/>
          <w:sz w:val="12"/>
        </w:rPr>
        <w:t>to</w:t>
      </w:r>
      <w:r w:rsidRPr="0097394B">
        <w:rPr>
          <w:sz w:val="12"/>
        </w:rPr>
        <w:t xml:space="preserve"> </w:t>
      </w:r>
      <w:r w:rsidRPr="0097394B">
        <w:rPr>
          <w:vanish/>
          <w:sz w:val="12"/>
        </w:rPr>
        <w:t>return</w:t>
      </w:r>
      <w:r w:rsidRPr="0097394B">
        <w:rPr>
          <w:sz w:val="12"/>
        </w:rPr>
        <w:t xml:space="preserve"> </w:t>
      </w:r>
      <w:r w:rsidRPr="0097394B">
        <w:rPr>
          <w:vanish/>
          <w:sz w:val="12"/>
        </w:rPr>
        <w:t>tit-for-tat</w:t>
      </w:r>
      <w:r w:rsidRPr="0097394B">
        <w:rPr>
          <w:sz w:val="12"/>
        </w:rPr>
        <w:t xml:space="preserve"> </w:t>
      </w:r>
      <w:r w:rsidRPr="0097394B">
        <w:rPr>
          <w:vanish/>
          <w:sz w:val="12"/>
        </w:rPr>
        <w:t>in</w:t>
      </w:r>
      <w:r w:rsidRPr="0097394B">
        <w:rPr>
          <w:sz w:val="12"/>
        </w:rPr>
        <w:t xml:space="preserve"> </w:t>
      </w:r>
      <w:r w:rsidRPr="0097394B">
        <w:rPr>
          <w:vanish/>
          <w:sz w:val="12"/>
        </w:rPr>
        <w:t>promoting</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It</w:t>
      </w:r>
      <w:r w:rsidRPr="0097394B">
        <w:rPr>
          <w:sz w:val="12"/>
        </w:rPr>
        <w:t xml:space="preserve"> </w:t>
      </w:r>
      <w:r w:rsidRPr="0097394B">
        <w:rPr>
          <w:vanish/>
          <w:sz w:val="12"/>
        </w:rPr>
        <w:t>may</w:t>
      </w:r>
      <w:r w:rsidRPr="0097394B">
        <w:rPr>
          <w:sz w:val="12"/>
        </w:rPr>
        <w:t xml:space="preserve"> </w:t>
      </w:r>
      <w:r w:rsidRPr="0097394B">
        <w:rPr>
          <w:vanish/>
          <w:sz w:val="12"/>
        </w:rPr>
        <w:t>mean</w:t>
      </w:r>
      <w:r w:rsidRPr="0097394B">
        <w:rPr>
          <w:sz w:val="12"/>
        </w:rPr>
        <w:t xml:space="preserve"> </w:t>
      </w:r>
      <w:r w:rsidRPr="0097394B">
        <w:rPr>
          <w:vanish/>
          <w:sz w:val="12"/>
        </w:rPr>
        <w:t>practising</w:t>
      </w:r>
      <w:r w:rsidRPr="0097394B">
        <w:rPr>
          <w:sz w:val="12"/>
        </w:rPr>
        <w:t xml:space="preserve"> </w:t>
      </w:r>
      <w:r w:rsidRPr="0097394B">
        <w:rPr>
          <w:vanish/>
          <w:sz w:val="12"/>
        </w:rPr>
        <w:t>reciprocity.</w:t>
      </w:r>
      <w:r w:rsidRPr="0097394B">
        <w:rPr>
          <w:sz w:val="12"/>
        </w:rPr>
        <w:t xml:space="preserve"> </w:t>
      </w:r>
      <w:r w:rsidRPr="0097394B">
        <w:rPr>
          <w:vanish/>
          <w:sz w:val="12"/>
        </w:rPr>
        <w:t>It</w:t>
      </w:r>
      <w:r w:rsidRPr="0097394B">
        <w:rPr>
          <w:sz w:val="12"/>
        </w:rPr>
        <w:t xml:space="preserve"> </w:t>
      </w:r>
      <w:r w:rsidRPr="0097394B">
        <w:rPr>
          <w:vanish/>
          <w:sz w:val="12"/>
        </w:rPr>
        <w:t>may</w:t>
      </w:r>
      <w:r w:rsidRPr="0097394B">
        <w:rPr>
          <w:sz w:val="12"/>
        </w:rPr>
        <w:t xml:space="preserve"> </w:t>
      </w:r>
      <w:r w:rsidRPr="0097394B">
        <w:rPr>
          <w:vanish/>
          <w:sz w:val="12"/>
        </w:rPr>
        <w:t>not.</w:t>
      </w:r>
      <w:r w:rsidRPr="0097394B">
        <w:rPr>
          <w:sz w:val="12"/>
        </w:rPr>
        <w:t xml:space="preserve"> </w:t>
      </w:r>
      <w:r w:rsidRPr="0097394B">
        <w:rPr>
          <w:vanish/>
          <w:sz w:val="12"/>
        </w:rPr>
        <w:t>There</w:t>
      </w:r>
      <w:r w:rsidRPr="0097394B">
        <w:rPr>
          <w:sz w:val="12"/>
        </w:rPr>
        <w:t xml:space="preserve"> </w:t>
      </w:r>
      <w:r w:rsidRPr="0097394B">
        <w:rPr>
          <w:vanish/>
          <w:sz w:val="12"/>
        </w:rPr>
        <w:t>is</w:t>
      </w:r>
      <w:r w:rsidRPr="0097394B">
        <w:rPr>
          <w:sz w:val="12"/>
        </w:rPr>
        <w:t xml:space="preserve"> </w:t>
      </w:r>
      <w:r w:rsidRPr="0097394B">
        <w:rPr>
          <w:vanish/>
          <w:sz w:val="12"/>
        </w:rPr>
        <w:t>no</w:t>
      </w:r>
      <w:r w:rsidRPr="0097394B">
        <w:rPr>
          <w:sz w:val="12"/>
        </w:rPr>
        <w:t xml:space="preserve"> </w:t>
      </w:r>
      <w:r w:rsidRPr="0097394B">
        <w:rPr>
          <w:vanish/>
          <w:sz w:val="12"/>
        </w:rPr>
        <w:t>conceptual</w:t>
      </w:r>
      <w:r w:rsidRPr="0097394B">
        <w:rPr>
          <w:sz w:val="12"/>
        </w:rPr>
        <w:t xml:space="preserve"> </w:t>
      </w:r>
      <w:r w:rsidRPr="0097394B">
        <w:rPr>
          <w:vanish/>
          <w:sz w:val="12"/>
        </w:rPr>
        <w:t>obligation</w:t>
      </w:r>
      <w:r w:rsidRPr="0097394B">
        <w:rPr>
          <w:sz w:val="12"/>
        </w:rPr>
        <w:t xml:space="preserve"> </w:t>
      </w:r>
      <w:r w:rsidRPr="0097394B">
        <w:rPr>
          <w:vanish/>
          <w:sz w:val="12"/>
        </w:rPr>
        <w:t>either</w:t>
      </w:r>
      <w:r w:rsidRPr="0097394B">
        <w:rPr>
          <w:sz w:val="12"/>
        </w:rPr>
        <w:t xml:space="preserve"> </w:t>
      </w:r>
      <w:r w:rsidRPr="0097394B">
        <w:rPr>
          <w:vanish/>
          <w:sz w:val="12"/>
        </w:rPr>
        <w:t>way,</w:t>
      </w:r>
      <w:r w:rsidRPr="0097394B">
        <w:rPr>
          <w:sz w:val="12"/>
        </w:rPr>
        <w:t xml:space="preserve"> </w:t>
      </w:r>
      <w:r w:rsidRPr="0097394B">
        <w:rPr>
          <w:vanish/>
          <w:sz w:val="12"/>
        </w:rPr>
        <w:t>since</w:t>
      </w:r>
      <w:r w:rsidRPr="0097394B">
        <w:rPr>
          <w:sz w:val="12"/>
        </w:rPr>
        <w:t xml:space="preserve"> </w:t>
      </w:r>
      <w:r w:rsidRPr="0097394B">
        <w:rPr>
          <w:vanish/>
          <w:sz w:val="12"/>
        </w:rPr>
        <w:t>‘no</w:t>
      </w:r>
      <w:r w:rsidRPr="0097394B">
        <w:rPr>
          <w:sz w:val="12"/>
        </w:rPr>
        <w:t xml:space="preserve"> </w:t>
      </w:r>
      <w:r w:rsidRPr="0097394B">
        <w:rPr>
          <w:vanish/>
          <w:sz w:val="12"/>
        </w:rPr>
        <w:t>unnatural</w:t>
      </w:r>
      <w:r w:rsidRPr="0097394B">
        <w:rPr>
          <w:sz w:val="12"/>
        </w:rPr>
        <w:t xml:space="preserve"> </w:t>
      </w:r>
      <w:r w:rsidRPr="0097394B">
        <w:rPr>
          <w:vanish/>
          <w:sz w:val="12"/>
        </w:rPr>
        <w:t>action’</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a</w:t>
      </w:r>
      <w:r w:rsidRPr="0097394B">
        <w:rPr>
          <w:sz w:val="12"/>
        </w:rPr>
        <w:t xml:space="preserve"> </w:t>
      </w:r>
      <w:r w:rsidRPr="0097394B">
        <w:rPr>
          <w:vanish/>
          <w:sz w:val="12"/>
        </w:rPr>
        <w:t>contractual</w:t>
      </w:r>
      <w:r w:rsidRPr="0097394B">
        <w:rPr>
          <w:sz w:val="12"/>
        </w:rPr>
        <w:t xml:space="preserve"> </w:t>
      </w:r>
      <w:r w:rsidRPr="0097394B">
        <w:rPr>
          <w:vanish/>
          <w:sz w:val="12"/>
        </w:rPr>
        <w:t>practice.</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te</w:t>
      </w:r>
      <w:r w:rsidRPr="0097394B">
        <w:rPr>
          <w:sz w:val="12"/>
        </w:rPr>
        <w:t xml:space="preserve"> </w:t>
      </w:r>
      <w:r w:rsidRPr="0097394B">
        <w:rPr>
          <w:vanish/>
          <w:sz w:val="12"/>
        </w:rPr>
        <w:t>ching</w:t>
      </w:r>
      <w:r w:rsidRPr="0097394B">
        <w:rPr>
          <w:sz w:val="12"/>
        </w:rPr>
        <w:t xml:space="preserve"> </w:t>
      </w:r>
      <w:r w:rsidRPr="0097394B">
        <w:rPr>
          <w:vanish/>
          <w:sz w:val="12"/>
        </w:rPr>
        <w:t>espouses</w:t>
      </w:r>
      <w:r w:rsidRPr="0097394B">
        <w:rPr>
          <w:sz w:val="12"/>
        </w:rPr>
        <w:t xml:space="preserve"> </w:t>
      </w:r>
      <w:r w:rsidRPr="0097394B">
        <w:rPr>
          <w:vanish/>
          <w:sz w:val="12"/>
        </w:rPr>
        <w:t>a</w:t>
      </w:r>
      <w:r w:rsidRPr="0097394B">
        <w:rPr>
          <w:sz w:val="12"/>
        </w:rPr>
        <w:t xml:space="preserve"> </w:t>
      </w:r>
      <w:r w:rsidRPr="0097394B">
        <w:rPr>
          <w:vanish/>
          <w:sz w:val="12"/>
        </w:rPr>
        <w:t>sense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human</w:t>
      </w:r>
      <w:r w:rsidRPr="0097394B">
        <w:rPr>
          <w:sz w:val="12"/>
        </w:rPr>
        <w:t xml:space="preserve"> </w:t>
      </w:r>
      <w:r w:rsidRPr="0097394B">
        <w:rPr>
          <w:vanish/>
          <w:sz w:val="12"/>
        </w:rPr>
        <w:t>whole</w:t>
      </w:r>
      <w:r w:rsidRPr="0097394B">
        <w:rPr>
          <w:sz w:val="12"/>
        </w:rPr>
        <w:t xml:space="preserve"> </w:t>
      </w:r>
      <w:r w:rsidRPr="0097394B">
        <w:rPr>
          <w:vanish/>
          <w:sz w:val="12"/>
        </w:rPr>
        <w:t>instead.</w:t>
      </w:r>
      <w:r w:rsidRPr="0097394B">
        <w:rPr>
          <w:sz w:val="12"/>
        </w:rPr>
        <w:t xml:space="preserve"> </w:t>
      </w:r>
      <w:r w:rsidRPr="0097394B">
        <w:rPr>
          <w:vanish/>
          <w:sz w:val="12"/>
        </w:rPr>
        <w:t>Since</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also</w:t>
      </w:r>
      <w:r w:rsidRPr="0097394B">
        <w:rPr>
          <w:sz w:val="12"/>
        </w:rPr>
        <w:t xml:space="preserve"> </w:t>
      </w:r>
      <w:r w:rsidRPr="0097394B">
        <w:rPr>
          <w:vanish/>
          <w:sz w:val="12"/>
        </w:rPr>
        <w:t>eschews</w:t>
      </w:r>
      <w:r w:rsidRPr="0097394B">
        <w:rPr>
          <w:sz w:val="12"/>
        </w:rPr>
        <w:t xml:space="preserve"> </w:t>
      </w:r>
      <w:r w:rsidRPr="0097394B">
        <w:rPr>
          <w:vanish/>
          <w:sz w:val="12"/>
        </w:rPr>
        <w:t>legislated</w:t>
      </w:r>
      <w:r w:rsidRPr="0097394B">
        <w:rPr>
          <w:sz w:val="12"/>
        </w:rPr>
        <w:t xml:space="preserve"> </w:t>
      </w:r>
      <w:r w:rsidRPr="0097394B">
        <w:rPr>
          <w:vanish/>
          <w:sz w:val="12"/>
        </w:rPr>
        <w:t>forms</w:t>
      </w:r>
      <w:r w:rsidRPr="0097394B">
        <w:rPr>
          <w:sz w:val="12"/>
        </w:rPr>
        <w:t xml:space="preserve"> </w:t>
      </w:r>
      <w:r w:rsidRPr="0097394B">
        <w:rPr>
          <w:vanish/>
          <w:sz w:val="12"/>
        </w:rPr>
        <w:t>of</w:t>
      </w:r>
      <w:r w:rsidRPr="0097394B">
        <w:rPr>
          <w:sz w:val="12"/>
        </w:rPr>
        <w:t xml:space="preserve"> </w:t>
      </w:r>
      <w:r w:rsidRPr="0097394B">
        <w:rPr>
          <w:vanish/>
          <w:sz w:val="12"/>
        </w:rPr>
        <w:t>morality,</w:t>
      </w:r>
      <w:r w:rsidRPr="0097394B">
        <w:rPr>
          <w:sz w:val="12"/>
        </w:rPr>
        <w:t xml:space="preserve"> </w:t>
      </w:r>
      <w:r w:rsidRPr="0097394B">
        <w:rPr>
          <w:vanish/>
          <w:sz w:val="12"/>
        </w:rPr>
        <w:t>he</w:t>
      </w:r>
      <w:r w:rsidRPr="0097394B">
        <w:rPr>
          <w:sz w:val="12"/>
        </w:rPr>
        <w:t xml:space="preserve"> </w:t>
      </w:r>
      <w:r w:rsidRPr="0097394B">
        <w:rPr>
          <w:vanish/>
          <w:sz w:val="12"/>
        </w:rPr>
        <w:t>or</w:t>
      </w:r>
      <w:r w:rsidRPr="0097394B">
        <w:rPr>
          <w:sz w:val="12"/>
        </w:rPr>
        <w:t xml:space="preserve"> </w:t>
      </w:r>
      <w:r w:rsidRPr="0097394B">
        <w:rPr>
          <w:vanish/>
          <w:sz w:val="12"/>
        </w:rPr>
        <w:t>she</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bound</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agreements</w:t>
      </w:r>
      <w:r w:rsidRPr="0097394B">
        <w:rPr>
          <w:sz w:val="12"/>
        </w:rPr>
        <w:t xml:space="preserve"> </w:t>
      </w:r>
      <w:r w:rsidRPr="0097394B">
        <w:rPr>
          <w:vanish/>
          <w:sz w:val="12"/>
        </w:rPr>
        <w:t>that</w:t>
      </w:r>
      <w:r w:rsidRPr="0097394B">
        <w:rPr>
          <w:sz w:val="12"/>
        </w:rPr>
        <w:t xml:space="preserve"> </w:t>
      </w:r>
      <w:r w:rsidRPr="0097394B">
        <w:rPr>
          <w:vanish/>
          <w:sz w:val="12"/>
        </w:rPr>
        <w:t>make</w:t>
      </w:r>
      <w:r w:rsidRPr="0097394B">
        <w:rPr>
          <w:sz w:val="12"/>
        </w:rPr>
        <w:t xml:space="preserve"> </w:t>
      </w:r>
      <w:r w:rsidRPr="0097394B">
        <w:rPr>
          <w:vanish/>
          <w:sz w:val="12"/>
        </w:rPr>
        <w:t>international</w:t>
      </w:r>
      <w:r w:rsidRPr="0097394B">
        <w:rPr>
          <w:sz w:val="12"/>
        </w:rPr>
        <w:t xml:space="preserve"> </w:t>
      </w:r>
      <w:r w:rsidRPr="0097394B">
        <w:rPr>
          <w:vanish/>
          <w:sz w:val="12"/>
        </w:rPr>
        <w:t>alliances</w:t>
      </w:r>
      <w:r w:rsidRPr="0097394B">
        <w:rPr>
          <w:sz w:val="12"/>
        </w:rPr>
        <w:t xml:space="preserve"> </w:t>
      </w:r>
      <w:r w:rsidRPr="0097394B">
        <w:rPr>
          <w:vanish/>
          <w:sz w:val="12"/>
        </w:rPr>
        <w:t>and</w:t>
      </w:r>
      <w:r w:rsidRPr="0097394B">
        <w:rPr>
          <w:sz w:val="12"/>
        </w:rPr>
        <w:t xml:space="preserve"> </w:t>
      </w:r>
      <w:r w:rsidRPr="0097394B">
        <w:rPr>
          <w:vanish/>
          <w:sz w:val="12"/>
        </w:rPr>
        <w:t>organizations</w:t>
      </w:r>
      <w:r w:rsidRPr="0097394B">
        <w:rPr>
          <w:sz w:val="12"/>
        </w:rPr>
        <w:t xml:space="preserve"> </w:t>
      </w:r>
      <w:r w:rsidRPr="0097394B">
        <w:rPr>
          <w:vanish/>
          <w:sz w:val="12"/>
        </w:rPr>
        <w:t>possible.</w:t>
      </w:r>
      <w:r w:rsidRPr="0097394B">
        <w:rPr>
          <w:sz w:val="12"/>
        </w:rPr>
        <w:t xml:space="preserve"> </w:t>
      </w:r>
      <w:r w:rsidRPr="0097394B">
        <w:rPr>
          <w:vanish/>
          <w:sz w:val="12"/>
        </w:rPr>
        <w:t>In</w:t>
      </w:r>
      <w:r w:rsidRPr="0097394B">
        <w:rPr>
          <w:sz w:val="12"/>
        </w:rPr>
        <w:t xml:space="preserve"> </w:t>
      </w:r>
      <w:r w:rsidRPr="0097394B">
        <w:rPr>
          <w:vanish/>
          <w:sz w:val="12"/>
        </w:rPr>
        <w:t>dealing</w:t>
      </w:r>
      <w:r w:rsidRPr="0097394B">
        <w:rPr>
          <w:sz w:val="12"/>
        </w:rPr>
        <w:t xml:space="preserve"> </w:t>
      </w:r>
      <w:r w:rsidRPr="0097394B">
        <w:rPr>
          <w:vanish/>
          <w:sz w:val="12"/>
        </w:rPr>
        <w:t>with</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matters,</w:t>
      </w:r>
      <w:r w:rsidRPr="0097394B">
        <w:rPr>
          <w:sz w:val="12"/>
        </w:rPr>
        <w:t xml:space="preserve"> </w:t>
      </w:r>
      <w:r w:rsidRPr="0097394B">
        <w:rPr>
          <w:vanish/>
          <w:sz w:val="12"/>
        </w:rPr>
        <w:t>he</w:t>
      </w:r>
      <w:r w:rsidRPr="0097394B">
        <w:rPr>
          <w:sz w:val="12"/>
        </w:rPr>
        <w:t xml:space="preserve"> </w:t>
      </w:r>
      <w:r w:rsidRPr="0097394B">
        <w:rPr>
          <w:vanish/>
          <w:sz w:val="12"/>
        </w:rPr>
        <w:t>or</w:t>
      </w:r>
      <w:r w:rsidRPr="0097394B">
        <w:rPr>
          <w:sz w:val="12"/>
        </w:rPr>
        <w:t xml:space="preserve"> </w:t>
      </w:r>
      <w:r w:rsidRPr="0097394B">
        <w:rPr>
          <w:vanish/>
          <w:sz w:val="12"/>
        </w:rPr>
        <w:t>she</w:t>
      </w:r>
      <w:r w:rsidRPr="0097394B">
        <w:rPr>
          <w:sz w:val="12"/>
        </w:rPr>
        <w:t xml:space="preserve"> </w:t>
      </w:r>
      <w:r w:rsidRPr="0097394B">
        <w:rPr>
          <w:vanish/>
          <w:sz w:val="12"/>
        </w:rPr>
        <w:t>seeks</w:t>
      </w:r>
      <w:r w:rsidRPr="0097394B">
        <w:rPr>
          <w:sz w:val="12"/>
        </w:rPr>
        <w:t xml:space="preserve"> </w:t>
      </w:r>
      <w:r w:rsidRPr="0097394B">
        <w:rPr>
          <w:vanish/>
          <w:sz w:val="12"/>
        </w:rPr>
        <w:t>to</w:t>
      </w:r>
      <w:r w:rsidRPr="0097394B">
        <w:rPr>
          <w:sz w:val="12"/>
        </w:rPr>
        <w:t xml:space="preserve"> </w:t>
      </w:r>
      <w:r w:rsidRPr="0097394B">
        <w:rPr>
          <w:vanish/>
          <w:sz w:val="12"/>
        </w:rPr>
        <w:t>employ</w:t>
      </w:r>
      <w:r w:rsidRPr="0097394B">
        <w:rPr>
          <w:sz w:val="12"/>
        </w:rPr>
        <w:t xml:space="preserve"> </w:t>
      </w:r>
      <w:r w:rsidRPr="0097394B">
        <w:rPr>
          <w:vanish/>
          <w:sz w:val="12"/>
        </w:rPr>
        <w:t>sacral</w:t>
      </w:r>
      <w:r w:rsidRPr="0097394B">
        <w:rPr>
          <w:sz w:val="12"/>
        </w:rPr>
        <w:t xml:space="preserve"> </w:t>
      </w:r>
      <w:r w:rsidRPr="0097394B">
        <w:rPr>
          <w:vanish/>
          <w:sz w:val="12"/>
        </w:rPr>
        <w:t>spontaneity</w:t>
      </w:r>
      <w:r w:rsidRPr="0097394B">
        <w:rPr>
          <w:sz w:val="12"/>
        </w:rPr>
        <w:t xml:space="preserve"> </w:t>
      </w:r>
      <w:r w:rsidRPr="0097394B">
        <w:rPr>
          <w:vanish/>
          <w:sz w:val="12"/>
        </w:rPr>
        <w:t>rather</w:t>
      </w:r>
      <w:r w:rsidRPr="0097394B">
        <w:rPr>
          <w:sz w:val="12"/>
        </w:rPr>
        <w:t xml:space="preserve"> </w:t>
      </w:r>
      <w:r w:rsidRPr="0097394B">
        <w:rPr>
          <w:vanish/>
          <w:sz w:val="12"/>
        </w:rPr>
        <w:t>than</w:t>
      </w:r>
      <w:r w:rsidRPr="0097394B">
        <w:rPr>
          <w:sz w:val="12"/>
        </w:rPr>
        <w:t xml:space="preserve"> </w:t>
      </w:r>
      <w:r w:rsidRPr="0097394B">
        <w:rPr>
          <w:vanish/>
          <w:sz w:val="12"/>
        </w:rPr>
        <w:t>analytic</w:t>
      </w:r>
      <w:r w:rsidRPr="0097394B">
        <w:rPr>
          <w:sz w:val="12"/>
        </w:rPr>
        <w:t xml:space="preserve"> </w:t>
      </w:r>
      <w:r w:rsidRPr="0097394B">
        <w:rPr>
          <w:vanish/>
          <w:sz w:val="12"/>
        </w:rPr>
        <w:t>deliberation,</w:t>
      </w:r>
      <w:r w:rsidRPr="0097394B">
        <w:rPr>
          <w:sz w:val="12"/>
        </w:rPr>
        <w:t xml:space="preserve"> </w:t>
      </w:r>
      <w:r w:rsidRPr="0097394B">
        <w:rPr>
          <w:vanish/>
          <w:sz w:val="12"/>
        </w:rPr>
        <w:t>artlessness</w:t>
      </w:r>
      <w:r w:rsidRPr="0097394B">
        <w:rPr>
          <w:sz w:val="12"/>
        </w:rPr>
        <w:t xml:space="preserve"> </w:t>
      </w:r>
      <w:r w:rsidRPr="0097394B">
        <w:rPr>
          <w:vanish/>
          <w:sz w:val="12"/>
        </w:rPr>
        <w:t>rather</w:t>
      </w:r>
      <w:r w:rsidRPr="0097394B">
        <w:rPr>
          <w:sz w:val="12"/>
        </w:rPr>
        <w:t xml:space="preserve"> </w:t>
      </w:r>
      <w:r w:rsidRPr="0097394B">
        <w:rPr>
          <w:vanish/>
          <w:sz w:val="12"/>
        </w:rPr>
        <w:t>than</w:t>
      </w:r>
      <w:r w:rsidRPr="0097394B">
        <w:rPr>
          <w:sz w:val="12"/>
        </w:rPr>
        <w:t xml:space="preserve"> </w:t>
      </w:r>
      <w:r w:rsidRPr="0097394B">
        <w:rPr>
          <w:vanish/>
          <w:sz w:val="12"/>
        </w:rPr>
        <w:t>purposefulness,</w:t>
      </w:r>
      <w:r w:rsidRPr="0097394B">
        <w:rPr>
          <w:sz w:val="12"/>
        </w:rPr>
        <w:t xml:space="preserve"> </w:t>
      </w:r>
      <w:r w:rsidRPr="0097394B">
        <w:rPr>
          <w:vanish/>
          <w:sz w:val="12"/>
        </w:rPr>
        <w:t>and</w:t>
      </w:r>
      <w:r w:rsidRPr="0097394B">
        <w:rPr>
          <w:sz w:val="12"/>
        </w:rPr>
        <w:t xml:space="preserve"> </w:t>
      </w:r>
      <w:r w:rsidRPr="0097394B">
        <w:rPr>
          <w:vanish/>
          <w:sz w:val="12"/>
        </w:rPr>
        <w:t>to</w:t>
      </w:r>
      <w:r w:rsidRPr="0097394B">
        <w:rPr>
          <w:sz w:val="12"/>
        </w:rPr>
        <w:t xml:space="preserve"> </w:t>
      </w:r>
      <w:r w:rsidRPr="0097394B">
        <w:rPr>
          <w:vanish/>
          <w:sz w:val="12"/>
        </w:rPr>
        <w:t>engage</w:t>
      </w:r>
      <w:r w:rsidRPr="0097394B">
        <w:rPr>
          <w:sz w:val="12"/>
        </w:rPr>
        <w:t xml:space="preserve"> </w:t>
      </w:r>
      <w:r w:rsidRPr="0097394B">
        <w:rPr>
          <w:vanish/>
          <w:sz w:val="12"/>
        </w:rPr>
        <w:t>in</w:t>
      </w:r>
      <w:r w:rsidRPr="0097394B">
        <w:rPr>
          <w:sz w:val="12"/>
        </w:rPr>
        <w:t xml:space="preserve"> </w:t>
      </w:r>
      <w:r w:rsidRPr="0097394B">
        <w:rPr>
          <w:vanish/>
          <w:sz w:val="12"/>
        </w:rPr>
        <w:t>action</w:t>
      </w:r>
      <w:r w:rsidRPr="0097394B">
        <w:rPr>
          <w:sz w:val="12"/>
        </w:rPr>
        <w:t xml:space="preserve"> </w:t>
      </w:r>
      <w:r w:rsidRPr="0097394B">
        <w:rPr>
          <w:vanish/>
          <w:sz w:val="12"/>
        </w:rPr>
        <w:t>not</w:t>
      </w:r>
      <w:r w:rsidRPr="0097394B">
        <w:rPr>
          <w:sz w:val="12"/>
        </w:rPr>
        <w:t xml:space="preserve"> </w:t>
      </w:r>
      <w:r w:rsidRPr="0097394B">
        <w:rPr>
          <w:vanish/>
          <w:sz w:val="12"/>
        </w:rPr>
        <w:t>planned</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more</w:t>
      </w:r>
      <w:r w:rsidRPr="0097394B">
        <w:rPr>
          <w:sz w:val="12"/>
        </w:rPr>
        <w:t xml:space="preserve"> </w:t>
      </w:r>
      <w:r w:rsidRPr="0097394B">
        <w:rPr>
          <w:vanish/>
          <w:sz w:val="12"/>
        </w:rPr>
        <w:t>premeditated</w:t>
      </w:r>
      <w:r w:rsidRPr="0097394B">
        <w:rPr>
          <w:sz w:val="12"/>
        </w:rPr>
        <w:t xml:space="preserve"> </w:t>
      </w:r>
      <w:r w:rsidRPr="0097394B">
        <w:rPr>
          <w:vanish/>
          <w:sz w:val="12"/>
        </w:rPr>
        <w:t>way.</w:t>
      </w:r>
      <w:r w:rsidRPr="0097394B">
        <w:rPr>
          <w:sz w:val="12"/>
        </w:rPr>
        <w:t xml:space="preserve"> </w:t>
      </w:r>
      <w:r w:rsidRPr="0097394B">
        <w:rPr>
          <w:vanish/>
          <w:sz w:val="12"/>
        </w:rPr>
        <w:t>This</w:t>
      </w:r>
      <w:r w:rsidRPr="0097394B">
        <w:rPr>
          <w:sz w:val="12"/>
        </w:rPr>
        <w:t xml:space="preserve"> </w:t>
      </w:r>
      <w:r w:rsidRPr="0097394B">
        <w:rPr>
          <w:vanish/>
          <w:sz w:val="12"/>
        </w:rPr>
        <w:t>sounds</w:t>
      </w:r>
      <w:r w:rsidRPr="0097394B">
        <w:rPr>
          <w:sz w:val="12"/>
        </w:rPr>
        <w:t xml:space="preserve"> </w:t>
      </w:r>
      <w:r w:rsidRPr="0097394B">
        <w:rPr>
          <w:vanish/>
          <w:sz w:val="12"/>
        </w:rPr>
        <w:t>to</w:t>
      </w:r>
      <w:r w:rsidRPr="0097394B">
        <w:rPr>
          <w:sz w:val="12"/>
        </w:rPr>
        <w:t xml:space="preserve"> </w:t>
      </w:r>
      <w:r w:rsidRPr="0097394B">
        <w:rPr>
          <w:vanish/>
          <w:sz w:val="12"/>
        </w:rPr>
        <w:t>rationalist</w:t>
      </w:r>
      <w:r w:rsidRPr="0097394B">
        <w:rPr>
          <w:sz w:val="12"/>
        </w:rPr>
        <w:t xml:space="preserve"> </w:t>
      </w:r>
      <w:r w:rsidRPr="0097394B">
        <w:rPr>
          <w:vanish/>
          <w:sz w:val="12"/>
        </w:rPr>
        <w:t>ears</w:t>
      </w:r>
      <w:r w:rsidRPr="0097394B">
        <w:rPr>
          <w:sz w:val="12"/>
        </w:rPr>
        <w:t xml:space="preserve"> </w:t>
      </w:r>
      <w:r w:rsidRPr="0097394B">
        <w:rPr>
          <w:vanish/>
          <w:sz w:val="12"/>
        </w:rPr>
        <w:t>like</w:t>
      </w:r>
      <w:r w:rsidRPr="0097394B">
        <w:rPr>
          <w:sz w:val="12"/>
        </w:rPr>
        <w:t xml:space="preserve"> </w:t>
      </w:r>
      <w:r w:rsidRPr="0097394B">
        <w:rPr>
          <w:vanish/>
          <w:sz w:val="12"/>
        </w:rPr>
        <w:t>a</w:t>
      </w:r>
      <w:r w:rsidRPr="0097394B">
        <w:rPr>
          <w:sz w:val="12"/>
        </w:rPr>
        <w:t xml:space="preserve"> </w:t>
      </w:r>
      <w:r w:rsidRPr="0097394B">
        <w:rPr>
          <w:vanish/>
          <w:sz w:val="12"/>
        </w:rPr>
        <w:t>recipe</w:t>
      </w:r>
      <w:r w:rsidRPr="0097394B">
        <w:rPr>
          <w:sz w:val="12"/>
        </w:rPr>
        <w:t xml:space="preserve"> </w:t>
      </w:r>
      <w:r w:rsidRPr="0097394B">
        <w:rPr>
          <w:vanish/>
          <w:sz w:val="12"/>
        </w:rPr>
        <w:t>for</w:t>
      </w:r>
      <w:r w:rsidRPr="0097394B">
        <w:rPr>
          <w:sz w:val="12"/>
        </w:rPr>
        <w:t xml:space="preserve"> </w:t>
      </w:r>
      <w:r w:rsidRPr="0097394B">
        <w:rPr>
          <w:vanish/>
          <w:sz w:val="12"/>
        </w:rPr>
        <w:t>disaster,</w:t>
      </w:r>
      <w:r w:rsidRPr="0097394B">
        <w:rPr>
          <w:sz w:val="12"/>
        </w:rPr>
        <w:t xml:space="preserve"> </w:t>
      </w:r>
      <w:r w:rsidRPr="0097394B">
        <w:rPr>
          <w:vanish/>
          <w:sz w:val="12"/>
        </w:rPr>
        <w:t>since</w:t>
      </w:r>
      <w:r w:rsidRPr="0097394B">
        <w:rPr>
          <w:sz w:val="12"/>
        </w:rPr>
        <w:t xml:space="preserve"> </w:t>
      </w:r>
      <w:r w:rsidRPr="0097394B">
        <w:rPr>
          <w:vanish/>
          <w:sz w:val="12"/>
        </w:rPr>
        <w:t>it</w:t>
      </w:r>
      <w:r w:rsidRPr="0097394B">
        <w:rPr>
          <w:sz w:val="12"/>
        </w:rPr>
        <w:t xml:space="preserve"> </w:t>
      </w:r>
      <w:r w:rsidRPr="0097394B">
        <w:rPr>
          <w:vanish/>
          <w:sz w:val="12"/>
        </w:rPr>
        <w:t>appears</w:t>
      </w:r>
      <w:r w:rsidRPr="0097394B">
        <w:rPr>
          <w:sz w:val="12"/>
        </w:rPr>
        <w:t xml:space="preserve"> </w:t>
      </w:r>
      <w:r w:rsidRPr="0097394B">
        <w:rPr>
          <w:vanish/>
          <w:sz w:val="12"/>
        </w:rPr>
        <w:t>to</w:t>
      </w:r>
      <w:r w:rsidRPr="0097394B">
        <w:rPr>
          <w:sz w:val="12"/>
        </w:rPr>
        <w:t xml:space="preserve"> </w:t>
      </w:r>
      <w:r w:rsidRPr="0097394B">
        <w:rPr>
          <w:vanish/>
          <w:sz w:val="12"/>
        </w:rPr>
        <w:t>lack</w:t>
      </w:r>
      <w:r w:rsidRPr="0097394B">
        <w:rPr>
          <w:sz w:val="12"/>
        </w:rPr>
        <w:t xml:space="preserve"> </w:t>
      </w:r>
      <w:r w:rsidRPr="0097394B">
        <w:rPr>
          <w:vanish/>
          <w:sz w:val="12"/>
        </w:rPr>
        <w:t>all</w:t>
      </w:r>
      <w:r w:rsidRPr="0097394B">
        <w:rPr>
          <w:sz w:val="12"/>
        </w:rPr>
        <w:t xml:space="preserve"> </w:t>
      </w:r>
      <w:r w:rsidRPr="0097394B">
        <w:rPr>
          <w:vanish/>
          <w:sz w:val="12"/>
        </w:rPr>
        <w:t>the</w:t>
      </w:r>
      <w:r w:rsidRPr="0097394B">
        <w:rPr>
          <w:sz w:val="12"/>
        </w:rPr>
        <w:t xml:space="preserve"> </w:t>
      </w:r>
      <w:r w:rsidRPr="0097394B">
        <w:rPr>
          <w:vanish/>
          <w:sz w:val="12"/>
        </w:rPr>
        <w:t>certainty</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used</w:t>
      </w:r>
      <w:r w:rsidRPr="0097394B">
        <w:rPr>
          <w:sz w:val="12"/>
        </w:rPr>
        <w:t xml:space="preserve"> </w:t>
      </w:r>
      <w:r w:rsidRPr="0097394B">
        <w:rPr>
          <w:vanish/>
          <w:sz w:val="12"/>
        </w:rPr>
        <w:t>to</w:t>
      </w:r>
      <w:r w:rsidRPr="0097394B">
        <w:rPr>
          <w:sz w:val="12"/>
        </w:rPr>
        <w:t xml:space="preserve"> </w:t>
      </w:r>
      <w:r w:rsidRPr="0097394B">
        <w:rPr>
          <w:vanish/>
          <w:sz w:val="12"/>
        </w:rPr>
        <w:t>in</w:t>
      </w:r>
      <w:r w:rsidRPr="0097394B">
        <w:rPr>
          <w:sz w:val="12"/>
        </w:rPr>
        <w:t xml:space="preserve"> </w:t>
      </w:r>
      <w:r w:rsidRPr="0097394B">
        <w:rPr>
          <w:vanish/>
          <w:sz w:val="12"/>
        </w:rPr>
        <w:t>securing</w:t>
      </w:r>
      <w:r w:rsidRPr="0097394B">
        <w:rPr>
          <w:sz w:val="12"/>
        </w:rPr>
        <w:t xml:space="preserve"> </w:t>
      </w:r>
      <w:r w:rsidRPr="0097394B">
        <w:rPr>
          <w:vanish/>
          <w:sz w:val="12"/>
        </w:rPr>
        <w:t>global</w:t>
      </w:r>
      <w:r w:rsidRPr="0097394B">
        <w:rPr>
          <w:sz w:val="12"/>
        </w:rPr>
        <w:t xml:space="preserve"> </w:t>
      </w:r>
      <w:r w:rsidRPr="0097394B">
        <w:rPr>
          <w:vanish/>
          <w:sz w:val="12"/>
        </w:rPr>
        <w:t>affairs.</w:t>
      </w:r>
      <w:r w:rsidRPr="0097394B">
        <w:rPr>
          <w:sz w:val="12"/>
        </w:rPr>
        <w:t xml:space="preserve"> </w:t>
      </w:r>
      <w:r w:rsidRPr="0097394B">
        <w:rPr>
          <w:rStyle w:val="Emphasis"/>
          <w:highlight w:val="cyan"/>
        </w:rPr>
        <w:t>There are no agreed rules, or agreed habits</w:t>
      </w:r>
      <w:r w:rsidRPr="0097394B">
        <w:rPr>
          <w:sz w:val="12"/>
        </w:rPr>
        <w:t xml:space="preserve"> </w:t>
      </w:r>
      <w:r w:rsidRPr="0097394B">
        <w:rPr>
          <w:vanish/>
          <w:sz w:val="12"/>
        </w:rPr>
        <w:t>of</w:t>
      </w:r>
      <w:r w:rsidRPr="0097394B">
        <w:rPr>
          <w:sz w:val="12"/>
        </w:rPr>
        <w:t xml:space="preserve"> </w:t>
      </w:r>
      <w:r w:rsidRPr="0097394B">
        <w:rPr>
          <w:vanish/>
          <w:sz w:val="12"/>
        </w:rPr>
        <w:t>international</w:t>
      </w:r>
      <w:r w:rsidRPr="0097394B">
        <w:rPr>
          <w:sz w:val="12"/>
        </w:rPr>
        <w:t xml:space="preserve"> </w:t>
      </w:r>
      <w:r w:rsidRPr="0097394B">
        <w:rPr>
          <w:vanish/>
          <w:sz w:val="12"/>
        </w:rPr>
        <w:t>practice</w:t>
      </w:r>
      <w:r w:rsidRPr="0097394B">
        <w:rPr>
          <w:sz w:val="12"/>
        </w:rPr>
        <w:t xml:space="preserve"> </w:t>
      </w:r>
      <w:r w:rsidRPr="0097394B">
        <w:rPr>
          <w:vanish/>
          <w:sz w:val="12"/>
        </w:rPr>
        <w:t>where</w:t>
      </w:r>
      <w:r w:rsidRPr="0097394B">
        <w:rPr>
          <w:sz w:val="12"/>
        </w:rPr>
        <w:t xml:space="preserve"> </w:t>
      </w:r>
      <w:r w:rsidRPr="0097394B">
        <w:rPr>
          <w:vanish/>
          <w:sz w:val="12"/>
        </w:rPr>
        <w:t>rules</w:t>
      </w:r>
      <w:r w:rsidRPr="0097394B">
        <w:rPr>
          <w:sz w:val="12"/>
        </w:rPr>
        <w:t xml:space="preserve"> </w:t>
      </w:r>
      <w:r w:rsidRPr="0097394B">
        <w:rPr>
          <w:vanish/>
          <w:sz w:val="12"/>
        </w:rPr>
        <w:t>cannot</w:t>
      </w:r>
      <w:r w:rsidRPr="0097394B">
        <w:rPr>
          <w:sz w:val="12"/>
        </w:rPr>
        <w:t xml:space="preserve"> </w:t>
      </w:r>
      <w:r w:rsidRPr="0097394B">
        <w:rPr>
          <w:vanish/>
          <w:sz w:val="12"/>
        </w:rPr>
        <w:t>be</w:t>
      </w:r>
      <w:r w:rsidRPr="0097394B">
        <w:rPr>
          <w:sz w:val="12"/>
        </w:rPr>
        <w:t xml:space="preserve"> </w:t>
      </w:r>
      <w:r w:rsidRPr="0097394B">
        <w:rPr>
          <w:vanish/>
          <w:sz w:val="12"/>
        </w:rPr>
        <w:t>established,</w:t>
      </w:r>
      <w:r w:rsidRPr="0097394B">
        <w:rPr>
          <w:sz w:val="12"/>
        </w:rPr>
        <w:t xml:space="preserve"> </w:t>
      </w:r>
      <w:r w:rsidRPr="0097394B">
        <w:rPr>
          <w:vanish/>
          <w:sz w:val="12"/>
        </w:rPr>
        <w:t>or</w:t>
      </w:r>
      <w:r w:rsidRPr="0097394B">
        <w:rPr>
          <w:sz w:val="12"/>
        </w:rPr>
        <w:t xml:space="preserve"> </w:t>
      </w:r>
      <w:r w:rsidRPr="0097394B">
        <w:rPr>
          <w:vanish/>
          <w:sz w:val="12"/>
        </w:rPr>
        <w:t>established</w:t>
      </w:r>
      <w:r w:rsidRPr="0097394B">
        <w:rPr>
          <w:sz w:val="12"/>
        </w:rPr>
        <w:t xml:space="preserve"> </w:t>
      </w:r>
      <w:r w:rsidRPr="0097394B">
        <w:rPr>
          <w:vanish/>
          <w:sz w:val="12"/>
        </w:rPr>
        <w:t>ways</w:t>
      </w:r>
      <w:r w:rsidRPr="0097394B">
        <w:rPr>
          <w:sz w:val="12"/>
        </w:rPr>
        <w:t xml:space="preserve"> </w:t>
      </w:r>
      <w:r w:rsidRPr="0097394B">
        <w:rPr>
          <w:vanish/>
          <w:sz w:val="12"/>
        </w:rPr>
        <w:t>of</w:t>
      </w:r>
      <w:r w:rsidRPr="0097394B">
        <w:rPr>
          <w:sz w:val="12"/>
        </w:rPr>
        <w:t xml:space="preserve"> </w:t>
      </w:r>
      <w:r w:rsidRPr="0097394B">
        <w:rPr>
          <w:vanish/>
          <w:sz w:val="12"/>
        </w:rPr>
        <w:t>using</w:t>
      </w:r>
      <w:r w:rsidRPr="0097394B">
        <w:rPr>
          <w:sz w:val="12"/>
        </w:rPr>
        <w:t xml:space="preserve"> </w:t>
      </w:r>
      <w:r w:rsidRPr="0097394B">
        <w:rPr>
          <w:vanish/>
          <w:sz w:val="12"/>
        </w:rPr>
        <w:t>force</w:t>
      </w:r>
      <w:r w:rsidRPr="0097394B">
        <w:rPr>
          <w:sz w:val="12"/>
        </w:rPr>
        <w:t xml:space="preserve"> </w:t>
      </w:r>
      <w:r w:rsidRPr="0097394B">
        <w:rPr>
          <w:vanish/>
          <w:sz w:val="12"/>
        </w:rPr>
        <w:t>where</w:t>
      </w:r>
      <w:r w:rsidRPr="0097394B">
        <w:rPr>
          <w:sz w:val="12"/>
        </w:rPr>
        <w:t xml:space="preserve"> </w:t>
      </w:r>
      <w:r w:rsidRPr="0097394B">
        <w:rPr>
          <w:vanish/>
          <w:sz w:val="12"/>
        </w:rPr>
        <w:t>co-operative</w:t>
      </w:r>
      <w:r w:rsidRPr="0097394B">
        <w:rPr>
          <w:sz w:val="12"/>
        </w:rPr>
        <w:t xml:space="preserve"> </w:t>
      </w:r>
      <w:r w:rsidRPr="0097394B">
        <w:rPr>
          <w:vanish/>
          <w:sz w:val="12"/>
        </w:rPr>
        <w:t>means</w:t>
      </w:r>
      <w:r w:rsidRPr="0097394B">
        <w:rPr>
          <w:sz w:val="12"/>
        </w:rPr>
        <w:t xml:space="preserve"> </w:t>
      </w:r>
      <w:r w:rsidRPr="0097394B">
        <w:rPr>
          <w:vanish/>
          <w:sz w:val="12"/>
        </w:rPr>
        <w:t>fail.</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likely</w:t>
      </w:r>
      <w:r w:rsidRPr="0097394B">
        <w:rPr>
          <w:sz w:val="12"/>
        </w:rPr>
        <w:t xml:space="preserve"> </w:t>
      </w:r>
      <w:r w:rsidRPr="0097394B">
        <w:rPr>
          <w:vanish/>
          <w:sz w:val="12"/>
        </w:rPr>
        <w:t>to</w:t>
      </w:r>
      <w:r w:rsidRPr="0097394B">
        <w:rPr>
          <w:sz w:val="12"/>
        </w:rPr>
        <w:t xml:space="preserve"> </w:t>
      </w:r>
      <w:r w:rsidRPr="0097394B">
        <w:rPr>
          <w:vanish/>
          <w:sz w:val="12"/>
        </w:rPr>
        <w:t>point</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Hitlers</w:t>
      </w:r>
      <w:r w:rsidRPr="0097394B">
        <w:rPr>
          <w:sz w:val="12"/>
        </w:rPr>
        <w:t xml:space="preserve"> </w:t>
      </w:r>
      <w:r w:rsidRPr="0097394B">
        <w:rPr>
          <w:vanish/>
          <w:sz w:val="12"/>
        </w:rPr>
        <w:t>of</w:t>
      </w:r>
      <w:r w:rsidRPr="0097394B">
        <w:rPr>
          <w:sz w:val="12"/>
        </w:rPr>
        <w:t xml:space="preserve"> </w:t>
      </w:r>
      <w:r w:rsidRPr="0097394B">
        <w:rPr>
          <w:vanish/>
          <w:sz w:val="12"/>
        </w:rPr>
        <w:t>this</w:t>
      </w:r>
      <w:r w:rsidRPr="0097394B">
        <w:rPr>
          <w:sz w:val="12"/>
        </w:rPr>
        <w:t xml:space="preserve"> </w:t>
      </w:r>
      <w:r w:rsidRPr="0097394B">
        <w:rPr>
          <w:vanish/>
          <w:sz w:val="12"/>
        </w:rPr>
        <w:t>world,</w:t>
      </w:r>
      <w:r w:rsidRPr="0097394B">
        <w:rPr>
          <w:sz w:val="12"/>
        </w:rPr>
        <w:t xml:space="preserve"> </w:t>
      </w:r>
      <w:r w:rsidRPr="0097394B">
        <w:rPr>
          <w:vanish/>
          <w:sz w:val="12"/>
        </w:rPr>
        <w:t>who</w:t>
      </w:r>
      <w:r w:rsidRPr="0097394B">
        <w:rPr>
          <w:sz w:val="12"/>
        </w:rPr>
        <w:t xml:space="preserve"> </w:t>
      </w:r>
      <w:r w:rsidRPr="0097394B">
        <w:rPr>
          <w:vanish/>
          <w:sz w:val="12"/>
        </w:rPr>
        <w:t>revel</w:t>
      </w:r>
      <w:r w:rsidRPr="0097394B">
        <w:rPr>
          <w:sz w:val="12"/>
        </w:rPr>
        <w:t xml:space="preserve"> </w:t>
      </w:r>
      <w:r w:rsidRPr="0097394B">
        <w:rPr>
          <w:vanish/>
          <w:sz w:val="12"/>
        </w:rPr>
        <w:t>in</w:t>
      </w:r>
      <w:r w:rsidRPr="0097394B">
        <w:rPr>
          <w:sz w:val="12"/>
        </w:rPr>
        <w:t xml:space="preserve"> </w:t>
      </w:r>
      <w:r w:rsidRPr="0097394B">
        <w:rPr>
          <w:vanish/>
          <w:sz w:val="12"/>
        </w:rPr>
        <w:t>Taoist-style</w:t>
      </w:r>
      <w:r w:rsidRPr="0097394B">
        <w:rPr>
          <w:sz w:val="12"/>
        </w:rPr>
        <w:t xml:space="preserve"> </w:t>
      </w:r>
      <w:r w:rsidRPr="0097394B">
        <w:rPr>
          <w:vanish/>
          <w:sz w:val="12"/>
        </w:rPr>
        <w:t>spontaneity,</w:t>
      </w:r>
      <w:r w:rsidRPr="0097394B">
        <w:rPr>
          <w:sz w:val="12"/>
        </w:rPr>
        <w:t xml:space="preserve"> </w:t>
      </w:r>
      <w:r w:rsidRPr="0097394B">
        <w:rPr>
          <w:vanish/>
          <w:sz w:val="12"/>
        </w:rPr>
        <w:t>and</w:t>
      </w:r>
      <w:r w:rsidRPr="0097394B">
        <w:rPr>
          <w:sz w:val="12"/>
        </w:rPr>
        <w:t xml:space="preserve"> </w:t>
      </w:r>
      <w:r w:rsidRPr="0097394B">
        <w:rPr>
          <w:vanish/>
          <w:sz w:val="12"/>
        </w:rPr>
        <w:t>who</w:t>
      </w:r>
      <w:r w:rsidRPr="0097394B">
        <w:rPr>
          <w:sz w:val="12"/>
        </w:rPr>
        <w:t xml:space="preserve"> </w:t>
      </w:r>
      <w:r w:rsidRPr="0097394B">
        <w:rPr>
          <w:vanish/>
          <w:sz w:val="12"/>
        </w:rPr>
        <w:t>take</w:t>
      </w:r>
      <w:r w:rsidRPr="0097394B">
        <w:rPr>
          <w:sz w:val="12"/>
        </w:rPr>
        <w:t xml:space="preserve"> </w:t>
      </w:r>
      <w:r w:rsidRPr="0097394B">
        <w:rPr>
          <w:vanish/>
          <w:sz w:val="12"/>
        </w:rPr>
        <w:t>millions</w:t>
      </w:r>
      <w:r w:rsidRPr="0097394B">
        <w:rPr>
          <w:sz w:val="12"/>
        </w:rPr>
        <w:t xml:space="preserve"> </w:t>
      </w:r>
      <w:r w:rsidRPr="0097394B">
        <w:rPr>
          <w:vanish/>
          <w:sz w:val="12"/>
        </w:rPr>
        <w:t>of</w:t>
      </w:r>
      <w:r w:rsidRPr="0097394B">
        <w:rPr>
          <w:sz w:val="12"/>
        </w:rPr>
        <w:t xml:space="preserve"> </w:t>
      </w:r>
      <w:r w:rsidRPr="0097394B">
        <w:rPr>
          <w:vanish/>
          <w:sz w:val="12"/>
        </w:rPr>
        <w:t>innocent</w:t>
      </w:r>
      <w:r w:rsidRPr="0097394B">
        <w:rPr>
          <w:sz w:val="12"/>
        </w:rPr>
        <w:t xml:space="preserve"> </w:t>
      </w:r>
      <w:r w:rsidRPr="0097394B">
        <w:rPr>
          <w:vanish/>
          <w:sz w:val="12"/>
        </w:rPr>
        <w:t>people</w:t>
      </w:r>
      <w:r w:rsidRPr="0097394B">
        <w:rPr>
          <w:sz w:val="12"/>
        </w:rPr>
        <w:t xml:space="preserve"> </w:t>
      </w:r>
      <w:r w:rsidRPr="0097394B">
        <w:rPr>
          <w:vanish/>
          <w:sz w:val="12"/>
        </w:rPr>
        <w:t>down</w:t>
      </w:r>
      <w:r w:rsidRPr="0097394B">
        <w:rPr>
          <w:sz w:val="12"/>
        </w:rPr>
        <w:t xml:space="preserve"> </w:t>
      </w:r>
      <w:r w:rsidRPr="0097394B">
        <w:rPr>
          <w:vanish/>
          <w:sz w:val="12"/>
        </w:rPr>
        <w:t>with</w:t>
      </w:r>
      <w:r w:rsidRPr="0097394B">
        <w:rPr>
          <w:sz w:val="12"/>
        </w:rPr>
        <w:t xml:space="preserve"> </w:t>
      </w:r>
      <w:r w:rsidRPr="0097394B">
        <w:rPr>
          <w:vanish/>
          <w:sz w:val="12"/>
        </w:rPr>
        <w:t>them.</w:t>
      </w:r>
      <w:r w:rsidRPr="0097394B">
        <w:rPr>
          <w:sz w:val="12"/>
        </w:rPr>
        <w:t xml:space="preserve"> </w:t>
      </w:r>
      <w:r w:rsidRPr="0097394B">
        <w:rPr>
          <w:vanish/>
          <w:sz w:val="12"/>
        </w:rPr>
        <w:t>And</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right</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so.</w:t>
      </w:r>
      <w:r w:rsidRPr="0097394B">
        <w:rPr>
          <w:sz w:val="12"/>
        </w:rPr>
        <w:t xml:space="preserve"> </w:t>
      </w:r>
      <w:r w:rsidRPr="0097394B">
        <w:rPr>
          <w:vanish/>
          <w:sz w:val="12"/>
        </w:rPr>
        <w:t>Taoists</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racist</w:t>
      </w:r>
      <w:r w:rsidRPr="0097394B">
        <w:rPr>
          <w:sz w:val="12"/>
        </w:rPr>
        <w:t xml:space="preserve"> </w:t>
      </w:r>
      <w:r w:rsidRPr="0097394B">
        <w:rPr>
          <w:vanish/>
          <w:sz w:val="12"/>
        </w:rPr>
        <w:t>fascists,</w:t>
      </w:r>
      <w:r w:rsidRPr="0097394B">
        <w:rPr>
          <w:sz w:val="12"/>
        </w:rPr>
        <w:t xml:space="preserve"> </w:t>
      </w:r>
      <w:r w:rsidRPr="0097394B">
        <w:rPr>
          <w:vanish/>
          <w:sz w:val="12"/>
        </w:rPr>
        <w:t>however.</w:t>
      </w:r>
      <w:r w:rsidRPr="0097394B">
        <w:rPr>
          <w:sz w:val="12"/>
        </w:rPr>
        <w:t xml:space="preserve"> </w:t>
      </w:r>
      <w:r w:rsidRPr="0097394B">
        <w:rPr>
          <w:vanish/>
          <w:sz w:val="12"/>
        </w:rPr>
        <w:t>This</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spontaneity</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Taoist,</w:t>
      </w:r>
      <w:r w:rsidRPr="0097394B">
        <w:rPr>
          <w:sz w:val="12"/>
        </w:rPr>
        <w:t xml:space="preserve"> </w:t>
      </w:r>
      <w:r w:rsidRPr="0097394B">
        <w:rPr>
          <w:vanish/>
          <w:sz w:val="12"/>
        </w:rPr>
        <w:t>even</w:t>
      </w:r>
      <w:r w:rsidRPr="0097394B">
        <w:rPr>
          <w:sz w:val="12"/>
        </w:rPr>
        <w:t xml:space="preserve"> </w:t>
      </w:r>
      <w:r w:rsidRPr="0097394B">
        <w:rPr>
          <w:vanish/>
          <w:sz w:val="12"/>
        </w:rPr>
        <w:t>when</w:t>
      </w:r>
      <w:r w:rsidRPr="0097394B">
        <w:rPr>
          <w:sz w:val="12"/>
        </w:rPr>
        <w:t xml:space="preserve"> </w:t>
      </w:r>
      <w:r w:rsidRPr="0097394B">
        <w:rPr>
          <w:vanish/>
          <w:sz w:val="12"/>
        </w:rPr>
        <w:t>it</w:t>
      </w:r>
      <w:r w:rsidRPr="0097394B">
        <w:rPr>
          <w:sz w:val="12"/>
        </w:rPr>
        <w:t xml:space="preserve"> </w:t>
      </w:r>
      <w:r w:rsidRPr="0097394B">
        <w:rPr>
          <w:vanish/>
          <w:sz w:val="12"/>
        </w:rPr>
        <w:t>gets</w:t>
      </w:r>
      <w:r w:rsidRPr="0097394B">
        <w:rPr>
          <w:sz w:val="12"/>
        </w:rPr>
        <w:t xml:space="preserve"> </w:t>
      </w:r>
      <w:r w:rsidRPr="0097394B">
        <w:rPr>
          <w:vanish/>
          <w:sz w:val="12"/>
        </w:rPr>
        <w:t>couched</w:t>
      </w:r>
      <w:r w:rsidRPr="0097394B">
        <w:rPr>
          <w:sz w:val="12"/>
        </w:rPr>
        <w:t xml:space="preserve"> </w:t>
      </w:r>
      <w:r w:rsidRPr="0097394B">
        <w:rPr>
          <w:vanish/>
          <w:sz w:val="12"/>
        </w:rPr>
        <w:t>in</w:t>
      </w:r>
      <w:r w:rsidRPr="0097394B">
        <w:rPr>
          <w:sz w:val="12"/>
        </w:rPr>
        <w:t xml:space="preserve"> </w:t>
      </w:r>
      <w:r w:rsidRPr="0097394B">
        <w:rPr>
          <w:vanish/>
          <w:sz w:val="12"/>
        </w:rPr>
        <w:t>sacral</w:t>
      </w:r>
      <w:r w:rsidRPr="0097394B">
        <w:rPr>
          <w:sz w:val="12"/>
        </w:rPr>
        <w:t xml:space="preserve"> </w:t>
      </w:r>
      <w:r w:rsidRPr="0097394B">
        <w:rPr>
          <w:vanish/>
          <w:sz w:val="12"/>
        </w:rPr>
        <w:t>terms.</w:t>
      </w:r>
      <w:r w:rsidRPr="0097394B">
        <w:rPr>
          <w:sz w:val="12"/>
        </w:rPr>
        <w:t xml:space="preserve"> </w:t>
      </w:r>
      <w:r w:rsidRPr="0097394B">
        <w:rPr>
          <w:vanish/>
          <w:sz w:val="12"/>
        </w:rPr>
        <w:t>The</w:t>
      </w:r>
      <w:r w:rsidRPr="0097394B">
        <w:rPr>
          <w:sz w:val="12"/>
        </w:rPr>
        <w:t xml:space="preserve"> </w:t>
      </w:r>
      <w:r w:rsidRPr="0097394B">
        <w:rPr>
          <w:vanish/>
          <w:sz w:val="12"/>
        </w:rPr>
        <w:t>key</w:t>
      </w:r>
      <w:r w:rsidRPr="0097394B">
        <w:rPr>
          <w:sz w:val="12"/>
        </w:rPr>
        <w:t xml:space="preserve"> </w:t>
      </w:r>
      <w:r w:rsidRPr="0097394B">
        <w:rPr>
          <w:vanish/>
          <w:sz w:val="12"/>
        </w:rPr>
        <w:t>Taoist</w:t>
      </w:r>
      <w:r w:rsidRPr="0097394B">
        <w:rPr>
          <w:sz w:val="12"/>
        </w:rPr>
        <w:t xml:space="preserve"> </w:t>
      </w:r>
      <w:r w:rsidRPr="0097394B">
        <w:rPr>
          <w:vanish/>
          <w:sz w:val="12"/>
        </w:rPr>
        <w:t>works</w:t>
      </w:r>
      <w:r w:rsidRPr="0097394B">
        <w:rPr>
          <w:sz w:val="12"/>
        </w:rPr>
        <w:t xml:space="preserve"> </w:t>
      </w:r>
      <w:r w:rsidRPr="0097394B">
        <w:rPr>
          <w:vanish/>
          <w:sz w:val="12"/>
        </w:rPr>
        <w:t>read</w:t>
      </w:r>
      <w:r w:rsidRPr="0097394B">
        <w:rPr>
          <w:sz w:val="12"/>
        </w:rPr>
        <w:t xml:space="preserve"> </w:t>
      </w:r>
      <w:r w:rsidRPr="0097394B">
        <w:rPr>
          <w:vanish/>
          <w:sz w:val="12"/>
        </w:rPr>
        <w:t>nothing</w:t>
      </w:r>
      <w:r w:rsidRPr="0097394B">
        <w:rPr>
          <w:sz w:val="12"/>
        </w:rPr>
        <w:t xml:space="preserve"> </w:t>
      </w:r>
      <w:r w:rsidRPr="0097394B">
        <w:rPr>
          <w:vanish/>
          <w:sz w:val="12"/>
        </w:rPr>
        <w:t>like</w:t>
      </w:r>
      <w:r w:rsidRPr="0097394B">
        <w:rPr>
          <w:sz w:val="12"/>
        </w:rPr>
        <w:t xml:space="preserve"> </w:t>
      </w:r>
      <w:r w:rsidRPr="0097394B">
        <w:rPr>
          <w:vanish/>
          <w:sz w:val="12"/>
        </w:rPr>
        <w:t>the</w:t>
      </w:r>
      <w:r w:rsidRPr="0097394B">
        <w:rPr>
          <w:sz w:val="12"/>
        </w:rPr>
        <w:t xml:space="preserve"> </w:t>
      </w:r>
      <w:r w:rsidRPr="0097394B">
        <w:rPr>
          <w:vanish/>
          <w:sz w:val="12"/>
        </w:rPr>
        <w:t>ideological</w:t>
      </w:r>
      <w:r w:rsidRPr="0097394B">
        <w:rPr>
          <w:sz w:val="12"/>
        </w:rPr>
        <w:t xml:space="preserve"> </w:t>
      </w:r>
      <w:r w:rsidRPr="0097394B">
        <w:rPr>
          <w:vanish/>
          <w:sz w:val="12"/>
        </w:rPr>
        <w:t>writings</w:t>
      </w:r>
      <w:r w:rsidRPr="0097394B">
        <w:rPr>
          <w:sz w:val="12"/>
        </w:rPr>
        <w:t xml:space="preserve"> </w:t>
      </w:r>
      <w:r w:rsidRPr="0097394B">
        <w:rPr>
          <w:vanish/>
          <w:sz w:val="12"/>
        </w:rPr>
        <w:t>of</w:t>
      </w:r>
      <w:r w:rsidRPr="0097394B">
        <w:rPr>
          <w:sz w:val="12"/>
        </w:rPr>
        <w:t xml:space="preserve"> </w:t>
      </w:r>
      <w:r w:rsidRPr="0097394B">
        <w:rPr>
          <w:vanish/>
          <w:sz w:val="12"/>
        </w:rPr>
        <w:t>a</w:t>
      </w:r>
      <w:r w:rsidRPr="0097394B">
        <w:rPr>
          <w:sz w:val="12"/>
        </w:rPr>
        <w:t xml:space="preserve"> </w:t>
      </w:r>
      <w:r w:rsidRPr="0097394B">
        <w:rPr>
          <w:vanish/>
          <w:sz w:val="12"/>
        </w:rPr>
        <w:t>Hitler</w:t>
      </w:r>
      <w:r w:rsidRPr="0097394B">
        <w:rPr>
          <w:sz w:val="12"/>
        </w:rPr>
        <w:t xml:space="preserve"> </w:t>
      </w:r>
      <w:r w:rsidRPr="0097394B">
        <w:rPr>
          <w:vanish/>
          <w:sz w:val="12"/>
        </w:rPr>
        <w:t>or</w:t>
      </w:r>
      <w:r w:rsidRPr="0097394B">
        <w:rPr>
          <w:sz w:val="12"/>
        </w:rPr>
        <w:t xml:space="preserve"> </w:t>
      </w:r>
      <w:r w:rsidRPr="0097394B">
        <w:rPr>
          <w:vanish/>
          <w:sz w:val="12"/>
        </w:rPr>
        <w:t>one</w:t>
      </w:r>
      <w:r w:rsidRPr="0097394B">
        <w:rPr>
          <w:sz w:val="12"/>
        </w:rPr>
        <w:t xml:space="preserve"> </w:t>
      </w:r>
      <w:r w:rsidRPr="0097394B">
        <w:rPr>
          <w:vanish/>
          <w:sz w:val="12"/>
        </w:rPr>
        <w:t>of</w:t>
      </w:r>
      <w:r w:rsidRPr="0097394B">
        <w:rPr>
          <w:sz w:val="12"/>
        </w:rPr>
        <w:t xml:space="preserve"> </w:t>
      </w:r>
      <w:r w:rsidRPr="0097394B">
        <w:rPr>
          <w:vanish/>
          <w:sz w:val="12"/>
        </w:rPr>
        <w:t>his</w:t>
      </w:r>
      <w:r w:rsidRPr="0097394B">
        <w:rPr>
          <w:sz w:val="12"/>
        </w:rPr>
        <w:t xml:space="preserve"> </w:t>
      </w:r>
      <w:r w:rsidRPr="0097394B">
        <w:rPr>
          <w:vanish/>
          <w:sz w:val="12"/>
        </w:rPr>
        <w:t>ilk.</w:t>
      </w:r>
      <w:r w:rsidRPr="0097394B">
        <w:rPr>
          <w:sz w:val="12"/>
        </w:rPr>
        <w:t xml:space="preserve"> </w:t>
      </w:r>
      <w:r w:rsidRPr="0097394B">
        <w:rPr>
          <w:vanish/>
          <w:sz w:val="12"/>
        </w:rPr>
        <w:t>Indeed,</w:t>
      </w:r>
      <w:r w:rsidRPr="0097394B">
        <w:rPr>
          <w:sz w:val="12"/>
        </w:rPr>
        <w:t xml:space="preserve"> </w:t>
      </w:r>
      <w:r w:rsidRPr="0097394B">
        <w:rPr>
          <w:vanish/>
          <w:sz w:val="12"/>
        </w:rPr>
        <w:t>they</w:t>
      </w:r>
      <w:r w:rsidRPr="0097394B">
        <w:rPr>
          <w:sz w:val="12"/>
        </w:rPr>
        <w:t xml:space="preserve"> </w:t>
      </w:r>
      <w:r w:rsidRPr="0097394B">
        <w:rPr>
          <w:vanish/>
          <w:sz w:val="12"/>
        </w:rPr>
        <w:t>speak</w:t>
      </w:r>
      <w:r w:rsidRPr="0097394B">
        <w:rPr>
          <w:sz w:val="12"/>
        </w:rPr>
        <w:t xml:space="preserve"> </w:t>
      </w:r>
      <w:r w:rsidRPr="0097394B">
        <w:rPr>
          <w:vanish/>
          <w:sz w:val="12"/>
        </w:rPr>
        <w:t>from</w:t>
      </w:r>
      <w:r w:rsidRPr="0097394B">
        <w:rPr>
          <w:sz w:val="12"/>
        </w:rPr>
        <w:t xml:space="preserve"> </w:t>
      </w:r>
      <w:r w:rsidRPr="0097394B">
        <w:rPr>
          <w:vanish/>
          <w:sz w:val="12"/>
        </w:rPr>
        <w:t>a</w:t>
      </w:r>
      <w:r w:rsidRPr="0097394B">
        <w:rPr>
          <w:sz w:val="12"/>
        </w:rPr>
        <w:t xml:space="preserve"> </w:t>
      </w:r>
      <w:r w:rsidRPr="0097394B">
        <w:rPr>
          <w:vanish/>
          <w:sz w:val="12"/>
        </w:rPr>
        <w:t>perspective</w:t>
      </w:r>
      <w:r w:rsidRPr="0097394B">
        <w:rPr>
          <w:sz w:val="12"/>
        </w:rPr>
        <w:t xml:space="preserve"> </w:t>
      </w:r>
      <w:r w:rsidRPr="0097394B">
        <w:rPr>
          <w:vanish/>
          <w:sz w:val="12"/>
        </w:rPr>
        <w:t>that</w:t>
      </w:r>
      <w:r w:rsidRPr="0097394B">
        <w:rPr>
          <w:sz w:val="12"/>
        </w:rPr>
        <w:t xml:space="preserve"> </w:t>
      </w:r>
      <w:r w:rsidRPr="0097394B">
        <w:rPr>
          <w:vanish/>
          <w:sz w:val="12"/>
        </w:rPr>
        <w:t>shows</w:t>
      </w:r>
      <w:r w:rsidRPr="0097394B">
        <w:rPr>
          <w:sz w:val="12"/>
        </w:rPr>
        <w:t xml:space="preserve"> </w:t>
      </w:r>
      <w:r w:rsidRPr="0097394B">
        <w:rPr>
          <w:vanish/>
          <w:sz w:val="12"/>
        </w:rPr>
        <w:t>these</w:t>
      </w:r>
      <w:r w:rsidRPr="0097394B">
        <w:rPr>
          <w:sz w:val="12"/>
        </w:rPr>
        <w:t xml:space="preserve"> </w:t>
      </w:r>
      <w:r w:rsidRPr="0097394B">
        <w:rPr>
          <w:vanish/>
          <w:sz w:val="12"/>
        </w:rPr>
        <w:t>writings</w:t>
      </w:r>
      <w:r w:rsidRPr="0097394B">
        <w:rPr>
          <w:sz w:val="12"/>
        </w:rPr>
        <w:t xml:space="preserve"> </w:t>
      </w:r>
      <w:r w:rsidRPr="0097394B">
        <w:rPr>
          <w:vanish/>
          <w:sz w:val="12"/>
        </w:rPr>
        <w:t>to</w:t>
      </w:r>
      <w:r w:rsidRPr="0097394B">
        <w:rPr>
          <w:sz w:val="12"/>
        </w:rPr>
        <w:t xml:space="preserve"> </w:t>
      </w:r>
      <w:r w:rsidRPr="0097394B">
        <w:rPr>
          <w:vanish/>
          <w:sz w:val="12"/>
        </w:rPr>
        <w:t>be</w:t>
      </w:r>
      <w:r w:rsidRPr="0097394B">
        <w:rPr>
          <w:sz w:val="12"/>
        </w:rPr>
        <w:t xml:space="preserve"> </w:t>
      </w:r>
      <w:r w:rsidRPr="0097394B">
        <w:rPr>
          <w:vanish/>
          <w:sz w:val="12"/>
        </w:rPr>
        <w:t>human</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77</w:t>
      </w:r>
      <w:r w:rsidRPr="0097394B">
        <w:rPr>
          <w:sz w:val="12"/>
        </w:rPr>
        <w:t xml:space="preserve"> </w:t>
      </w:r>
      <w:r w:rsidRPr="0097394B">
        <w:rPr>
          <w:vanish/>
          <w:sz w:val="12"/>
        </w:rPr>
        <w:t>atavisms.</w:t>
      </w:r>
      <w:r w:rsidRPr="0097394B">
        <w:rPr>
          <w:sz w:val="12"/>
        </w:rPr>
        <w:t xml:space="preserve"> </w:t>
      </w:r>
      <w:r w:rsidRPr="0097394B">
        <w:rPr>
          <w:vanish/>
          <w:sz w:val="12"/>
        </w:rPr>
        <w:t>They</w:t>
      </w:r>
      <w:r w:rsidRPr="0097394B">
        <w:rPr>
          <w:sz w:val="12"/>
        </w:rPr>
        <w:t xml:space="preserve"> </w:t>
      </w:r>
      <w:r w:rsidRPr="0097394B">
        <w:rPr>
          <w:vanish/>
          <w:sz w:val="12"/>
        </w:rPr>
        <w:t>repudiate</w:t>
      </w:r>
      <w:r w:rsidRPr="0097394B">
        <w:rPr>
          <w:sz w:val="12"/>
        </w:rPr>
        <w:t xml:space="preserve"> </w:t>
      </w:r>
      <w:r w:rsidRPr="0097394B">
        <w:rPr>
          <w:vanish/>
          <w:sz w:val="12"/>
        </w:rPr>
        <w:t>them</w:t>
      </w:r>
      <w:r w:rsidRPr="0097394B">
        <w:rPr>
          <w:sz w:val="12"/>
        </w:rPr>
        <w:t xml:space="preserve"> </w:t>
      </w:r>
      <w:r w:rsidRPr="0097394B">
        <w:rPr>
          <w:vanish/>
          <w:sz w:val="12"/>
        </w:rPr>
        <w:t>comprehensively.</w:t>
      </w:r>
      <w:r w:rsidRPr="0097394B">
        <w:rPr>
          <w:sz w:val="12"/>
        </w:rPr>
        <w:t xml:space="preserve"> </w:t>
      </w:r>
      <w:r w:rsidRPr="0097394B">
        <w:rPr>
          <w:vanish/>
          <w:sz w:val="12"/>
        </w:rPr>
        <w:t>Moreover,</w:t>
      </w:r>
      <w:r w:rsidRPr="0097394B">
        <w:rPr>
          <w:sz w:val="12"/>
        </w:rPr>
        <w:t xml:space="preserve"> </w:t>
      </w:r>
      <w:r w:rsidRPr="0097394B">
        <w:rPr>
          <w:vanish/>
          <w:sz w:val="12"/>
        </w:rPr>
        <w:t>Hitler</w:t>
      </w:r>
      <w:r w:rsidRPr="0097394B">
        <w:rPr>
          <w:sz w:val="12"/>
        </w:rPr>
        <w:t xml:space="preserve"> </w:t>
      </w:r>
      <w:r w:rsidRPr="0097394B">
        <w:rPr>
          <w:vanish/>
          <w:sz w:val="12"/>
        </w:rPr>
        <w:t>was</w:t>
      </w:r>
      <w:r w:rsidRPr="0097394B">
        <w:rPr>
          <w:sz w:val="12"/>
        </w:rPr>
        <w:t xml:space="preserve"> </w:t>
      </w:r>
      <w:r w:rsidRPr="0097394B">
        <w:rPr>
          <w:vanish/>
          <w:sz w:val="12"/>
        </w:rPr>
        <w:t>the</w:t>
      </w:r>
      <w:r w:rsidRPr="0097394B">
        <w:rPr>
          <w:sz w:val="12"/>
        </w:rPr>
        <w:t xml:space="preserve"> </w:t>
      </w:r>
      <w:r w:rsidRPr="0097394B">
        <w:rPr>
          <w:vanish/>
          <w:sz w:val="12"/>
        </w:rPr>
        <w:t>product</w:t>
      </w:r>
      <w:r w:rsidRPr="0097394B">
        <w:rPr>
          <w:sz w:val="12"/>
        </w:rPr>
        <w:t xml:space="preserve"> </w:t>
      </w:r>
      <w:r w:rsidRPr="0097394B">
        <w:rPr>
          <w:vanish/>
          <w:sz w:val="12"/>
        </w:rPr>
        <w:t>of</w:t>
      </w:r>
      <w:r w:rsidRPr="0097394B">
        <w:rPr>
          <w:sz w:val="12"/>
        </w:rPr>
        <w:t xml:space="preserve"> </w:t>
      </w:r>
      <w:r w:rsidRPr="0097394B">
        <w:rPr>
          <w:vanish/>
          <w:sz w:val="12"/>
        </w:rPr>
        <w:t>rationalism</w:t>
      </w:r>
      <w:r w:rsidRPr="0097394B">
        <w:rPr>
          <w:sz w:val="12"/>
        </w:rPr>
        <w:t xml:space="preserve"> </w:t>
      </w:r>
      <w:r w:rsidRPr="0097394B">
        <w:rPr>
          <w:vanish/>
          <w:sz w:val="12"/>
        </w:rPr>
        <w:t>gone</w:t>
      </w:r>
      <w:r w:rsidRPr="0097394B">
        <w:rPr>
          <w:sz w:val="12"/>
        </w:rPr>
        <w:t xml:space="preserve"> </w:t>
      </w:r>
      <w:r w:rsidRPr="0097394B">
        <w:rPr>
          <w:vanish/>
          <w:sz w:val="12"/>
        </w:rPr>
        <w:t>awry.</w:t>
      </w:r>
      <w:r w:rsidRPr="0097394B">
        <w:rPr>
          <w:sz w:val="12"/>
        </w:rPr>
        <w:t xml:space="preserve"> </w:t>
      </w:r>
      <w:r w:rsidRPr="0097394B">
        <w:rPr>
          <w:vanish/>
          <w:sz w:val="12"/>
        </w:rPr>
        <w:t>Reaching</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mind-view</w:t>
      </w:r>
      <w:r w:rsidRPr="0097394B">
        <w:rPr>
          <w:sz w:val="12"/>
        </w:rPr>
        <w:t xml:space="preserve"> </w:t>
      </w:r>
      <w:r w:rsidRPr="0097394B">
        <w:rPr>
          <w:vanish/>
          <w:sz w:val="12"/>
        </w:rPr>
        <w:t>that</w:t>
      </w:r>
      <w:r w:rsidRPr="0097394B">
        <w:rPr>
          <w:sz w:val="12"/>
        </w:rPr>
        <w:t xml:space="preserve"> </w:t>
      </w:r>
      <w:r w:rsidRPr="0097394B">
        <w:rPr>
          <w:vanish/>
          <w:sz w:val="12"/>
        </w:rPr>
        <w:t>made</w:t>
      </w:r>
      <w:r w:rsidRPr="0097394B">
        <w:rPr>
          <w:sz w:val="12"/>
        </w:rPr>
        <w:t xml:space="preserve"> </w:t>
      </w:r>
      <w:r w:rsidRPr="0097394B">
        <w:rPr>
          <w:vanish/>
          <w:sz w:val="12"/>
        </w:rPr>
        <w:t>for</w:t>
      </w:r>
      <w:r w:rsidRPr="0097394B">
        <w:rPr>
          <w:sz w:val="12"/>
        </w:rPr>
        <w:t xml:space="preserve"> </w:t>
      </w:r>
      <w:r w:rsidRPr="0097394B">
        <w:rPr>
          <w:vanish/>
          <w:sz w:val="12"/>
        </w:rPr>
        <w:t>his</w:t>
      </w:r>
      <w:r w:rsidRPr="0097394B">
        <w:rPr>
          <w:sz w:val="12"/>
        </w:rPr>
        <w:t xml:space="preserve"> </w:t>
      </w:r>
      <w:r w:rsidRPr="0097394B">
        <w:rPr>
          <w:vanish/>
          <w:sz w:val="12"/>
        </w:rPr>
        <w:t>rise</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first</w:t>
      </w:r>
      <w:r w:rsidRPr="0097394B">
        <w:rPr>
          <w:sz w:val="12"/>
        </w:rPr>
        <w:t xml:space="preserve"> </w:t>
      </w:r>
      <w:r w:rsidRPr="0097394B">
        <w:rPr>
          <w:vanish/>
          <w:sz w:val="12"/>
        </w:rPr>
        <w:t>place</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what</w:t>
      </w:r>
      <w:r w:rsidRPr="0097394B">
        <w:rPr>
          <w:sz w:val="12"/>
        </w:rPr>
        <w:t xml:space="preserve"> </w:t>
      </w:r>
      <w:r w:rsidRPr="0097394B">
        <w:rPr>
          <w:vanish/>
          <w:sz w:val="12"/>
        </w:rPr>
        <w:t>we</w:t>
      </w:r>
      <w:r w:rsidRPr="0097394B">
        <w:rPr>
          <w:sz w:val="12"/>
        </w:rPr>
        <w:t xml:space="preserve"> </w:t>
      </w:r>
      <w:r w:rsidRPr="0097394B">
        <w:rPr>
          <w:vanish/>
          <w:sz w:val="12"/>
        </w:rPr>
        <w:t>necessarily</w:t>
      </w:r>
      <w:r w:rsidRPr="0097394B">
        <w:rPr>
          <w:sz w:val="12"/>
        </w:rPr>
        <w:t xml:space="preserve"> </w:t>
      </w:r>
      <w:r w:rsidRPr="0097394B">
        <w:rPr>
          <w:vanish/>
          <w:sz w:val="12"/>
        </w:rPr>
        <w:t>want</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next.</w:t>
      </w:r>
      <w:r w:rsidRPr="0097394B">
        <w:rPr>
          <w:sz w:val="12"/>
        </w:rPr>
        <w:t xml:space="preserve"> </w:t>
      </w:r>
      <w:r w:rsidRPr="0097394B">
        <w:rPr>
          <w:vanish/>
          <w:sz w:val="12"/>
        </w:rPr>
        <w:t>If</w:t>
      </w:r>
      <w:r w:rsidRPr="0097394B">
        <w:rPr>
          <w:sz w:val="12"/>
        </w:rPr>
        <w:t xml:space="preserve"> </w:t>
      </w:r>
      <w:r w:rsidRPr="0097394B">
        <w:rPr>
          <w:vanish/>
          <w:sz w:val="12"/>
        </w:rPr>
        <w:t>we</w:t>
      </w:r>
      <w:r w:rsidRPr="0097394B">
        <w:rPr>
          <w:sz w:val="12"/>
        </w:rPr>
        <w:t xml:space="preserve"> </w:t>
      </w:r>
      <w:r w:rsidRPr="0097394B">
        <w:rPr>
          <w:vanish/>
          <w:sz w:val="12"/>
        </w:rPr>
        <w:t>turn</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proponents</w:t>
      </w:r>
      <w:r w:rsidRPr="0097394B">
        <w:rPr>
          <w:sz w:val="12"/>
        </w:rPr>
        <w:t xml:space="preserve"> </w:t>
      </w:r>
      <w:r w:rsidRPr="0097394B">
        <w:rPr>
          <w:vanish/>
          <w:sz w:val="12"/>
        </w:rPr>
        <w:t>of</w:t>
      </w:r>
      <w:r w:rsidRPr="0097394B">
        <w:rPr>
          <w:sz w:val="12"/>
        </w:rPr>
        <w:t xml:space="preserve"> </w:t>
      </w:r>
      <w:r w:rsidRPr="0097394B">
        <w:rPr>
          <w:vanish/>
          <w:sz w:val="12"/>
        </w:rPr>
        <w:t>world</w:t>
      </w:r>
      <w:r w:rsidRPr="0097394B">
        <w:rPr>
          <w:sz w:val="12"/>
        </w:rPr>
        <w:t xml:space="preserve"> </w:t>
      </w:r>
      <w:r w:rsidRPr="0097394B">
        <w:rPr>
          <w:vanish/>
          <w:sz w:val="12"/>
        </w:rPr>
        <w:t>government,</w:t>
      </w:r>
      <w:r w:rsidRPr="0097394B">
        <w:rPr>
          <w:sz w:val="12"/>
        </w:rPr>
        <w:t xml:space="preserve"> </w:t>
      </w:r>
      <w:r w:rsidRPr="0097394B">
        <w:rPr>
          <w:vanish/>
          <w:sz w:val="12"/>
        </w:rPr>
        <w:t>we</w:t>
      </w:r>
      <w:r w:rsidRPr="0097394B">
        <w:rPr>
          <w:sz w:val="12"/>
        </w:rPr>
        <w:t xml:space="preserve"> </w:t>
      </w:r>
      <w:r w:rsidRPr="0097394B">
        <w:rPr>
          <w:vanish/>
          <w:sz w:val="12"/>
        </w:rPr>
        <w:t>find</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are</w:t>
      </w:r>
      <w:r w:rsidRPr="0097394B">
        <w:rPr>
          <w:sz w:val="12"/>
        </w:rPr>
        <w:t xml:space="preserve"> </w:t>
      </w:r>
      <w:r w:rsidRPr="0097394B">
        <w:rPr>
          <w:vanish/>
          <w:sz w:val="12"/>
        </w:rPr>
        <w:t>more</w:t>
      </w:r>
      <w:r w:rsidRPr="0097394B">
        <w:rPr>
          <w:sz w:val="12"/>
        </w:rPr>
        <w:t xml:space="preserve"> </w:t>
      </w:r>
      <w:r w:rsidRPr="0097394B">
        <w:rPr>
          <w:vanish/>
          <w:sz w:val="12"/>
        </w:rPr>
        <w:t>optimistic</w:t>
      </w:r>
      <w:r w:rsidRPr="0097394B">
        <w:rPr>
          <w:sz w:val="12"/>
        </w:rPr>
        <w:t xml:space="preserve"> </w:t>
      </w:r>
      <w:r w:rsidRPr="0097394B">
        <w:rPr>
          <w:vanish/>
          <w:sz w:val="12"/>
        </w:rPr>
        <w:t>than</w:t>
      </w:r>
      <w:r w:rsidRPr="0097394B">
        <w:rPr>
          <w:sz w:val="12"/>
        </w:rPr>
        <w:t xml:space="preserve"> </w:t>
      </w:r>
      <w:r w:rsidRPr="0097394B">
        <w:rPr>
          <w:vanish/>
          <w:sz w:val="12"/>
        </w:rPr>
        <w:t>the</w:t>
      </w:r>
      <w:r w:rsidRPr="0097394B">
        <w:rPr>
          <w:sz w:val="12"/>
        </w:rPr>
        <w:t xml:space="preserve"> </w:t>
      </w:r>
      <w:r w:rsidRPr="0097394B">
        <w:rPr>
          <w:vanish/>
          <w:sz w:val="12"/>
        </w:rPr>
        <w:t>liberals</w:t>
      </w:r>
      <w:r w:rsidRPr="0097394B">
        <w:rPr>
          <w:sz w:val="12"/>
        </w:rPr>
        <w:t xml:space="preserve"> </w:t>
      </w:r>
      <w:r w:rsidRPr="0097394B">
        <w:rPr>
          <w:vanish/>
          <w:sz w:val="12"/>
        </w:rPr>
        <w:t>about</w:t>
      </w:r>
      <w:r w:rsidRPr="0097394B">
        <w:rPr>
          <w:sz w:val="12"/>
        </w:rPr>
        <w:t xml:space="preserve"> </w:t>
      </w:r>
      <w:r w:rsidRPr="0097394B">
        <w:rPr>
          <w:vanish/>
          <w:sz w:val="12"/>
        </w:rPr>
        <w:t>the</w:t>
      </w:r>
      <w:r w:rsidRPr="0097394B">
        <w:rPr>
          <w:sz w:val="12"/>
        </w:rPr>
        <w:t xml:space="preserve"> </w:t>
      </w:r>
      <w:r w:rsidRPr="0097394B">
        <w:rPr>
          <w:vanish/>
          <w:sz w:val="12"/>
        </w:rPr>
        <w:t>possibility</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governance,</w:t>
      </w:r>
      <w:r w:rsidRPr="0097394B">
        <w:rPr>
          <w:sz w:val="12"/>
        </w:rPr>
        <w:t xml:space="preserve"> </w:t>
      </w:r>
      <w:r w:rsidRPr="0097394B">
        <w:rPr>
          <w:vanish/>
          <w:sz w:val="12"/>
        </w:rPr>
        <w:t>and</w:t>
      </w:r>
      <w:r w:rsidRPr="0097394B">
        <w:rPr>
          <w:sz w:val="12"/>
        </w:rPr>
        <w:t xml:space="preserve"> </w:t>
      </w:r>
      <w:r w:rsidRPr="0097394B">
        <w:rPr>
          <w:vanish/>
          <w:sz w:val="12"/>
        </w:rPr>
        <w:t>we</w:t>
      </w:r>
      <w:r w:rsidRPr="0097394B">
        <w:rPr>
          <w:sz w:val="12"/>
        </w:rPr>
        <w:t xml:space="preserve"> </w:t>
      </w:r>
      <w:r w:rsidRPr="0097394B">
        <w:rPr>
          <w:vanish/>
          <w:sz w:val="12"/>
        </w:rPr>
        <w:t>find</w:t>
      </w:r>
      <w:r w:rsidRPr="0097394B">
        <w:rPr>
          <w:sz w:val="12"/>
        </w:rPr>
        <w:t xml:space="preserve"> </w:t>
      </w:r>
      <w:r w:rsidRPr="0097394B">
        <w:rPr>
          <w:vanish/>
          <w:sz w:val="12"/>
        </w:rPr>
        <w:t>that</w:t>
      </w:r>
      <w:r w:rsidRPr="0097394B">
        <w:rPr>
          <w:sz w:val="12"/>
        </w:rPr>
        <w:t xml:space="preserve"> </w:t>
      </w:r>
      <w:r w:rsidRPr="0097394B">
        <w:rPr>
          <w:vanish/>
          <w:sz w:val="12"/>
        </w:rPr>
        <w:t>Taoists</w:t>
      </w:r>
      <w:r w:rsidRPr="0097394B">
        <w:rPr>
          <w:sz w:val="12"/>
        </w:rPr>
        <w:t xml:space="preserve"> </w:t>
      </w:r>
      <w:r w:rsidRPr="0097394B">
        <w:rPr>
          <w:vanish/>
          <w:sz w:val="12"/>
        </w:rPr>
        <w:t>do</w:t>
      </w:r>
      <w:r w:rsidRPr="0097394B">
        <w:rPr>
          <w:sz w:val="12"/>
        </w:rPr>
        <w:t xml:space="preserve"> </w:t>
      </w:r>
      <w:r w:rsidRPr="0097394B">
        <w:rPr>
          <w:vanish/>
          <w:sz w:val="12"/>
        </w:rPr>
        <w:t>not</w:t>
      </w:r>
      <w:r w:rsidRPr="0097394B">
        <w:rPr>
          <w:sz w:val="12"/>
        </w:rPr>
        <w:t xml:space="preserve"> </w:t>
      </w:r>
      <w:r w:rsidRPr="0097394B">
        <w:rPr>
          <w:vanish/>
          <w:sz w:val="12"/>
        </w:rPr>
        <w:t>make</w:t>
      </w:r>
      <w:r w:rsidRPr="0097394B">
        <w:rPr>
          <w:sz w:val="12"/>
        </w:rPr>
        <w:t xml:space="preserve"> </w:t>
      </w:r>
      <w:r w:rsidRPr="0097394B">
        <w:rPr>
          <w:vanish/>
          <w:sz w:val="12"/>
        </w:rPr>
        <w:t>this</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assumption</w:t>
      </w:r>
      <w:r w:rsidRPr="0097394B">
        <w:rPr>
          <w:sz w:val="12"/>
        </w:rPr>
        <w:t xml:space="preserve"> </w:t>
      </w:r>
      <w:r w:rsidRPr="0097394B">
        <w:rPr>
          <w:vanish/>
          <w:sz w:val="12"/>
        </w:rPr>
        <w:t>either.</w:t>
      </w:r>
      <w:r w:rsidRPr="0097394B">
        <w:rPr>
          <w:sz w:val="12"/>
        </w:rPr>
        <w:t xml:space="preserve"> </w:t>
      </w:r>
      <w:r w:rsidRPr="0097394B">
        <w:rPr>
          <w:vanish/>
          <w:sz w:val="12"/>
        </w:rPr>
        <w:t>Nor</w:t>
      </w:r>
      <w:r w:rsidRPr="0097394B">
        <w:rPr>
          <w:sz w:val="12"/>
        </w:rPr>
        <w:t xml:space="preserve"> </w:t>
      </w:r>
      <w:r w:rsidRPr="0097394B">
        <w:rPr>
          <w:vanish/>
          <w:sz w:val="12"/>
        </w:rPr>
        <w:t>do</w:t>
      </w:r>
      <w:r w:rsidRPr="0097394B">
        <w:rPr>
          <w:sz w:val="12"/>
        </w:rPr>
        <w:t xml:space="preserve"> </w:t>
      </w:r>
      <w:r w:rsidRPr="0097394B">
        <w:rPr>
          <w:vanish/>
          <w:sz w:val="12"/>
        </w:rPr>
        <w:t>they</w:t>
      </w:r>
      <w:r w:rsidRPr="0097394B">
        <w:rPr>
          <w:sz w:val="12"/>
        </w:rPr>
        <w:t xml:space="preserve"> </w:t>
      </w:r>
      <w:r w:rsidRPr="0097394B">
        <w:rPr>
          <w:vanish/>
          <w:sz w:val="12"/>
        </w:rPr>
        <w:t>accept</w:t>
      </w:r>
      <w:r w:rsidRPr="0097394B">
        <w:rPr>
          <w:sz w:val="12"/>
        </w:rPr>
        <w:t xml:space="preserve"> </w:t>
      </w:r>
      <w:r w:rsidRPr="0097394B">
        <w:rPr>
          <w:vanish/>
          <w:sz w:val="12"/>
        </w:rPr>
        <w:t>the</w:t>
      </w:r>
      <w:r w:rsidRPr="0097394B">
        <w:rPr>
          <w:sz w:val="12"/>
        </w:rPr>
        <w:t xml:space="preserve"> </w:t>
      </w:r>
      <w:r w:rsidRPr="0097394B">
        <w:rPr>
          <w:vanish/>
          <w:sz w:val="12"/>
        </w:rPr>
        <w:t>conceptual</w:t>
      </w:r>
      <w:r w:rsidRPr="0097394B">
        <w:rPr>
          <w:sz w:val="12"/>
        </w:rPr>
        <w:t xml:space="preserve"> </w:t>
      </w:r>
      <w:r w:rsidRPr="0097394B">
        <w:rPr>
          <w:vanish/>
          <w:sz w:val="12"/>
        </w:rPr>
        <w:t>constraints</w:t>
      </w:r>
      <w:r w:rsidRPr="0097394B">
        <w:rPr>
          <w:sz w:val="12"/>
        </w:rPr>
        <w:t xml:space="preserve"> </w:t>
      </w:r>
      <w:r w:rsidRPr="0097394B">
        <w:rPr>
          <w:vanish/>
          <w:sz w:val="12"/>
        </w:rPr>
        <w:t>involved.</w:t>
      </w:r>
      <w:r w:rsidRPr="0097394B">
        <w:rPr>
          <w:sz w:val="12"/>
        </w:rPr>
        <w:t xml:space="preserve"> </w:t>
      </w:r>
      <w:r w:rsidRPr="0097394B">
        <w:rPr>
          <w:vanish/>
          <w:sz w:val="12"/>
        </w:rPr>
        <w:t>Taoists</w:t>
      </w:r>
      <w:r w:rsidRPr="0097394B">
        <w:rPr>
          <w:sz w:val="12"/>
        </w:rPr>
        <w:t xml:space="preserve"> </w:t>
      </w:r>
      <w:r w:rsidRPr="0097394B">
        <w:rPr>
          <w:vanish/>
          <w:sz w:val="12"/>
        </w:rPr>
        <w:t>do</w:t>
      </w:r>
      <w:r w:rsidRPr="0097394B">
        <w:rPr>
          <w:sz w:val="12"/>
        </w:rPr>
        <w:t xml:space="preserve"> </w:t>
      </w:r>
      <w:r w:rsidRPr="0097394B">
        <w:rPr>
          <w:vanish/>
          <w:sz w:val="12"/>
        </w:rPr>
        <w:t>not</w:t>
      </w:r>
      <w:r w:rsidRPr="0097394B">
        <w:rPr>
          <w:sz w:val="12"/>
        </w:rPr>
        <w:t xml:space="preserve"> </w:t>
      </w:r>
      <w:r w:rsidRPr="0097394B">
        <w:rPr>
          <w:vanish/>
          <w:sz w:val="12"/>
        </w:rPr>
        <w:t>see</w:t>
      </w:r>
      <w:r w:rsidRPr="0097394B">
        <w:rPr>
          <w:sz w:val="12"/>
        </w:rPr>
        <w:t xml:space="preserve"> </w:t>
      </w:r>
      <w:r w:rsidRPr="0097394B">
        <w:rPr>
          <w:vanish/>
          <w:sz w:val="12"/>
        </w:rPr>
        <w:t>people</w:t>
      </w:r>
      <w:r w:rsidRPr="0097394B">
        <w:rPr>
          <w:sz w:val="12"/>
        </w:rPr>
        <w:t xml:space="preserve"> </w:t>
      </w:r>
      <w:r w:rsidRPr="0097394B">
        <w:rPr>
          <w:vanish/>
          <w:sz w:val="12"/>
        </w:rPr>
        <w:t>as</w:t>
      </w:r>
      <w:r w:rsidRPr="0097394B">
        <w:rPr>
          <w:sz w:val="12"/>
        </w:rPr>
        <w:t xml:space="preserve"> </w:t>
      </w:r>
      <w:r w:rsidRPr="0097394B">
        <w:rPr>
          <w:vanish/>
          <w:sz w:val="12"/>
        </w:rPr>
        <w:t>being</w:t>
      </w:r>
      <w:r w:rsidRPr="0097394B">
        <w:rPr>
          <w:sz w:val="12"/>
        </w:rPr>
        <w:t xml:space="preserve"> </w:t>
      </w:r>
      <w:r w:rsidRPr="0097394B">
        <w:rPr>
          <w:vanish/>
          <w:sz w:val="12"/>
        </w:rPr>
        <w:t>calculating</w:t>
      </w:r>
      <w:r w:rsidRPr="0097394B">
        <w:rPr>
          <w:sz w:val="12"/>
        </w:rPr>
        <w:t xml:space="preserve"> </w:t>
      </w:r>
      <w:r w:rsidRPr="0097394B">
        <w:rPr>
          <w:vanish/>
          <w:sz w:val="12"/>
        </w:rPr>
        <w:t>or</w:t>
      </w:r>
      <w:r w:rsidRPr="0097394B">
        <w:rPr>
          <w:sz w:val="12"/>
        </w:rPr>
        <w:t xml:space="preserve"> </w:t>
      </w:r>
      <w:r w:rsidRPr="0097394B">
        <w:rPr>
          <w:vanish/>
          <w:sz w:val="12"/>
        </w:rPr>
        <w:t>altruistic.</w:t>
      </w:r>
      <w:r w:rsidRPr="0097394B">
        <w:rPr>
          <w:sz w:val="12"/>
        </w:rPr>
        <w:t xml:space="preserve"> </w:t>
      </w:r>
      <w:r w:rsidRPr="0097394B">
        <w:rPr>
          <w:vanish/>
          <w:sz w:val="12"/>
        </w:rPr>
        <w:t>In</w:t>
      </w:r>
      <w:r w:rsidRPr="0097394B">
        <w:rPr>
          <w:sz w:val="12"/>
        </w:rPr>
        <w:t xml:space="preserve"> </w:t>
      </w:r>
      <w:r w:rsidRPr="0097394B">
        <w:rPr>
          <w:vanish/>
          <w:sz w:val="12"/>
        </w:rPr>
        <w:t>practise</w:t>
      </w:r>
      <w:r w:rsidRPr="0097394B">
        <w:rPr>
          <w:sz w:val="12"/>
        </w:rPr>
        <w:t xml:space="preserve"> </w:t>
      </w:r>
      <w:r w:rsidRPr="0097394B">
        <w:rPr>
          <w:vanish/>
          <w:sz w:val="12"/>
        </w:rPr>
        <w:t>‘no</w:t>
      </w:r>
      <w:r w:rsidRPr="0097394B">
        <w:rPr>
          <w:sz w:val="12"/>
        </w:rPr>
        <w:t xml:space="preserve"> </w:t>
      </w:r>
      <w:r w:rsidRPr="0097394B">
        <w:rPr>
          <w:vanish/>
          <w:sz w:val="12"/>
        </w:rPr>
        <w:t>unnatural</w:t>
      </w:r>
      <w:r w:rsidRPr="0097394B">
        <w:rPr>
          <w:sz w:val="12"/>
        </w:rPr>
        <w:t xml:space="preserve"> </w:t>
      </w:r>
      <w:r w:rsidRPr="0097394B">
        <w:rPr>
          <w:vanish/>
          <w:sz w:val="12"/>
        </w:rPr>
        <w:t>action’</w:t>
      </w:r>
      <w:r w:rsidRPr="0097394B">
        <w:rPr>
          <w:sz w:val="12"/>
        </w:rPr>
        <w:t xml:space="preserve"> </w:t>
      </w:r>
      <w:r w:rsidRPr="0097394B">
        <w:rPr>
          <w:vanish/>
          <w:sz w:val="12"/>
        </w:rPr>
        <w:t>makes</w:t>
      </w:r>
      <w:r w:rsidRPr="0097394B">
        <w:rPr>
          <w:sz w:val="12"/>
        </w:rPr>
        <w:t xml:space="preserve"> </w:t>
      </w:r>
      <w:r w:rsidRPr="0097394B">
        <w:rPr>
          <w:vanish/>
          <w:sz w:val="12"/>
        </w:rPr>
        <w:t>for</w:t>
      </w:r>
      <w:r w:rsidRPr="0097394B">
        <w:rPr>
          <w:sz w:val="12"/>
        </w:rPr>
        <w:t xml:space="preserve"> </w:t>
      </w:r>
      <w:r w:rsidRPr="0097394B">
        <w:rPr>
          <w:vanish/>
          <w:sz w:val="12"/>
        </w:rPr>
        <w:t>a</w:t>
      </w:r>
      <w:r w:rsidRPr="0097394B">
        <w:rPr>
          <w:sz w:val="12"/>
        </w:rPr>
        <w:t xml:space="preserve"> </w:t>
      </w:r>
      <w:r w:rsidRPr="0097394B">
        <w:rPr>
          <w:vanish/>
          <w:sz w:val="12"/>
        </w:rPr>
        <w:t>mirror-like</w:t>
      </w:r>
      <w:r w:rsidRPr="0097394B">
        <w:rPr>
          <w:sz w:val="12"/>
        </w:rPr>
        <w:t xml:space="preserve"> </w:t>
      </w:r>
      <w:r w:rsidRPr="0097394B">
        <w:rPr>
          <w:vanish/>
          <w:sz w:val="12"/>
        </w:rPr>
        <w:t>appraisal</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moment.</w:t>
      </w:r>
      <w:r w:rsidRPr="0097394B">
        <w:rPr>
          <w:sz w:val="12"/>
        </w:rPr>
        <w:t xml:space="preserve"> </w:t>
      </w:r>
      <w:r w:rsidRPr="0097394B">
        <w:rPr>
          <w:vanish/>
          <w:sz w:val="12"/>
        </w:rPr>
        <w:t>It</w:t>
      </w:r>
      <w:r w:rsidRPr="0097394B">
        <w:rPr>
          <w:sz w:val="12"/>
        </w:rPr>
        <w:t xml:space="preserve"> </w:t>
      </w:r>
      <w:r w:rsidRPr="0097394B">
        <w:rPr>
          <w:vanish/>
          <w:sz w:val="12"/>
        </w:rPr>
        <w:t>may</w:t>
      </w:r>
      <w:r w:rsidRPr="0097394B">
        <w:rPr>
          <w:sz w:val="12"/>
        </w:rPr>
        <w:t xml:space="preserve"> </w:t>
      </w:r>
      <w:r w:rsidRPr="0097394B">
        <w:rPr>
          <w:vanish/>
          <w:sz w:val="12"/>
        </w:rPr>
        <w:t>mean</w:t>
      </w:r>
      <w:r w:rsidRPr="0097394B">
        <w:rPr>
          <w:sz w:val="12"/>
        </w:rPr>
        <w:t xml:space="preserve"> </w:t>
      </w:r>
      <w:r w:rsidRPr="0097394B">
        <w:rPr>
          <w:vanish/>
          <w:sz w:val="12"/>
        </w:rPr>
        <w:t>promoting</w:t>
      </w:r>
      <w:r w:rsidRPr="0097394B">
        <w:rPr>
          <w:sz w:val="12"/>
        </w:rPr>
        <w:t xml:space="preserve"> </w:t>
      </w:r>
      <w:r w:rsidRPr="0097394B">
        <w:rPr>
          <w:vanish/>
          <w:sz w:val="12"/>
        </w:rPr>
        <w:t>world</w:t>
      </w:r>
      <w:r w:rsidRPr="0097394B">
        <w:rPr>
          <w:sz w:val="12"/>
        </w:rPr>
        <w:t xml:space="preserve"> </w:t>
      </w:r>
      <w:r w:rsidRPr="0097394B">
        <w:rPr>
          <w:vanish/>
          <w:sz w:val="12"/>
        </w:rPr>
        <w:t>governance</w:t>
      </w:r>
      <w:r w:rsidRPr="0097394B">
        <w:rPr>
          <w:sz w:val="12"/>
        </w:rPr>
        <w:t xml:space="preserve"> </w:t>
      </w:r>
      <w:r w:rsidRPr="0097394B">
        <w:rPr>
          <w:vanish/>
          <w:sz w:val="12"/>
        </w:rPr>
        <w:t>or</w:t>
      </w:r>
      <w:r w:rsidRPr="0097394B">
        <w:rPr>
          <w:sz w:val="12"/>
        </w:rPr>
        <w:t xml:space="preserve"> </w:t>
      </w:r>
      <w:r w:rsidRPr="0097394B">
        <w:rPr>
          <w:vanish/>
          <w:sz w:val="12"/>
        </w:rPr>
        <w:t>government.</w:t>
      </w:r>
      <w:r w:rsidRPr="0097394B">
        <w:rPr>
          <w:sz w:val="12"/>
        </w:rPr>
        <w:t xml:space="preserve"> </w:t>
      </w:r>
      <w:r w:rsidRPr="0097394B">
        <w:rPr>
          <w:vanish/>
          <w:sz w:val="12"/>
        </w:rPr>
        <w:t>It</w:t>
      </w:r>
      <w:r w:rsidRPr="0097394B">
        <w:rPr>
          <w:sz w:val="12"/>
        </w:rPr>
        <w:t xml:space="preserve"> </w:t>
      </w:r>
      <w:r w:rsidRPr="0097394B">
        <w:rPr>
          <w:vanish/>
          <w:sz w:val="12"/>
        </w:rPr>
        <w:t>may</w:t>
      </w:r>
      <w:r w:rsidRPr="0097394B">
        <w:rPr>
          <w:sz w:val="12"/>
        </w:rPr>
        <w:t xml:space="preserve"> </w:t>
      </w:r>
      <w:r w:rsidRPr="0097394B">
        <w:rPr>
          <w:vanish/>
          <w:sz w:val="12"/>
        </w:rPr>
        <w:t>not.</w:t>
      </w:r>
      <w:r w:rsidRPr="0097394B">
        <w:rPr>
          <w:sz w:val="12"/>
        </w:rPr>
        <w:t xml:space="preserve"> </w:t>
      </w:r>
      <w:r w:rsidRPr="0097394B">
        <w:rPr>
          <w:rStyle w:val="Emphasis"/>
          <w:highlight w:val="cyan"/>
        </w:rPr>
        <w:t>Given the sacral spontaneity that wu-wei represents, any policy choice may be preferred</w:t>
      </w:r>
      <w:r w:rsidRPr="0097394B">
        <w:rPr>
          <w:sz w:val="12"/>
        </w:rPr>
        <w:t xml:space="preserve"> </w:t>
      </w:r>
      <w:r w:rsidRPr="0097394B">
        <w:rPr>
          <w:vanish/>
          <w:sz w:val="12"/>
        </w:rPr>
        <w:t>(Graham,</w:t>
      </w:r>
      <w:r w:rsidRPr="0097394B">
        <w:rPr>
          <w:sz w:val="12"/>
        </w:rPr>
        <w:t xml:space="preserve"> </w:t>
      </w:r>
      <w:r w:rsidRPr="0097394B">
        <w:rPr>
          <w:vanish/>
          <w:sz w:val="12"/>
        </w:rPr>
        <w:t>1981,</w:t>
      </w:r>
      <w:r w:rsidRPr="0097394B">
        <w:rPr>
          <w:sz w:val="12"/>
        </w:rPr>
        <w:t xml:space="preserve"> </w:t>
      </w:r>
      <w:r w:rsidRPr="0097394B">
        <w:rPr>
          <w:vanish/>
          <w:sz w:val="12"/>
        </w:rPr>
        <w:t>p.</w:t>
      </w:r>
      <w:r w:rsidRPr="0097394B">
        <w:rPr>
          <w:sz w:val="12"/>
        </w:rPr>
        <w:t xml:space="preserve"> </w:t>
      </w:r>
      <w:r w:rsidRPr="0097394B">
        <w:rPr>
          <w:vanish/>
          <w:sz w:val="12"/>
        </w:rPr>
        <w:t>91).</w:t>
      </w:r>
      <w:r w:rsidRPr="0097394B">
        <w:rPr>
          <w:sz w:val="12"/>
        </w:rPr>
        <w:t xml:space="preserve"> </w:t>
      </w:r>
      <w:r w:rsidRPr="0097394B">
        <w:rPr>
          <w:vanish/>
          <w:sz w:val="12"/>
        </w:rPr>
        <w:t>It</w:t>
      </w:r>
      <w:r w:rsidRPr="0097394B">
        <w:rPr>
          <w:sz w:val="12"/>
        </w:rPr>
        <w:t xml:space="preserve"> </w:t>
      </w:r>
      <w:r w:rsidRPr="0097394B">
        <w:rPr>
          <w:vanish/>
          <w:sz w:val="12"/>
        </w:rPr>
        <w:t>will</w:t>
      </w:r>
      <w:r w:rsidRPr="0097394B">
        <w:rPr>
          <w:sz w:val="12"/>
        </w:rPr>
        <w:t xml:space="preserve"> </w:t>
      </w:r>
      <w:r w:rsidRPr="0097394B">
        <w:rPr>
          <w:vanish/>
          <w:sz w:val="12"/>
        </w:rPr>
        <w:t>depend</w:t>
      </w:r>
      <w:r w:rsidRPr="0097394B">
        <w:rPr>
          <w:sz w:val="12"/>
        </w:rPr>
        <w:t xml:space="preserve"> </w:t>
      </w:r>
      <w:r w:rsidRPr="0097394B">
        <w:rPr>
          <w:vanish/>
          <w:sz w:val="12"/>
        </w:rPr>
        <w:t>on</w:t>
      </w:r>
      <w:r w:rsidRPr="0097394B">
        <w:rPr>
          <w:sz w:val="12"/>
        </w:rPr>
        <w:t xml:space="preserve"> </w:t>
      </w:r>
      <w:r w:rsidRPr="0097394B">
        <w:rPr>
          <w:vanish/>
          <w:sz w:val="12"/>
        </w:rPr>
        <w:t>what</w:t>
      </w:r>
      <w:r w:rsidRPr="0097394B">
        <w:rPr>
          <w:sz w:val="12"/>
        </w:rPr>
        <w:t xml:space="preserve"> </w:t>
      </w:r>
      <w:r w:rsidRPr="0097394B">
        <w:rPr>
          <w:vanish/>
          <w:sz w:val="12"/>
        </w:rPr>
        <w:t>lets</w:t>
      </w:r>
      <w:r w:rsidRPr="0097394B">
        <w:rPr>
          <w:sz w:val="12"/>
        </w:rPr>
        <w:t xml:space="preserve"> </w:t>
      </w:r>
      <w:r w:rsidRPr="0097394B">
        <w:rPr>
          <w:vanish/>
          <w:sz w:val="12"/>
        </w:rPr>
        <w:t>most</w:t>
      </w:r>
      <w:r w:rsidRPr="0097394B">
        <w:rPr>
          <w:sz w:val="12"/>
        </w:rPr>
        <w:t xml:space="preserve"> </w:t>
      </w:r>
      <w:r w:rsidRPr="0097394B">
        <w:rPr>
          <w:vanish/>
          <w:sz w:val="12"/>
        </w:rPr>
        <w:t>people</w:t>
      </w:r>
      <w:r w:rsidRPr="0097394B">
        <w:rPr>
          <w:sz w:val="12"/>
        </w:rPr>
        <w:t xml:space="preserve"> </w:t>
      </w:r>
      <w:r w:rsidRPr="0097394B">
        <w:rPr>
          <w:vanish/>
          <w:sz w:val="12"/>
        </w:rPr>
        <w:t>live</w:t>
      </w:r>
      <w:r w:rsidRPr="0097394B">
        <w:rPr>
          <w:sz w:val="12"/>
        </w:rPr>
        <w:t xml:space="preserve"> </w:t>
      </w:r>
      <w:r w:rsidRPr="0097394B">
        <w:rPr>
          <w:vanish/>
          <w:sz w:val="12"/>
        </w:rPr>
        <w:t>out</w:t>
      </w:r>
      <w:r w:rsidRPr="0097394B">
        <w:rPr>
          <w:sz w:val="12"/>
        </w:rPr>
        <w:t xml:space="preserve"> </w:t>
      </w:r>
      <w:r w:rsidRPr="0097394B">
        <w:rPr>
          <w:vanish/>
          <w:sz w:val="12"/>
        </w:rPr>
        <w:t>their</w:t>
      </w:r>
      <w:r w:rsidRPr="0097394B">
        <w:rPr>
          <w:sz w:val="12"/>
        </w:rPr>
        <w:t xml:space="preserve"> </w:t>
      </w:r>
      <w:r w:rsidRPr="0097394B">
        <w:rPr>
          <w:vanish/>
          <w:sz w:val="12"/>
        </w:rPr>
        <w:t>lives</w:t>
      </w:r>
      <w:r w:rsidRPr="0097394B">
        <w:rPr>
          <w:sz w:val="12"/>
        </w:rPr>
        <w:t xml:space="preserve"> </w:t>
      </w:r>
      <w:r w:rsidRPr="0097394B">
        <w:rPr>
          <w:vanish/>
          <w:sz w:val="12"/>
        </w:rPr>
        <w:t>relatively</w:t>
      </w:r>
      <w:r w:rsidRPr="0097394B">
        <w:rPr>
          <w:sz w:val="12"/>
        </w:rPr>
        <w:t xml:space="preserve"> </w:t>
      </w:r>
      <w:r w:rsidRPr="0097394B">
        <w:rPr>
          <w:vanish/>
          <w:sz w:val="12"/>
        </w:rPr>
        <w:t>unharassed.</w:t>
      </w:r>
      <w:r w:rsidRPr="0097394B">
        <w:rPr>
          <w:sz w:val="12"/>
        </w:rPr>
        <w:t xml:space="preserve"> </w:t>
      </w:r>
      <w:r w:rsidRPr="0097394B">
        <w:rPr>
          <w:vanish/>
          <w:sz w:val="12"/>
        </w:rPr>
        <w:t>In</w:t>
      </w:r>
      <w:r w:rsidRPr="0097394B">
        <w:rPr>
          <w:sz w:val="12"/>
        </w:rPr>
        <w:t xml:space="preserve"> </w:t>
      </w:r>
      <w:r w:rsidRPr="0097394B">
        <w:rPr>
          <w:vanish/>
          <w:sz w:val="12"/>
        </w:rPr>
        <w:t>terms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politico-economic</w:t>
      </w:r>
      <w:r w:rsidRPr="0097394B">
        <w:rPr>
          <w:sz w:val="12"/>
        </w:rPr>
        <w:t xml:space="preserve"> </w:t>
      </w:r>
      <w:r w:rsidRPr="0097394B">
        <w:rPr>
          <w:vanish/>
          <w:sz w:val="12"/>
        </w:rPr>
        <w:t>(market-making)</w:t>
      </w:r>
      <w:r w:rsidRPr="0097394B">
        <w:rPr>
          <w:sz w:val="12"/>
        </w:rPr>
        <w:t xml:space="preserve"> </w:t>
      </w:r>
      <w:r w:rsidRPr="0097394B">
        <w:rPr>
          <w:vanish/>
          <w:sz w:val="12"/>
        </w:rPr>
        <w:t>dimension</w:t>
      </w:r>
      <w:r w:rsidRPr="0097394B">
        <w:rPr>
          <w:sz w:val="12"/>
        </w:rPr>
        <w:t xml:space="preserve"> </w:t>
      </w:r>
      <w:r w:rsidRPr="0097394B">
        <w:rPr>
          <w:vanish/>
          <w:sz w:val="12"/>
        </w:rPr>
        <w:t>to</w:t>
      </w:r>
      <w:r w:rsidRPr="0097394B">
        <w:rPr>
          <w:sz w:val="12"/>
        </w:rPr>
        <w:t xml:space="preserve"> </w:t>
      </w:r>
      <w:r w:rsidRPr="0097394B">
        <w:rPr>
          <w:vanish/>
          <w:sz w:val="12"/>
        </w:rPr>
        <w:t>world</w:t>
      </w:r>
      <w:r w:rsidRPr="0097394B">
        <w:rPr>
          <w:sz w:val="12"/>
        </w:rPr>
        <w:t xml:space="preserve"> </w:t>
      </w:r>
      <w:r w:rsidRPr="0097394B">
        <w:rPr>
          <w:vanish/>
          <w:sz w:val="12"/>
        </w:rPr>
        <w:t>affairs,</w:t>
      </w:r>
      <w:r w:rsidRPr="0097394B">
        <w:rPr>
          <w:sz w:val="12"/>
        </w:rPr>
        <w:t xml:space="preserve"> </w:t>
      </w:r>
      <w:r w:rsidRPr="0097394B">
        <w:rPr>
          <w:vanish/>
          <w:sz w:val="12"/>
        </w:rPr>
        <w:t>the</w:t>
      </w:r>
      <w:r w:rsidRPr="0097394B">
        <w:rPr>
          <w:sz w:val="12"/>
        </w:rPr>
        <w:t xml:space="preserve"> </w:t>
      </w:r>
      <w:r w:rsidRPr="0097394B">
        <w:rPr>
          <w:vanish/>
          <w:sz w:val="12"/>
        </w:rPr>
        <w:t>practice</w:t>
      </w:r>
      <w:r w:rsidRPr="0097394B">
        <w:rPr>
          <w:sz w:val="12"/>
        </w:rPr>
        <w:t xml:space="preserve"> </w:t>
      </w:r>
      <w:r w:rsidRPr="0097394B">
        <w:rPr>
          <w:vanish/>
          <w:sz w:val="12"/>
        </w:rPr>
        <w:t>of</w:t>
      </w:r>
      <w:r w:rsidRPr="0097394B">
        <w:rPr>
          <w:sz w:val="12"/>
        </w:rPr>
        <w:t xml:space="preserve"> </w:t>
      </w:r>
      <w:r w:rsidRPr="0097394B">
        <w:rPr>
          <w:vanish/>
          <w:sz w:val="12"/>
        </w:rPr>
        <w:t>wu-wei</w:t>
      </w:r>
      <w:r w:rsidRPr="0097394B">
        <w:rPr>
          <w:sz w:val="12"/>
        </w:rPr>
        <w:t xml:space="preserve"> </w:t>
      </w:r>
      <w:r w:rsidRPr="0097394B">
        <w:rPr>
          <w:vanish/>
          <w:sz w:val="12"/>
        </w:rPr>
        <w:t>may</w:t>
      </w:r>
      <w:r w:rsidRPr="0097394B">
        <w:rPr>
          <w:sz w:val="12"/>
        </w:rPr>
        <w:t xml:space="preserve"> </w:t>
      </w:r>
      <w:r w:rsidRPr="0097394B">
        <w:rPr>
          <w:vanish/>
          <w:sz w:val="12"/>
        </w:rPr>
        <w:t>or</w:t>
      </w:r>
      <w:r w:rsidRPr="0097394B">
        <w:rPr>
          <w:sz w:val="12"/>
        </w:rPr>
        <w:t xml:space="preserve"> </w:t>
      </w:r>
      <w:r w:rsidRPr="0097394B">
        <w:rPr>
          <w:vanish/>
          <w:sz w:val="12"/>
        </w:rPr>
        <w:t>may</w:t>
      </w:r>
      <w:r w:rsidRPr="0097394B">
        <w:rPr>
          <w:sz w:val="12"/>
        </w:rPr>
        <w:t xml:space="preserve"> </w:t>
      </w:r>
      <w:r w:rsidRPr="0097394B">
        <w:rPr>
          <w:vanish/>
          <w:sz w:val="12"/>
        </w:rPr>
        <w:t>not</w:t>
      </w:r>
      <w:r w:rsidRPr="0097394B">
        <w:rPr>
          <w:sz w:val="12"/>
        </w:rPr>
        <w:t xml:space="preserve"> </w:t>
      </w:r>
      <w:r w:rsidRPr="0097394B">
        <w:rPr>
          <w:vanish/>
          <w:sz w:val="12"/>
        </w:rPr>
        <w:t>stand</w:t>
      </w:r>
      <w:r w:rsidRPr="0097394B">
        <w:rPr>
          <w:sz w:val="12"/>
        </w:rPr>
        <w:t xml:space="preserve"> </w:t>
      </w:r>
      <w:r w:rsidRPr="0097394B">
        <w:rPr>
          <w:vanish/>
          <w:sz w:val="12"/>
        </w:rPr>
        <w:t>in</w:t>
      </w:r>
      <w:r w:rsidRPr="0097394B">
        <w:rPr>
          <w:sz w:val="12"/>
        </w:rPr>
        <w:t xml:space="preserve"> </w:t>
      </w:r>
      <w:r w:rsidRPr="0097394B">
        <w:rPr>
          <w:vanish/>
          <w:sz w:val="12"/>
        </w:rPr>
        <w:t>stark</w:t>
      </w:r>
      <w:r w:rsidRPr="0097394B">
        <w:rPr>
          <w:sz w:val="12"/>
        </w:rPr>
        <w:t xml:space="preserve"> </w:t>
      </w:r>
      <w:r w:rsidRPr="0097394B">
        <w:rPr>
          <w:vanish/>
          <w:sz w:val="12"/>
        </w:rPr>
        <w:t>contrast</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dog-eat-dog</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contemporary</w:t>
      </w:r>
      <w:r w:rsidRPr="0097394B">
        <w:rPr>
          <w:sz w:val="12"/>
        </w:rPr>
        <w:t xml:space="preserve"> </w:t>
      </w:r>
      <w:r w:rsidRPr="0097394B">
        <w:rPr>
          <w:vanish/>
          <w:sz w:val="12"/>
        </w:rPr>
        <w:t>economic</w:t>
      </w:r>
      <w:r w:rsidRPr="0097394B">
        <w:rPr>
          <w:sz w:val="12"/>
        </w:rPr>
        <w:t xml:space="preserve"> </w:t>
      </w:r>
      <w:r w:rsidRPr="0097394B">
        <w:rPr>
          <w:vanish/>
          <w:sz w:val="12"/>
        </w:rPr>
        <w:t>protectionists,</w:t>
      </w:r>
      <w:r w:rsidRPr="0097394B">
        <w:rPr>
          <w:sz w:val="12"/>
        </w:rPr>
        <w:t xml:space="preserve"> </w:t>
      </w:r>
      <w:r w:rsidRPr="0097394B">
        <w:rPr>
          <w:vanish/>
          <w:sz w:val="12"/>
        </w:rPr>
        <w:t>the</w:t>
      </w:r>
      <w:r w:rsidRPr="0097394B">
        <w:rPr>
          <w:sz w:val="12"/>
        </w:rPr>
        <w:t xml:space="preserve"> </w:t>
      </w:r>
      <w:r w:rsidRPr="0097394B">
        <w:rPr>
          <w:vanish/>
          <w:sz w:val="12"/>
        </w:rPr>
        <w:t>tit-for-tat</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marketeers,</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hail-fellow-well-met</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international</w:t>
      </w:r>
      <w:r w:rsidRPr="0097394B">
        <w:rPr>
          <w:sz w:val="12"/>
        </w:rPr>
        <w:t xml:space="preserve"> </w:t>
      </w:r>
      <w:r w:rsidRPr="0097394B">
        <w:rPr>
          <w:vanish/>
          <w:sz w:val="12"/>
        </w:rPr>
        <w:t>socialists.</w:t>
      </w:r>
      <w:r w:rsidRPr="0097394B">
        <w:rPr>
          <w:sz w:val="12"/>
        </w:rPr>
        <w:t xml:space="preserve"> </w:t>
      </w:r>
      <w:r w:rsidRPr="0097394B">
        <w:rPr>
          <w:vanish/>
          <w:sz w:val="12"/>
        </w:rPr>
        <w:t>While</w:t>
      </w:r>
      <w:r w:rsidRPr="0097394B">
        <w:rPr>
          <w:sz w:val="12"/>
        </w:rPr>
        <w:t xml:space="preserve"> </w:t>
      </w:r>
      <w:r w:rsidRPr="0097394B">
        <w:rPr>
          <w:vanish/>
          <w:sz w:val="12"/>
        </w:rPr>
        <w:t>protectionists</w:t>
      </w:r>
      <w:r w:rsidRPr="0097394B">
        <w:rPr>
          <w:sz w:val="12"/>
        </w:rPr>
        <w:t xml:space="preserve"> </w:t>
      </w:r>
      <w:r w:rsidRPr="0097394B">
        <w:rPr>
          <w:vanish/>
          <w:sz w:val="12"/>
        </w:rPr>
        <w:t>always</w:t>
      </w:r>
      <w:r w:rsidRPr="0097394B">
        <w:rPr>
          <w:sz w:val="12"/>
        </w:rPr>
        <w:t xml:space="preserve"> </w:t>
      </w:r>
      <w:r w:rsidRPr="0097394B">
        <w:rPr>
          <w:vanish/>
          <w:sz w:val="12"/>
        </w:rPr>
        <w:t>see</w:t>
      </w:r>
      <w:r w:rsidRPr="0097394B">
        <w:rPr>
          <w:sz w:val="12"/>
        </w:rPr>
        <w:t xml:space="preserve"> </w:t>
      </w:r>
      <w:r w:rsidRPr="0097394B">
        <w:rPr>
          <w:vanish/>
          <w:sz w:val="12"/>
        </w:rPr>
        <w:t>a</w:t>
      </w:r>
      <w:r w:rsidRPr="0097394B">
        <w:rPr>
          <w:sz w:val="12"/>
        </w:rPr>
        <w:t xml:space="preserve"> </w:t>
      </w:r>
      <w:r w:rsidRPr="0097394B">
        <w:rPr>
          <w:vanish/>
          <w:sz w:val="12"/>
        </w:rPr>
        <w:t>need</w:t>
      </w:r>
      <w:r w:rsidRPr="0097394B">
        <w:rPr>
          <w:sz w:val="12"/>
        </w:rPr>
        <w:t xml:space="preserve"> </w:t>
      </w:r>
      <w:r w:rsidRPr="0097394B">
        <w:rPr>
          <w:vanish/>
          <w:sz w:val="12"/>
        </w:rPr>
        <w:t>to</w:t>
      </w:r>
      <w:r w:rsidRPr="0097394B">
        <w:rPr>
          <w:sz w:val="12"/>
        </w:rPr>
        <w:t xml:space="preserve"> </w:t>
      </w:r>
      <w:r w:rsidRPr="0097394B">
        <w:rPr>
          <w:vanish/>
          <w:sz w:val="12"/>
        </w:rPr>
        <w:t>defend</w:t>
      </w:r>
      <w:r w:rsidRPr="0097394B">
        <w:rPr>
          <w:sz w:val="12"/>
        </w:rPr>
        <w:t xml:space="preserve"> </w:t>
      </w:r>
      <w:r w:rsidRPr="0097394B">
        <w:rPr>
          <w:vanish/>
          <w:sz w:val="12"/>
        </w:rPr>
        <w:t>their</w:t>
      </w:r>
      <w:r w:rsidRPr="0097394B">
        <w:rPr>
          <w:sz w:val="12"/>
        </w:rPr>
        <w:t xml:space="preserve"> </w:t>
      </w:r>
      <w:r w:rsidRPr="0097394B">
        <w:rPr>
          <w:vanish/>
          <w:sz w:val="12"/>
        </w:rPr>
        <w:t>country</w:t>
      </w:r>
      <w:r w:rsidRPr="0097394B">
        <w:rPr>
          <w:sz w:val="12"/>
        </w:rPr>
        <w:t xml:space="preserve"> </w:t>
      </w:r>
      <w:r w:rsidRPr="0097394B">
        <w:rPr>
          <w:vanish/>
          <w:sz w:val="12"/>
        </w:rPr>
        <w:t>against</w:t>
      </w:r>
      <w:r w:rsidRPr="0097394B">
        <w:rPr>
          <w:sz w:val="12"/>
        </w:rPr>
        <w:t xml:space="preserve"> </w:t>
      </w:r>
      <w:r w:rsidRPr="0097394B">
        <w:rPr>
          <w:vanish/>
          <w:sz w:val="12"/>
        </w:rPr>
        <w:t>the</w:t>
      </w:r>
      <w:r w:rsidRPr="0097394B">
        <w:rPr>
          <w:sz w:val="12"/>
        </w:rPr>
        <w:t xml:space="preserve"> </w:t>
      </w:r>
      <w:r w:rsidRPr="0097394B">
        <w:rPr>
          <w:vanish/>
          <w:sz w:val="12"/>
        </w:rPr>
        <w:t>predatory</w:t>
      </w:r>
      <w:r w:rsidRPr="0097394B">
        <w:rPr>
          <w:sz w:val="12"/>
        </w:rPr>
        <w:t xml:space="preserve"> </w:t>
      </w:r>
      <w:r w:rsidRPr="0097394B">
        <w:rPr>
          <w:vanish/>
          <w:sz w:val="12"/>
        </w:rPr>
        <w:t>behaviour</w:t>
      </w:r>
      <w:r w:rsidRPr="0097394B">
        <w:rPr>
          <w:sz w:val="12"/>
        </w:rPr>
        <w:t xml:space="preserve"> </w:t>
      </w:r>
      <w:r w:rsidRPr="0097394B">
        <w:rPr>
          <w:vanish/>
          <w:sz w:val="12"/>
        </w:rPr>
        <w:t>of</w:t>
      </w:r>
      <w:r w:rsidRPr="0097394B">
        <w:rPr>
          <w:sz w:val="12"/>
        </w:rPr>
        <w:t xml:space="preserve"> </w:t>
      </w:r>
      <w:r w:rsidRPr="0097394B">
        <w:rPr>
          <w:vanish/>
          <w:sz w:val="12"/>
        </w:rPr>
        <w:t>trading</w:t>
      </w:r>
      <w:r w:rsidRPr="0097394B">
        <w:rPr>
          <w:sz w:val="12"/>
        </w:rPr>
        <w:t xml:space="preserve"> </w:t>
      </w:r>
      <w:r w:rsidRPr="0097394B">
        <w:rPr>
          <w:vanish/>
          <w:sz w:val="12"/>
        </w:rPr>
        <w:t>and</w:t>
      </w:r>
      <w:r w:rsidRPr="0097394B">
        <w:rPr>
          <w:sz w:val="12"/>
        </w:rPr>
        <w:t xml:space="preserve"> </w:t>
      </w:r>
      <w:r w:rsidRPr="0097394B">
        <w:rPr>
          <w:vanish/>
          <w:sz w:val="12"/>
        </w:rPr>
        <w:t>investing</w:t>
      </w:r>
      <w:r w:rsidRPr="0097394B">
        <w:rPr>
          <w:sz w:val="12"/>
        </w:rPr>
        <w:t xml:space="preserve"> </w:t>
      </w:r>
      <w:r w:rsidRPr="0097394B">
        <w:rPr>
          <w:vanish/>
          <w:sz w:val="12"/>
        </w:rPr>
        <w:t>‘others’,</w:t>
      </w:r>
      <w:r w:rsidRPr="0097394B">
        <w:rPr>
          <w:sz w:val="12"/>
        </w:rPr>
        <w:t xml:space="preserve"> </w:t>
      </w:r>
      <w:r w:rsidRPr="0097394B">
        <w:rPr>
          <w:vanish/>
          <w:sz w:val="12"/>
        </w:rPr>
        <w:t>Taoists</w:t>
      </w:r>
      <w:r w:rsidRPr="0097394B">
        <w:rPr>
          <w:sz w:val="12"/>
        </w:rPr>
        <w:t xml:space="preserve"> </w:t>
      </w:r>
      <w:r w:rsidRPr="0097394B">
        <w:rPr>
          <w:vanish/>
          <w:sz w:val="12"/>
        </w:rPr>
        <w:t>may</w:t>
      </w:r>
      <w:r w:rsidRPr="0097394B">
        <w:rPr>
          <w:sz w:val="12"/>
        </w:rPr>
        <w:t xml:space="preserve"> </w:t>
      </w:r>
      <w:r w:rsidRPr="0097394B">
        <w:rPr>
          <w:vanish/>
          <w:sz w:val="12"/>
        </w:rPr>
        <w:t>or</w:t>
      </w:r>
      <w:r w:rsidRPr="0097394B">
        <w:rPr>
          <w:sz w:val="12"/>
        </w:rPr>
        <w:t xml:space="preserve"> </w:t>
      </w:r>
      <w:r w:rsidRPr="0097394B">
        <w:rPr>
          <w:vanish/>
          <w:sz w:val="12"/>
        </w:rPr>
        <w:t>may</w:t>
      </w:r>
      <w:r w:rsidRPr="0097394B">
        <w:rPr>
          <w:sz w:val="12"/>
        </w:rPr>
        <w:t xml:space="preserve"> </w:t>
      </w:r>
      <w:r w:rsidRPr="0097394B">
        <w:rPr>
          <w:vanish/>
          <w:sz w:val="12"/>
        </w:rPr>
        <w:t>not</w:t>
      </w:r>
      <w:r w:rsidRPr="0097394B">
        <w:rPr>
          <w:sz w:val="12"/>
        </w:rPr>
        <w:t xml:space="preserve"> </w:t>
      </w:r>
      <w:r w:rsidRPr="0097394B">
        <w:rPr>
          <w:vanish/>
          <w:sz w:val="12"/>
        </w:rPr>
        <w:t>feel</w:t>
      </w:r>
      <w:r w:rsidRPr="0097394B">
        <w:rPr>
          <w:sz w:val="12"/>
        </w:rPr>
        <w:t xml:space="preserve"> </w:t>
      </w:r>
      <w:r w:rsidRPr="0097394B">
        <w:rPr>
          <w:vanish/>
          <w:sz w:val="12"/>
        </w:rPr>
        <w:t>obliged</w:t>
      </w:r>
      <w:r w:rsidRPr="0097394B">
        <w:rPr>
          <w:sz w:val="12"/>
        </w:rPr>
        <w:t xml:space="preserve"> </w:t>
      </w:r>
      <w:r w:rsidRPr="0097394B">
        <w:rPr>
          <w:vanish/>
          <w:sz w:val="12"/>
        </w:rPr>
        <w:t>to</w:t>
      </w:r>
      <w:r w:rsidRPr="0097394B">
        <w:rPr>
          <w:sz w:val="12"/>
        </w:rPr>
        <w:t xml:space="preserve"> </w:t>
      </w:r>
      <w:r w:rsidRPr="0097394B">
        <w:rPr>
          <w:vanish/>
          <w:sz w:val="12"/>
        </w:rPr>
        <w:t>respond</w:t>
      </w:r>
      <w:r w:rsidRPr="0097394B">
        <w:rPr>
          <w:sz w:val="12"/>
        </w:rPr>
        <w:t xml:space="preserve"> </w:t>
      </w:r>
      <w:r w:rsidRPr="0097394B">
        <w:rPr>
          <w:vanish/>
          <w:sz w:val="12"/>
        </w:rPr>
        <w:t>with</w:t>
      </w:r>
      <w:r w:rsidRPr="0097394B">
        <w:rPr>
          <w:sz w:val="12"/>
        </w:rPr>
        <w:t xml:space="preserve"> </w:t>
      </w:r>
      <w:r w:rsidRPr="0097394B">
        <w:rPr>
          <w:vanish/>
          <w:sz w:val="12"/>
        </w:rPr>
        <w:t>economic</w:t>
      </w:r>
      <w:r w:rsidRPr="0097394B">
        <w:rPr>
          <w:sz w:val="12"/>
        </w:rPr>
        <w:t xml:space="preserve"> </w:t>
      </w:r>
      <w:r w:rsidRPr="0097394B">
        <w:rPr>
          <w:vanish/>
          <w:sz w:val="12"/>
        </w:rPr>
        <w:t>nationalism</w:t>
      </w:r>
      <w:r w:rsidRPr="0097394B">
        <w:rPr>
          <w:sz w:val="12"/>
        </w:rPr>
        <w:t xml:space="preserve"> </w:t>
      </w:r>
      <w:r w:rsidRPr="0097394B">
        <w:rPr>
          <w:vanish/>
          <w:sz w:val="12"/>
        </w:rPr>
        <w:t>of</w:t>
      </w:r>
      <w:r w:rsidRPr="0097394B">
        <w:rPr>
          <w:sz w:val="12"/>
        </w:rPr>
        <w:t xml:space="preserve"> </w:t>
      </w:r>
      <w:r w:rsidRPr="0097394B">
        <w:rPr>
          <w:vanish/>
          <w:sz w:val="12"/>
        </w:rPr>
        <w:t>this</w:t>
      </w:r>
      <w:r w:rsidRPr="0097394B">
        <w:rPr>
          <w:sz w:val="12"/>
        </w:rPr>
        <w:t xml:space="preserve"> </w:t>
      </w:r>
      <w:r w:rsidRPr="0097394B">
        <w:rPr>
          <w:vanish/>
          <w:sz w:val="12"/>
        </w:rPr>
        <w:t>sort.</w:t>
      </w:r>
      <w:r w:rsidRPr="0097394B">
        <w:rPr>
          <w:sz w:val="12"/>
        </w:rPr>
        <w:t xml:space="preserve"> </w:t>
      </w:r>
      <w:r w:rsidRPr="0097394B">
        <w:rPr>
          <w:vanish/>
          <w:sz w:val="12"/>
        </w:rPr>
        <w:t>Likewise</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free</w:t>
      </w:r>
      <w:r w:rsidRPr="0097394B">
        <w:rPr>
          <w:sz w:val="12"/>
        </w:rPr>
        <w:t xml:space="preserve"> </w:t>
      </w:r>
      <w:r w:rsidRPr="0097394B">
        <w:rPr>
          <w:vanish/>
          <w:sz w:val="12"/>
        </w:rPr>
        <w:t>trading</w:t>
      </w:r>
      <w:r w:rsidRPr="0097394B">
        <w:rPr>
          <w:sz w:val="12"/>
        </w:rPr>
        <w:t xml:space="preserve"> </w:t>
      </w:r>
      <w:r w:rsidRPr="0097394B">
        <w:rPr>
          <w:vanish/>
          <w:sz w:val="12"/>
        </w:rPr>
        <w:t>and</w:t>
      </w:r>
      <w:r w:rsidRPr="0097394B">
        <w:rPr>
          <w:sz w:val="12"/>
        </w:rPr>
        <w:t xml:space="preserve"> </w:t>
      </w:r>
      <w:r w:rsidRPr="0097394B">
        <w:rPr>
          <w:vanish/>
          <w:sz w:val="12"/>
        </w:rPr>
        <w:t>investing</w:t>
      </w:r>
      <w:r w:rsidRPr="0097394B">
        <w:rPr>
          <w:sz w:val="12"/>
        </w:rPr>
        <w:t xml:space="preserve"> </w:t>
      </w:r>
      <w:r w:rsidRPr="0097394B">
        <w:rPr>
          <w:vanish/>
          <w:sz w:val="12"/>
        </w:rPr>
        <w:t>practices</w:t>
      </w:r>
      <w:r w:rsidRPr="0097394B">
        <w:rPr>
          <w:sz w:val="12"/>
        </w:rPr>
        <w:t xml:space="preserve"> </w:t>
      </w:r>
      <w:r w:rsidRPr="0097394B">
        <w:rPr>
          <w:vanish/>
          <w:sz w:val="12"/>
        </w:rPr>
        <w:t>that</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see</w:t>
      </w:r>
      <w:r w:rsidRPr="0097394B">
        <w:rPr>
          <w:sz w:val="12"/>
        </w:rPr>
        <w:t xml:space="preserve"> </w:t>
      </w:r>
      <w:r w:rsidRPr="0097394B">
        <w:rPr>
          <w:vanish/>
          <w:sz w:val="12"/>
        </w:rPr>
        <w:t>human</w:t>
      </w:r>
      <w:r w:rsidRPr="0097394B">
        <w:rPr>
          <w:sz w:val="12"/>
        </w:rPr>
        <w:t xml:space="preserve"> </w:t>
      </w:r>
      <w:r w:rsidRPr="0097394B">
        <w:rPr>
          <w:vanish/>
          <w:sz w:val="12"/>
        </w:rPr>
        <w:t>beings</w:t>
      </w:r>
      <w:r w:rsidRPr="0097394B">
        <w:rPr>
          <w:sz w:val="12"/>
        </w:rPr>
        <w:t xml:space="preserve"> </w:t>
      </w:r>
      <w:r w:rsidRPr="0097394B">
        <w:rPr>
          <w:vanish/>
          <w:sz w:val="12"/>
        </w:rPr>
        <w:t>as</w:t>
      </w:r>
      <w:r w:rsidRPr="0097394B">
        <w:rPr>
          <w:sz w:val="12"/>
        </w:rPr>
        <w:t xml:space="preserve"> </w:t>
      </w:r>
      <w:r w:rsidRPr="0097394B">
        <w:rPr>
          <w:vanish/>
          <w:sz w:val="12"/>
        </w:rPr>
        <w:t>basically</w:t>
      </w:r>
      <w:r w:rsidRPr="0097394B">
        <w:rPr>
          <w:sz w:val="12"/>
        </w:rPr>
        <w:t xml:space="preserve"> </w:t>
      </w:r>
      <w:r w:rsidRPr="0097394B">
        <w:rPr>
          <w:vanish/>
          <w:sz w:val="12"/>
        </w:rPr>
        <w:t>calculating</w:t>
      </w:r>
      <w:r w:rsidRPr="0097394B">
        <w:rPr>
          <w:sz w:val="12"/>
        </w:rPr>
        <w:t xml:space="preserve"> </w:t>
      </w:r>
      <w:r w:rsidRPr="0097394B">
        <w:rPr>
          <w:vanish/>
          <w:sz w:val="12"/>
        </w:rPr>
        <w:t>espouse</w:t>
      </w:r>
      <w:r w:rsidRPr="0097394B">
        <w:rPr>
          <w:sz w:val="12"/>
        </w:rPr>
        <w:t xml:space="preserve"> </w:t>
      </w:r>
      <w:r w:rsidRPr="0097394B">
        <w:rPr>
          <w:vanish/>
          <w:sz w:val="12"/>
        </w:rPr>
        <w:t>(though</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te</w:t>
      </w:r>
      <w:r w:rsidRPr="0097394B">
        <w:rPr>
          <w:sz w:val="12"/>
        </w:rPr>
        <w:t xml:space="preserve"> </w:t>
      </w:r>
      <w:r w:rsidRPr="0097394B">
        <w:rPr>
          <w:vanish/>
          <w:sz w:val="12"/>
        </w:rPr>
        <w:t>ching</w:t>
      </w:r>
      <w:r w:rsidRPr="0097394B">
        <w:rPr>
          <w:sz w:val="12"/>
        </w:rPr>
        <w:t xml:space="preserve"> </w:t>
      </w:r>
      <w:r w:rsidRPr="0097394B">
        <w:rPr>
          <w:vanish/>
          <w:sz w:val="12"/>
        </w:rPr>
        <w:t>does</w:t>
      </w:r>
      <w:r w:rsidRPr="0097394B">
        <w:rPr>
          <w:sz w:val="12"/>
        </w:rPr>
        <w:t xml:space="preserve"> </w:t>
      </w:r>
      <w:r w:rsidRPr="0097394B">
        <w:rPr>
          <w:vanish/>
          <w:sz w:val="12"/>
        </w:rPr>
        <w:t>eschew</w:t>
      </w:r>
      <w:r w:rsidRPr="0097394B">
        <w:rPr>
          <w:sz w:val="12"/>
        </w:rPr>
        <w:t xml:space="preserve"> </w:t>
      </w:r>
      <w:r w:rsidRPr="0097394B">
        <w:rPr>
          <w:vanish/>
          <w:sz w:val="12"/>
        </w:rPr>
        <w:t>the</w:t>
      </w:r>
      <w:r w:rsidRPr="0097394B">
        <w:rPr>
          <w:sz w:val="12"/>
        </w:rPr>
        <w:t xml:space="preserve"> </w:t>
      </w:r>
      <w:r w:rsidRPr="0097394B">
        <w:rPr>
          <w:vanish/>
          <w:sz w:val="12"/>
        </w:rPr>
        <w:t>stimulation</w:t>
      </w:r>
      <w:r w:rsidRPr="0097394B">
        <w:rPr>
          <w:sz w:val="12"/>
        </w:rPr>
        <w:t xml:space="preserve"> </w:t>
      </w:r>
      <w:r w:rsidRPr="0097394B">
        <w:rPr>
          <w:vanish/>
          <w:sz w:val="12"/>
        </w:rPr>
        <w:t>of</w:t>
      </w:r>
      <w:r w:rsidRPr="0097394B">
        <w:rPr>
          <w:sz w:val="12"/>
        </w:rPr>
        <w:t xml:space="preserve"> </w:t>
      </w:r>
      <w:r w:rsidRPr="0097394B">
        <w:rPr>
          <w:vanish/>
          <w:sz w:val="12"/>
        </w:rPr>
        <w:t>a</w:t>
      </w:r>
      <w:r w:rsidRPr="0097394B">
        <w:rPr>
          <w:sz w:val="12"/>
        </w:rPr>
        <w:t xml:space="preserve"> </w:t>
      </w:r>
      <w:r w:rsidRPr="0097394B">
        <w:rPr>
          <w:vanish/>
          <w:sz w:val="12"/>
        </w:rPr>
        <w:t>desire</w:t>
      </w:r>
      <w:r w:rsidRPr="0097394B">
        <w:rPr>
          <w:sz w:val="12"/>
        </w:rPr>
        <w:t xml:space="preserve"> </w:t>
      </w:r>
      <w:r w:rsidRPr="0097394B">
        <w:rPr>
          <w:vanish/>
          <w:sz w:val="12"/>
        </w:rPr>
        <w:t>for</w:t>
      </w:r>
      <w:r w:rsidRPr="0097394B">
        <w:rPr>
          <w:sz w:val="12"/>
        </w:rPr>
        <w:t xml:space="preserve"> </w:t>
      </w:r>
      <w:r w:rsidRPr="0097394B">
        <w:rPr>
          <w:vanish/>
          <w:sz w:val="12"/>
        </w:rPr>
        <w:t>products</w:t>
      </w:r>
      <w:r w:rsidRPr="0097394B">
        <w:rPr>
          <w:sz w:val="12"/>
        </w:rPr>
        <w:t xml:space="preserve"> </w:t>
      </w:r>
      <w:r w:rsidRPr="0097394B">
        <w:rPr>
          <w:vanish/>
          <w:sz w:val="12"/>
        </w:rPr>
        <w:t>that</w:t>
      </w:r>
      <w:r w:rsidRPr="0097394B">
        <w:rPr>
          <w:sz w:val="12"/>
        </w:rPr>
        <w:t xml:space="preserve"> </w:t>
      </w:r>
      <w:r w:rsidRPr="0097394B">
        <w:rPr>
          <w:vanish/>
          <w:sz w:val="12"/>
        </w:rPr>
        <w:t>are</w:t>
      </w:r>
      <w:r w:rsidRPr="0097394B">
        <w:rPr>
          <w:sz w:val="12"/>
        </w:rPr>
        <w:t xml:space="preserve"> </w:t>
      </w:r>
      <w:r w:rsidRPr="0097394B">
        <w:rPr>
          <w:vanish/>
          <w:sz w:val="12"/>
        </w:rPr>
        <w:t>hard</w:t>
      </w:r>
      <w:r w:rsidRPr="0097394B">
        <w:rPr>
          <w:sz w:val="12"/>
        </w:rPr>
        <w:t xml:space="preserve"> </w:t>
      </w:r>
      <w:r w:rsidRPr="0097394B">
        <w:rPr>
          <w:vanish/>
          <w:sz w:val="12"/>
        </w:rPr>
        <w:t>to</w:t>
      </w:r>
      <w:r w:rsidRPr="0097394B">
        <w:rPr>
          <w:sz w:val="12"/>
        </w:rPr>
        <w:t xml:space="preserve"> </w:t>
      </w:r>
      <w:r w:rsidRPr="0097394B">
        <w:rPr>
          <w:vanish/>
          <w:sz w:val="12"/>
        </w:rPr>
        <w:t>get).</w:t>
      </w:r>
      <w:r w:rsidRPr="0097394B">
        <w:rPr>
          <w:sz w:val="12"/>
        </w:rPr>
        <w:t xml:space="preserve"> </w:t>
      </w:r>
      <w:r w:rsidRPr="0097394B">
        <w:rPr>
          <w:vanish/>
          <w:sz w:val="12"/>
        </w:rPr>
        <w:t>Nor</w:t>
      </w:r>
      <w:r w:rsidRPr="0097394B">
        <w:rPr>
          <w:sz w:val="12"/>
        </w:rPr>
        <w:t xml:space="preserve"> </w:t>
      </w:r>
      <w:r w:rsidRPr="0097394B">
        <w:rPr>
          <w:vanish/>
          <w:sz w:val="12"/>
        </w:rPr>
        <w:t>do</w:t>
      </w:r>
      <w:r w:rsidRPr="0097394B">
        <w:rPr>
          <w:sz w:val="12"/>
        </w:rPr>
        <w:t xml:space="preserve"> </w:t>
      </w:r>
      <w:r w:rsidRPr="0097394B">
        <w:rPr>
          <w:vanish/>
          <w:sz w:val="12"/>
        </w:rPr>
        <w:t>Taoists</w:t>
      </w:r>
      <w:r w:rsidRPr="0097394B">
        <w:rPr>
          <w:sz w:val="12"/>
        </w:rPr>
        <w:t xml:space="preserve"> </w:t>
      </w:r>
      <w:r w:rsidRPr="0097394B">
        <w:rPr>
          <w:vanish/>
          <w:sz w:val="12"/>
        </w:rPr>
        <w:t>necessarily</w:t>
      </w:r>
      <w:r w:rsidRPr="0097394B">
        <w:rPr>
          <w:sz w:val="12"/>
        </w:rPr>
        <w:t xml:space="preserve"> </w:t>
      </w:r>
      <w:r w:rsidRPr="0097394B">
        <w:rPr>
          <w:vanish/>
          <w:sz w:val="12"/>
        </w:rPr>
        <w:t>espouse</w:t>
      </w:r>
      <w:r w:rsidRPr="0097394B">
        <w:rPr>
          <w:sz w:val="12"/>
        </w:rPr>
        <w:t xml:space="preserve"> </w:t>
      </w:r>
      <w:r w:rsidRPr="0097394B">
        <w:rPr>
          <w:vanish/>
          <w:sz w:val="12"/>
        </w:rPr>
        <w:t>the</w:t>
      </w:r>
      <w:r w:rsidRPr="0097394B">
        <w:rPr>
          <w:sz w:val="12"/>
        </w:rPr>
        <w:t xml:space="preserve"> </w:t>
      </w:r>
      <w:r w:rsidRPr="0097394B">
        <w:rPr>
          <w:vanish/>
          <w:sz w:val="12"/>
        </w:rPr>
        <w:t>planned</w:t>
      </w:r>
      <w:r w:rsidRPr="0097394B">
        <w:rPr>
          <w:sz w:val="12"/>
        </w:rPr>
        <w:t xml:space="preserve"> </w:t>
      </w:r>
      <w:r w:rsidRPr="0097394B">
        <w:rPr>
          <w:vanish/>
          <w:sz w:val="12"/>
        </w:rPr>
        <w:t>production</w:t>
      </w:r>
      <w:r w:rsidRPr="0097394B">
        <w:rPr>
          <w:sz w:val="12"/>
        </w:rPr>
        <w:t xml:space="preserve"> </w:t>
      </w:r>
      <w:r w:rsidRPr="0097394B">
        <w:rPr>
          <w:vanish/>
          <w:sz w:val="12"/>
        </w:rPr>
        <w:t>and</w:t>
      </w:r>
      <w:r w:rsidRPr="0097394B">
        <w:rPr>
          <w:sz w:val="12"/>
        </w:rPr>
        <w:t xml:space="preserve"> </w:t>
      </w:r>
      <w:r w:rsidRPr="0097394B">
        <w:rPr>
          <w:vanish/>
          <w:sz w:val="12"/>
        </w:rPr>
        <w:t>distribution</w:t>
      </w:r>
      <w:r w:rsidRPr="0097394B">
        <w:rPr>
          <w:sz w:val="12"/>
        </w:rPr>
        <w:t xml:space="preserve"> </w:t>
      </w:r>
      <w:r w:rsidRPr="0097394B">
        <w:rPr>
          <w:vanish/>
          <w:sz w:val="12"/>
        </w:rPr>
        <w:t>policies</w:t>
      </w:r>
      <w:r w:rsidRPr="0097394B">
        <w:rPr>
          <w:sz w:val="12"/>
        </w:rPr>
        <w:t xml:space="preserve"> </w:t>
      </w:r>
      <w:r w:rsidRPr="0097394B">
        <w:rPr>
          <w:vanish/>
          <w:sz w:val="12"/>
        </w:rPr>
        <w:t>that</w:t>
      </w:r>
      <w:r w:rsidRPr="0097394B">
        <w:rPr>
          <w:sz w:val="12"/>
        </w:rPr>
        <w:t xml:space="preserve"> </w:t>
      </w:r>
      <w:r w:rsidRPr="0097394B">
        <w:rPr>
          <w:vanish/>
          <w:sz w:val="12"/>
        </w:rPr>
        <w:t>altruistic</w:t>
      </w:r>
      <w:r w:rsidRPr="0097394B">
        <w:rPr>
          <w:sz w:val="12"/>
        </w:rPr>
        <w:t xml:space="preserve"> </w:t>
      </w:r>
      <w:r w:rsidRPr="0097394B">
        <w:rPr>
          <w:vanish/>
          <w:sz w:val="12"/>
        </w:rPr>
        <w:t>socialists</w:t>
      </w:r>
      <w:r w:rsidRPr="0097394B">
        <w:rPr>
          <w:sz w:val="12"/>
        </w:rPr>
        <w:t xml:space="preserve"> </w:t>
      </w:r>
      <w:r w:rsidRPr="0097394B">
        <w:rPr>
          <w:vanish/>
          <w:sz w:val="12"/>
        </w:rPr>
        <w:t>find</w:t>
      </w:r>
      <w:r w:rsidRPr="0097394B">
        <w:rPr>
          <w:sz w:val="12"/>
        </w:rPr>
        <w:t xml:space="preserve"> </w:t>
      </w:r>
      <w:r w:rsidRPr="0097394B">
        <w:rPr>
          <w:vanish/>
          <w:sz w:val="12"/>
        </w:rPr>
        <w:t>most</w:t>
      </w:r>
      <w:r w:rsidRPr="0097394B">
        <w:rPr>
          <w:sz w:val="12"/>
        </w:rPr>
        <w:t xml:space="preserve"> </w:t>
      </w:r>
      <w:r w:rsidRPr="0097394B">
        <w:rPr>
          <w:vanish/>
          <w:sz w:val="12"/>
        </w:rPr>
        <w:t>congenial</w:t>
      </w:r>
      <w:r w:rsidRPr="0097394B">
        <w:rPr>
          <w:sz w:val="12"/>
        </w:rPr>
        <w:t xml:space="preserve"> </w:t>
      </w:r>
      <w:r w:rsidRPr="0097394B">
        <w:rPr>
          <w:vanish/>
          <w:sz w:val="12"/>
        </w:rPr>
        <w:t>either</w:t>
      </w:r>
      <w:r w:rsidRPr="0097394B">
        <w:rPr>
          <w:sz w:val="12"/>
        </w:rPr>
        <w:t xml:space="preserve"> </w:t>
      </w:r>
      <w:r w:rsidRPr="0097394B">
        <w:rPr>
          <w:vanish/>
          <w:sz w:val="12"/>
        </w:rPr>
        <w:t>(though</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te</w:t>
      </w:r>
      <w:r w:rsidRPr="0097394B">
        <w:rPr>
          <w:sz w:val="12"/>
        </w:rPr>
        <w:t xml:space="preserve"> </w:t>
      </w:r>
      <w:r w:rsidRPr="0097394B">
        <w:rPr>
          <w:vanish/>
          <w:sz w:val="12"/>
        </w:rPr>
        <w:t>ching</w:t>
      </w:r>
      <w:r w:rsidRPr="0097394B">
        <w:rPr>
          <w:sz w:val="12"/>
        </w:rPr>
        <w:t xml:space="preserve"> </w:t>
      </w:r>
      <w:r w:rsidRPr="0097394B">
        <w:rPr>
          <w:vanish/>
          <w:sz w:val="12"/>
        </w:rPr>
        <w:t>does</w:t>
      </w:r>
      <w:r w:rsidRPr="0097394B">
        <w:rPr>
          <w:sz w:val="12"/>
        </w:rPr>
        <w:t xml:space="preserve"> </w:t>
      </w:r>
      <w:r w:rsidRPr="0097394B">
        <w:rPr>
          <w:vanish/>
          <w:sz w:val="12"/>
        </w:rPr>
        <w:t>recommend</w:t>
      </w:r>
      <w:r w:rsidRPr="0097394B">
        <w:rPr>
          <w:sz w:val="12"/>
        </w:rPr>
        <w:t xml:space="preserve"> </w:t>
      </w:r>
      <w:r w:rsidRPr="0097394B">
        <w:rPr>
          <w:vanish/>
          <w:sz w:val="12"/>
        </w:rPr>
        <w:t>distributing</w:t>
      </w:r>
      <w:r w:rsidRPr="0097394B">
        <w:rPr>
          <w:sz w:val="12"/>
        </w:rPr>
        <w:t xml:space="preserve"> </w:t>
      </w:r>
      <w:r w:rsidRPr="0097394B">
        <w:rPr>
          <w:vanish/>
          <w:sz w:val="12"/>
        </w:rPr>
        <w:t>a</w:t>
      </w:r>
      <w:r w:rsidRPr="0097394B">
        <w:rPr>
          <w:sz w:val="12"/>
        </w:rPr>
        <w:t xml:space="preserve"> </w:t>
      </w:r>
      <w:r w:rsidRPr="0097394B">
        <w:rPr>
          <w:vanish/>
          <w:sz w:val="12"/>
        </w:rPr>
        <w:t>country’s</w:t>
      </w:r>
      <w:r w:rsidRPr="0097394B">
        <w:rPr>
          <w:sz w:val="12"/>
        </w:rPr>
        <w:t xml:space="preserve"> </w:t>
      </w:r>
      <w:r w:rsidRPr="0097394B">
        <w:rPr>
          <w:vanish/>
          <w:sz w:val="12"/>
        </w:rPr>
        <w:t>wealth</w:t>
      </w:r>
      <w:r w:rsidRPr="0097394B">
        <w:rPr>
          <w:sz w:val="12"/>
        </w:rPr>
        <w:t xml:space="preserve"> </w:t>
      </w:r>
      <w:r w:rsidRPr="0097394B">
        <w:rPr>
          <w:vanish/>
          <w:sz w:val="12"/>
        </w:rPr>
        <w:t>evenly,</w:t>
      </w:r>
      <w:r w:rsidRPr="0097394B">
        <w:rPr>
          <w:sz w:val="12"/>
        </w:rPr>
        <w:t xml:space="preserve"> </w:t>
      </w:r>
      <w:r w:rsidRPr="0097394B">
        <w:rPr>
          <w:vanish/>
          <w:sz w:val="12"/>
        </w:rPr>
        <w:t>without</w:t>
      </w:r>
      <w:r w:rsidRPr="0097394B">
        <w:rPr>
          <w:sz w:val="12"/>
        </w:rPr>
        <w:t xml:space="preserve"> </w:t>
      </w:r>
      <w:r w:rsidRPr="0097394B">
        <w:rPr>
          <w:vanish/>
          <w:sz w:val="12"/>
        </w:rPr>
        <w:t>legislating</w:t>
      </w:r>
      <w:r w:rsidRPr="0097394B">
        <w:rPr>
          <w:sz w:val="12"/>
        </w:rPr>
        <w:t xml:space="preserve"> </w:t>
      </w:r>
      <w:r w:rsidRPr="0097394B">
        <w:rPr>
          <w:vanish/>
          <w:sz w:val="12"/>
        </w:rPr>
        <w:t>kindness).</w:t>
      </w:r>
      <w:r w:rsidRPr="0097394B">
        <w:rPr>
          <w:sz w:val="12"/>
        </w:rPr>
        <w:t xml:space="preserve"> </w:t>
      </w:r>
      <w:r w:rsidRPr="0097394B">
        <w:rPr>
          <w:vanish/>
          <w:sz w:val="12"/>
        </w:rPr>
        <w:t>If</w:t>
      </w:r>
      <w:r w:rsidRPr="0097394B">
        <w:rPr>
          <w:sz w:val="12"/>
        </w:rPr>
        <w:t xml:space="preserve"> </w:t>
      </w:r>
      <w:r w:rsidRPr="0097394B">
        <w:rPr>
          <w:vanish/>
          <w:sz w:val="12"/>
        </w:rPr>
        <w:t>we</w:t>
      </w:r>
      <w:r w:rsidRPr="0097394B">
        <w:rPr>
          <w:sz w:val="12"/>
        </w:rPr>
        <w:t xml:space="preserve"> </w:t>
      </w:r>
      <w:r w:rsidRPr="0097394B">
        <w:rPr>
          <w:vanish/>
          <w:sz w:val="12"/>
        </w:rPr>
        <w:t>focus</w:t>
      </w:r>
      <w:r w:rsidRPr="0097394B">
        <w:rPr>
          <w:sz w:val="12"/>
        </w:rPr>
        <w:t xml:space="preserve"> </w:t>
      </w:r>
      <w:r w:rsidRPr="0097394B">
        <w:rPr>
          <w:vanish/>
          <w:sz w:val="12"/>
        </w:rPr>
        <w:t>upon</w:t>
      </w:r>
      <w:r w:rsidRPr="0097394B">
        <w:rPr>
          <w:sz w:val="12"/>
        </w:rPr>
        <w:t xml:space="preserve"> </w:t>
      </w:r>
      <w:r w:rsidRPr="0097394B">
        <w:rPr>
          <w:vanish/>
          <w:sz w:val="12"/>
        </w:rPr>
        <w:t>issues</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with</w:t>
      </w:r>
      <w:r w:rsidRPr="0097394B">
        <w:rPr>
          <w:sz w:val="12"/>
        </w:rPr>
        <w:t xml:space="preserve"> </w:t>
      </w:r>
      <w:r w:rsidRPr="0097394B">
        <w:rPr>
          <w:vanish/>
          <w:sz w:val="12"/>
        </w:rPr>
        <w:t>global</w:t>
      </w:r>
      <w:r w:rsidRPr="0097394B">
        <w:rPr>
          <w:sz w:val="12"/>
        </w:rPr>
        <w:t xml:space="preserve"> </w:t>
      </w:r>
      <w:r w:rsidRPr="0097394B">
        <w:rPr>
          <w:vanish/>
          <w:sz w:val="12"/>
        </w:rPr>
        <w:t>economic</w:t>
      </w:r>
      <w:r w:rsidRPr="0097394B">
        <w:rPr>
          <w:sz w:val="12"/>
        </w:rPr>
        <w:t xml:space="preserve"> </w:t>
      </w:r>
      <w:r w:rsidRPr="0097394B">
        <w:rPr>
          <w:vanish/>
          <w:sz w:val="12"/>
        </w:rPr>
        <w:t>development</w:t>
      </w:r>
      <w:r w:rsidRPr="0097394B">
        <w:rPr>
          <w:sz w:val="12"/>
        </w:rPr>
        <w:t xml:space="preserve"> </w:t>
      </w:r>
      <w:r w:rsidRPr="0097394B">
        <w:rPr>
          <w:vanish/>
          <w:sz w:val="12"/>
        </w:rPr>
        <w:t>and</w:t>
      </w:r>
      <w:r w:rsidRPr="0097394B">
        <w:rPr>
          <w:sz w:val="12"/>
        </w:rPr>
        <w:t xml:space="preserve"> </w:t>
      </w:r>
      <w:r w:rsidRPr="0097394B">
        <w:rPr>
          <w:vanish/>
          <w:sz w:val="12"/>
        </w:rPr>
        <w:t>human</w:t>
      </w:r>
      <w:r w:rsidRPr="0097394B">
        <w:rPr>
          <w:sz w:val="12"/>
        </w:rPr>
        <w:t xml:space="preserve"> </w:t>
      </w:r>
      <w:r w:rsidRPr="0097394B">
        <w:rPr>
          <w:vanish/>
          <w:sz w:val="12"/>
        </w:rPr>
        <w:t>want,</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see</w:t>
      </w:r>
      <w:r w:rsidRPr="0097394B">
        <w:rPr>
          <w:sz w:val="12"/>
        </w:rPr>
        <w:t xml:space="preserve"> </w:t>
      </w:r>
      <w:r w:rsidRPr="0097394B">
        <w:rPr>
          <w:vanish/>
          <w:sz w:val="12"/>
        </w:rPr>
        <w:t>that</w:t>
      </w:r>
      <w:r w:rsidRPr="0097394B">
        <w:rPr>
          <w:sz w:val="12"/>
        </w:rPr>
        <w:t xml:space="preserve"> </w:t>
      </w:r>
      <w:r w:rsidRPr="0097394B">
        <w:rPr>
          <w:vanish/>
          <w:sz w:val="12"/>
        </w:rPr>
        <w:t>Taoists</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constrained</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languages</w:t>
      </w:r>
      <w:r w:rsidRPr="0097394B">
        <w:rPr>
          <w:sz w:val="12"/>
        </w:rPr>
        <w:t xml:space="preserve"> </w:t>
      </w:r>
      <w:r w:rsidRPr="0097394B">
        <w:rPr>
          <w:vanish/>
          <w:sz w:val="12"/>
        </w:rPr>
        <w:t>currently</w:t>
      </w:r>
      <w:r w:rsidRPr="0097394B">
        <w:rPr>
          <w:sz w:val="12"/>
        </w:rPr>
        <w:t xml:space="preserve"> </w:t>
      </w:r>
      <w:r w:rsidRPr="0097394B">
        <w:rPr>
          <w:vanish/>
          <w:sz w:val="12"/>
        </w:rPr>
        <w:t>used</w:t>
      </w:r>
      <w:r w:rsidRPr="0097394B">
        <w:rPr>
          <w:sz w:val="12"/>
        </w:rPr>
        <w:t xml:space="preserve"> </w:t>
      </w:r>
      <w:r w:rsidRPr="0097394B">
        <w:rPr>
          <w:vanish/>
          <w:sz w:val="12"/>
        </w:rPr>
        <w:t>here</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their</w:t>
      </w:r>
      <w:r w:rsidRPr="0097394B">
        <w:rPr>
          <w:sz w:val="12"/>
        </w:rPr>
        <w:t xml:space="preserve"> </w:t>
      </w:r>
      <w:r w:rsidRPr="0097394B">
        <w:rPr>
          <w:vanish/>
          <w:sz w:val="12"/>
        </w:rPr>
        <w:t>thinking</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wu-wei</w:t>
      </w:r>
      <w:r w:rsidRPr="0097394B">
        <w:rPr>
          <w:sz w:val="12"/>
        </w:rPr>
        <w:t xml:space="preserve"> </w:t>
      </w:r>
      <w:r w:rsidRPr="0097394B">
        <w:rPr>
          <w:vanish/>
          <w:sz w:val="12"/>
        </w:rPr>
        <w:t>frees</w:t>
      </w:r>
      <w:r w:rsidRPr="0097394B">
        <w:rPr>
          <w:sz w:val="12"/>
        </w:rPr>
        <w:t xml:space="preserve"> </w:t>
      </w:r>
      <w:r w:rsidRPr="0097394B">
        <w:rPr>
          <w:vanish/>
          <w:sz w:val="12"/>
        </w:rPr>
        <w:t>us</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constraints</w:t>
      </w:r>
      <w:r w:rsidRPr="0097394B">
        <w:rPr>
          <w:sz w:val="12"/>
        </w:rPr>
        <w:t xml:space="preserve"> </w:t>
      </w:r>
      <w:r w:rsidRPr="0097394B">
        <w:rPr>
          <w:vanish/>
          <w:sz w:val="12"/>
        </w:rPr>
        <w:t>these</w:t>
      </w:r>
      <w:r w:rsidRPr="0097394B">
        <w:rPr>
          <w:sz w:val="12"/>
        </w:rPr>
        <w:t xml:space="preserve"> </w:t>
      </w:r>
      <w:r w:rsidRPr="0097394B">
        <w:rPr>
          <w:vanish/>
          <w:sz w:val="12"/>
        </w:rPr>
        <w:t>languages</w:t>
      </w:r>
      <w:r w:rsidRPr="0097394B">
        <w:rPr>
          <w:sz w:val="12"/>
        </w:rPr>
        <w:t xml:space="preserve"> </w:t>
      </w:r>
      <w:r w:rsidRPr="0097394B">
        <w:rPr>
          <w:vanish/>
          <w:sz w:val="12"/>
        </w:rPr>
        <w:t>impose.</w:t>
      </w:r>
      <w:r w:rsidRPr="0097394B">
        <w:rPr>
          <w:sz w:val="12"/>
        </w:rPr>
        <w:t xml:space="preserve"> </w:t>
      </w:r>
      <w:r w:rsidRPr="0097394B">
        <w:rPr>
          <w:vanish/>
          <w:sz w:val="12"/>
        </w:rPr>
        <w:t>This</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mean</w:t>
      </w:r>
      <w:r w:rsidRPr="0097394B">
        <w:rPr>
          <w:sz w:val="12"/>
        </w:rPr>
        <w:t xml:space="preserve"> </w:t>
      </w:r>
      <w:r w:rsidRPr="0097394B">
        <w:rPr>
          <w:vanish/>
          <w:sz w:val="12"/>
        </w:rPr>
        <w:t>that</w:t>
      </w:r>
      <w:r w:rsidRPr="0097394B">
        <w:rPr>
          <w:sz w:val="12"/>
        </w:rPr>
        <w:t xml:space="preserve"> </w:t>
      </w:r>
      <w:r w:rsidRPr="0097394B">
        <w:rPr>
          <w:vanish/>
          <w:sz w:val="12"/>
        </w:rPr>
        <w:t>wu-wei</w:t>
      </w:r>
      <w:r w:rsidRPr="0097394B">
        <w:rPr>
          <w:sz w:val="12"/>
        </w:rPr>
        <w:t xml:space="preserve"> </w:t>
      </w:r>
      <w:r w:rsidRPr="0097394B">
        <w:rPr>
          <w:vanish/>
          <w:sz w:val="12"/>
        </w:rPr>
        <w:t>prescribes</w:t>
      </w:r>
      <w:r w:rsidRPr="0097394B">
        <w:rPr>
          <w:sz w:val="12"/>
        </w:rPr>
        <w:t xml:space="preserve"> </w:t>
      </w:r>
      <w:r w:rsidRPr="0097394B">
        <w:rPr>
          <w:vanish/>
          <w:sz w:val="12"/>
        </w:rPr>
        <w:t>set</w:t>
      </w:r>
      <w:r w:rsidRPr="0097394B">
        <w:rPr>
          <w:sz w:val="12"/>
        </w:rPr>
        <w:t xml:space="preserve"> </w:t>
      </w:r>
      <w:r w:rsidRPr="0097394B">
        <w:rPr>
          <w:vanish/>
          <w:sz w:val="12"/>
        </w:rPr>
        <w:t>developmental</w:t>
      </w:r>
      <w:r w:rsidRPr="0097394B">
        <w:rPr>
          <w:sz w:val="12"/>
        </w:rPr>
        <w:t xml:space="preserve"> </w:t>
      </w:r>
      <w:r w:rsidRPr="0097394B">
        <w:rPr>
          <w:vanish/>
          <w:sz w:val="12"/>
        </w:rPr>
        <w:t>policies</w:t>
      </w:r>
      <w:r w:rsidRPr="0097394B">
        <w:rPr>
          <w:sz w:val="12"/>
        </w:rPr>
        <w:t xml:space="preserve"> </w:t>
      </w:r>
      <w:r w:rsidRPr="0097394B">
        <w:rPr>
          <w:vanish/>
          <w:sz w:val="12"/>
        </w:rPr>
        <w:t>of</w:t>
      </w:r>
      <w:r w:rsidRPr="0097394B">
        <w:rPr>
          <w:sz w:val="12"/>
        </w:rPr>
        <w:t xml:space="preserve"> </w:t>
      </w:r>
      <w:r w:rsidRPr="0097394B">
        <w:rPr>
          <w:vanish/>
          <w:sz w:val="12"/>
        </w:rPr>
        <w:t>some</w:t>
      </w:r>
      <w:r w:rsidRPr="0097394B">
        <w:rPr>
          <w:sz w:val="12"/>
        </w:rPr>
        <w:t xml:space="preserve"> </w:t>
      </w:r>
      <w:r w:rsidRPr="0097394B">
        <w:rPr>
          <w:vanish/>
          <w:sz w:val="12"/>
        </w:rPr>
        <w:t>other</w:t>
      </w:r>
      <w:r w:rsidRPr="0097394B">
        <w:rPr>
          <w:sz w:val="12"/>
        </w:rPr>
        <w:t xml:space="preserve"> </w:t>
      </w:r>
      <w:r w:rsidRPr="0097394B">
        <w:rPr>
          <w:vanish/>
          <w:sz w:val="12"/>
        </w:rPr>
        <w:t>kind,</w:t>
      </w:r>
      <w:r w:rsidRPr="0097394B">
        <w:rPr>
          <w:sz w:val="12"/>
        </w:rPr>
        <w:t xml:space="preserve"> </w:t>
      </w:r>
      <w:r w:rsidRPr="0097394B">
        <w:rPr>
          <w:vanish/>
          <w:sz w:val="12"/>
        </w:rPr>
        <w:t>or</w:t>
      </w:r>
      <w:r w:rsidRPr="0097394B">
        <w:rPr>
          <w:sz w:val="12"/>
        </w:rPr>
        <w:t xml:space="preserve"> </w:t>
      </w:r>
      <w:r w:rsidRPr="0097394B">
        <w:rPr>
          <w:vanish/>
          <w:sz w:val="12"/>
        </w:rPr>
        <w:t>has</w:t>
      </w:r>
      <w:r w:rsidRPr="0097394B">
        <w:rPr>
          <w:sz w:val="12"/>
        </w:rPr>
        <w:t xml:space="preserve"> </w:t>
      </w:r>
      <w:r w:rsidRPr="0097394B">
        <w:rPr>
          <w:vanish/>
          <w:sz w:val="12"/>
        </w:rPr>
        <w:t>a</w:t>
      </w:r>
      <w:r w:rsidRPr="0097394B">
        <w:rPr>
          <w:sz w:val="12"/>
        </w:rPr>
        <w:t xml:space="preserve"> </w:t>
      </w:r>
      <w:r w:rsidRPr="0097394B">
        <w:rPr>
          <w:vanish/>
          <w:sz w:val="12"/>
        </w:rPr>
        <w:t>solution</w:t>
      </w:r>
      <w:r w:rsidRPr="0097394B">
        <w:rPr>
          <w:sz w:val="12"/>
        </w:rPr>
        <w:t xml:space="preserve"> </w:t>
      </w:r>
      <w:r w:rsidRPr="0097394B">
        <w:rPr>
          <w:vanish/>
          <w:sz w:val="12"/>
        </w:rPr>
        <w:t>it</w:t>
      </w:r>
      <w:r w:rsidRPr="0097394B">
        <w:rPr>
          <w:sz w:val="12"/>
        </w:rPr>
        <w:t xml:space="preserve"> </w:t>
      </w:r>
      <w:r w:rsidRPr="0097394B">
        <w:rPr>
          <w:vanish/>
          <w:sz w:val="12"/>
        </w:rPr>
        <w:t>can</w:t>
      </w:r>
      <w:r w:rsidRPr="0097394B">
        <w:rPr>
          <w:sz w:val="12"/>
        </w:rPr>
        <w:t xml:space="preserve"> </w:t>
      </w:r>
      <w:r w:rsidRPr="0097394B">
        <w:rPr>
          <w:vanish/>
          <w:sz w:val="12"/>
        </w:rPr>
        <w:t>bring</w:t>
      </w:r>
      <w:r w:rsidRPr="0097394B">
        <w:rPr>
          <w:sz w:val="12"/>
        </w:rPr>
        <w:t xml:space="preserve"> </w:t>
      </w:r>
      <w:r w:rsidRPr="0097394B">
        <w:rPr>
          <w:vanish/>
          <w:sz w:val="12"/>
        </w:rPr>
        <w:t>to</w:t>
      </w:r>
      <w:r w:rsidRPr="0097394B">
        <w:rPr>
          <w:sz w:val="12"/>
        </w:rPr>
        <w:t xml:space="preserve"> </w:t>
      </w:r>
      <w:r w:rsidRPr="0097394B">
        <w:rPr>
          <w:vanish/>
          <w:sz w:val="12"/>
        </w:rPr>
        <w:t>bear</w:t>
      </w:r>
      <w:r w:rsidRPr="0097394B">
        <w:rPr>
          <w:sz w:val="12"/>
        </w:rPr>
        <w:t xml:space="preserve"> </w:t>
      </w:r>
      <w:r w:rsidRPr="0097394B">
        <w:rPr>
          <w:vanish/>
          <w:sz w:val="12"/>
        </w:rPr>
        <w:t>upon</w:t>
      </w:r>
      <w:r w:rsidRPr="0097394B">
        <w:rPr>
          <w:sz w:val="12"/>
        </w:rPr>
        <w:t xml:space="preserve"> </w:t>
      </w:r>
      <w:r w:rsidRPr="0097394B">
        <w:rPr>
          <w:vanish/>
          <w:sz w:val="12"/>
        </w:rPr>
        <w:t>a</w:t>
      </w:r>
      <w:r w:rsidRPr="0097394B">
        <w:rPr>
          <w:sz w:val="12"/>
        </w:rPr>
        <w:t xml:space="preserve"> </w:t>
      </w:r>
      <w:r w:rsidRPr="0097394B">
        <w:rPr>
          <w:vanish/>
          <w:sz w:val="12"/>
        </w:rPr>
        <w:t>specific</w:t>
      </w:r>
      <w:r w:rsidRPr="0097394B">
        <w:rPr>
          <w:sz w:val="12"/>
        </w:rPr>
        <w:t xml:space="preserve"> </w:t>
      </w:r>
      <w:r w:rsidRPr="0097394B">
        <w:rPr>
          <w:vanish/>
          <w:sz w:val="12"/>
        </w:rPr>
        <w:t>famine</w:t>
      </w:r>
      <w:r w:rsidRPr="0097394B">
        <w:rPr>
          <w:sz w:val="12"/>
        </w:rPr>
        <w:t xml:space="preserve"> </w:t>
      </w:r>
      <w:r w:rsidRPr="0097394B">
        <w:rPr>
          <w:vanish/>
          <w:sz w:val="12"/>
        </w:rPr>
        <w:t>(though</w:t>
      </w:r>
      <w:r w:rsidRPr="0097394B">
        <w:rPr>
          <w:sz w:val="12"/>
        </w:rPr>
        <w:t xml:space="preserve"> </w:t>
      </w:r>
      <w:r w:rsidRPr="0097394B">
        <w:rPr>
          <w:vanish/>
          <w:sz w:val="12"/>
        </w:rPr>
        <w:t>Taoism</w:t>
      </w:r>
      <w:r w:rsidRPr="0097394B">
        <w:rPr>
          <w:sz w:val="12"/>
        </w:rPr>
        <w:t xml:space="preserve"> </w:t>
      </w:r>
      <w:r w:rsidRPr="0097394B">
        <w:rPr>
          <w:vanish/>
          <w:sz w:val="12"/>
        </w:rPr>
        <w:t>does</w:t>
      </w:r>
      <w:r w:rsidRPr="0097394B">
        <w:rPr>
          <w:sz w:val="12"/>
        </w:rPr>
        <w:t xml:space="preserve"> </w:t>
      </w:r>
      <w:r w:rsidRPr="0097394B">
        <w:rPr>
          <w:vanish/>
          <w:sz w:val="12"/>
        </w:rPr>
        <w:t>enjoin</w:t>
      </w:r>
      <w:r w:rsidRPr="0097394B">
        <w:rPr>
          <w:sz w:val="12"/>
        </w:rPr>
        <w:t xml:space="preserve"> </w:t>
      </w:r>
      <w:r w:rsidRPr="0097394B">
        <w:rPr>
          <w:vanish/>
          <w:sz w:val="12"/>
        </w:rPr>
        <w:t>us</w:t>
      </w:r>
      <w:r w:rsidRPr="0097394B">
        <w:rPr>
          <w:sz w:val="12"/>
        </w:rPr>
        <w:t xml:space="preserve"> </w:t>
      </w:r>
      <w:r w:rsidRPr="0097394B">
        <w:rPr>
          <w:vanish/>
          <w:sz w:val="12"/>
        </w:rPr>
        <w:t>to</w:t>
      </w:r>
      <w:r w:rsidRPr="0097394B">
        <w:rPr>
          <w:sz w:val="12"/>
        </w:rPr>
        <w:t xml:space="preserve"> </w:t>
      </w:r>
      <w:r w:rsidRPr="0097394B">
        <w:rPr>
          <w:vanish/>
          <w:sz w:val="12"/>
        </w:rPr>
        <w:t>be</w:t>
      </w:r>
      <w:r w:rsidRPr="0097394B">
        <w:rPr>
          <w:sz w:val="12"/>
        </w:rPr>
        <w:t xml:space="preserve"> </w:t>
      </w:r>
      <w:r w:rsidRPr="0097394B">
        <w:rPr>
          <w:vanish/>
          <w:sz w:val="12"/>
        </w:rPr>
        <w:t>frugal</w:t>
      </w:r>
      <w:r w:rsidRPr="0097394B">
        <w:rPr>
          <w:sz w:val="12"/>
        </w:rPr>
        <w:t xml:space="preserve"> </w:t>
      </w:r>
      <w:r w:rsidRPr="0097394B">
        <w:rPr>
          <w:vanish/>
          <w:sz w:val="12"/>
        </w:rPr>
        <w:t>and</w:t>
      </w:r>
      <w:r w:rsidRPr="0097394B">
        <w:rPr>
          <w:sz w:val="12"/>
        </w:rPr>
        <w:t xml:space="preserve"> </w:t>
      </w:r>
      <w:r w:rsidRPr="0097394B">
        <w:rPr>
          <w:vanish/>
          <w:sz w:val="12"/>
        </w:rPr>
        <w:t>content,</w:t>
      </w:r>
      <w:r w:rsidRPr="0097394B">
        <w:rPr>
          <w:sz w:val="12"/>
        </w:rPr>
        <w:t xml:space="preserve"> </w:t>
      </w:r>
      <w:r w:rsidRPr="0097394B">
        <w:rPr>
          <w:vanish/>
          <w:sz w:val="12"/>
        </w:rPr>
        <w:t>foster</w:t>
      </w:r>
      <w:r w:rsidRPr="0097394B">
        <w:rPr>
          <w:sz w:val="12"/>
        </w:rPr>
        <w:t xml:space="preserve"> </w:t>
      </w:r>
      <w:r w:rsidRPr="0097394B">
        <w:rPr>
          <w:vanish/>
          <w:sz w:val="12"/>
        </w:rPr>
        <w:t>the</w:t>
      </w:r>
      <w:r w:rsidRPr="0097394B">
        <w:rPr>
          <w:sz w:val="12"/>
        </w:rPr>
        <w:t xml:space="preserve"> </w:t>
      </w:r>
      <w:r w:rsidRPr="0097394B">
        <w:rPr>
          <w:vanish/>
          <w:sz w:val="12"/>
        </w:rPr>
        <w:t>welfare</w:t>
      </w:r>
      <w:r w:rsidRPr="0097394B">
        <w:rPr>
          <w:sz w:val="12"/>
        </w:rPr>
        <w:t xml:space="preserve"> </w:t>
      </w:r>
      <w:r w:rsidRPr="0097394B">
        <w:rPr>
          <w:vanish/>
          <w:sz w:val="12"/>
        </w:rPr>
        <w:t>of</w:t>
      </w:r>
      <w:r w:rsidRPr="0097394B">
        <w:rPr>
          <w:sz w:val="12"/>
        </w:rPr>
        <w:t xml:space="preserve"> </w:t>
      </w:r>
      <w:r w:rsidRPr="0097394B">
        <w:rPr>
          <w:vanish/>
          <w:sz w:val="12"/>
        </w:rPr>
        <w:t>ordinary</w:t>
      </w:r>
      <w:r w:rsidRPr="0097394B">
        <w:rPr>
          <w:sz w:val="12"/>
        </w:rPr>
        <w:t xml:space="preserve"> </w:t>
      </w:r>
      <w:r w:rsidRPr="0097394B">
        <w:rPr>
          <w:vanish/>
          <w:sz w:val="12"/>
        </w:rPr>
        <w:t>people,</w:t>
      </w:r>
      <w:r w:rsidRPr="0097394B">
        <w:rPr>
          <w:sz w:val="12"/>
        </w:rPr>
        <w:t xml:space="preserve"> </w:t>
      </w:r>
      <w:r w:rsidRPr="0097394B">
        <w:rPr>
          <w:vanish/>
          <w:sz w:val="12"/>
        </w:rPr>
        <w:t>and</w:t>
      </w:r>
      <w:r w:rsidRPr="0097394B">
        <w:rPr>
          <w:sz w:val="12"/>
        </w:rPr>
        <w:t xml:space="preserve"> </w:t>
      </w:r>
      <w:r w:rsidRPr="0097394B">
        <w:rPr>
          <w:vanish/>
          <w:sz w:val="12"/>
        </w:rPr>
        <w:t>not</w:t>
      </w:r>
      <w:r w:rsidRPr="0097394B">
        <w:rPr>
          <w:sz w:val="12"/>
        </w:rPr>
        <w:t xml:space="preserve"> </w:t>
      </w:r>
      <w:r w:rsidRPr="0097394B">
        <w:rPr>
          <w:vanish/>
          <w:sz w:val="12"/>
        </w:rPr>
        <w:t>exalt</w:t>
      </w:r>
      <w:r w:rsidRPr="0097394B">
        <w:rPr>
          <w:sz w:val="12"/>
        </w:rPr>
        <w:t xml:space="preserve"> </w:t>
      </w:r>
      <w:r w:rsidRPr="0097394B">
        <w:rPr>
          <w:vanish/>
          <w:sz w:val="12"/>
        </w:rPr>
        <w:t>riches).</w:t>
      </w:r>
      <w:r w:rsidRPr="0097394B">
        <w:rPr>
          <w:sz w:val="12"/>
        </w:rPr>
        <w:t xml:space="preserve"> </w:t>
      </w:r>
      <w:r w:rsidRPr="0097394B">
        <w:rPr>
          <w:vanish/>
          <w:sz w:val="12"/>
        </w:rPr>
        <w:t>It</w:t>
      </w:r>
      <w:r w:rsidRPr="0097394B">
        <w:rPr>
          <w:sz w:val="12"/>
        </w:rPr>
        <w:t xml:space="preserve"> </w:t>
      </w:r>
      <w:r w:rsidRPr="0097394B">
        <w:rPr>
          <w:vanish/>
          <w:sz w:val="12"/>
        </w:rPr>
        <w:t>does</w:t>
      </w:r>
      <w:r w:rsidRPr="0097394B">
        <w:rPr>
          <w:sz w:val="12"/>
        </w:rPr>
        <w:t xml:space="preserve"> </w:t>
      </w:r>
      <w:r w:rsidRPr="0097394B">
        <w:rPr>
          <w:vanish/>
          <w:sz w:val="12"/>
        </w:rPr>
        <w:t>mean</w:t>
      </w:r>
      <w:r w:rsidRPr="0097394B">
        <w:rPr>
          <w:sz w:val="12"/>
        </w:rPr>
        <w:t xml:space="preserve"> </w:t>
      </w:r>
      <w:r w:rsidRPr="0097394B">
        <w:rPr>
          <w:vanish/>
          <w:sz w:val="12"/>
        </w:rPr>
        <w:t>that</w:t>
      </w:r>
      <w:r w:rsidRPr="0097394B">
        <w:rPr>
          <w:sz w:val="12"/>
        </w:rPr>
        <w:t xml:space="preserve"> </w:t>
      </w:r>
      <w:r w:rsidRPr="0097394B">
        <w:rPr>
          <w:vanish/>
          <w:sz w:val="12"/>
        </w:rPr>
        <w:t>wu-wei</w:t>
      </w:r>
      <w:r w:rsidRPr="0097394B">
        <w:rPr>
          <w:sz w:val="12"/>
        </w:rPr>
        <w:t xml:space="preserve"> </w:t>
      </w:r>
      <w:r w:rsidRPr="0097394B">
        <w:rPr>
          <w:vanish/>
          <w:sz w:val="12"/>
        </w:rPr>
        <w:t>will</w:t>
      </w:r>
      <w:r w:rsidRPr="0097394B">
        <w:rPr>
          <w:sz w:val="12"/>
        </w:rPr>
        <w:t xml:space="preserve"> </w:t>
      </w:r>
      <w:r w:rsidRPr="0097394B">
        <w:rPr>
          <w:vanish/>
          <w:sz w:val="12"/>
        </w:rPr>
        <w:t>always</w:t>
      </w:r>
      <w:r w:rsidRPr="0097394B">
        <w:rPr>
          <w:sz w:val="12"/>
        </w:rPr>
        <w:t xml:space="preserve"> </w:t>
      </w:r>
      <w:r w:rsidRPr="0097394B">
        <w:rPr>
          <w:vanish/>
          <w:sz w:val="12"/>
        </w:rPr>
        <w:t>see</w:t>
      </w:r>
      <w:r w:rsidRPr="0097394B">
        <w:rPr>
          <w:sz w:val="12"/>
        </w:rPr>
        <w:t xml:space="preserve"> </w:t>
      </w:r>
      <w:r w:rsidRPr="0097394B">
        <w:rPr>
          <w:vanish/>
          <w:sz w:val="12"/>
        </w:rPr>
        <w:t>economic</w:t>
      </w:r>
      <w:r w:rsidRPr="0097394B">
        <w:rPr>
          <w:sz w:val="12"/>
        </w:rPr>
        <w:t xml:space="preserve"> </w:t>
      </w:r>
      <w:r w:rsidRPr="0097394B">
        <w:rPr>
          <w:vanish/>
          <w:sz w:val="12"/>
        </w:rPr>
        <w:t>well-being</w:t>
      </w:r>
      <w:r w:rsidRPr="0097394B">
        <w:rPr>
          <w:sz w:val="12"/>
        </w:rPr>
        <w:t xml:space="preserve"> </w:t>
      </w:r>
      <w:r w:rsidRPr="0097394B">
        <w:rPr>
          <w:vanish/>
          <w:sz w:val="12"/>
        </w:rPr>
        <w:t>as</w:t>
      </w:r>
      <w:r w:rsidRPr="0097394B">
        <w:rPr>
          <w:sz w:val="12"/>
        </w:rPr>
        <w:t xml:space="preserve"> </w:t>
      </w:r>
      <w:r w:rsidRPr="0097394B">
        <w:rPr>
          <w:vanish/>
          <w:sz w:val="12"/>
        </w:rPr>
        <w:t>part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security</w:t>
      </w:r>
      <w:r w:rsidRPr="0097394B">
        <w:rPr>
          <w:sz w:val="12"/>
        </w:rPr>
        <w:t xml:space="preserve"> </w:t>
      </w:r>
      <w:r w:rsidRPr="0097394B">
        <w:rPr>
          <w:vanish/>
          <w:sz w:val="12"/>
        </w:rPr>
        <w:t>equation,</w:t>
      </w:r>
      <w:r w:rsidRPr="0097394B">
        <w:rPr>
          <w:sz w:val="12"/>
        </w:rPr>
        <w:t xml:space="preserve"> </w:t>
      </w:r>
      <w:r w:rsidRPr="0097394B">
        <w:rPr>
          <w:vanish/>
          <w:sz w:val="12"/>
        </w:rPr>
        <w:t>however,</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still</w:t>
      </w:r>
      <w:r w:rsidRPr="0097394B">
        <w:rPr>
          <w:sz w:val="12"/>
        </w:rPr>
        <w:t xml:space="preserve"> </w:t>
      </w:r>
      <w:r w:rsidRPr="0097394B">
        <w:rPr>
          <w:vanish/>
          <w:sz w:val="12"/>
        </w:rPr>
        <w:t>not</w:t>
      </w:r>
      <w:r w:rsidRPr="0097394B">
        <w:rPr>
          <w:sz w:val="12"/>
        </w:rPr>
        <w:t xml:space="preserve"> </w:t>
      </w:r>
      <w:r w:rsidRPr="0097394B">
        <w:rPr>
          <w:vanish/>
          <w:sz w:val="12"/>
        </w:rPr>
        <w:t>an</w:t>
      </w:r>
      <w:r w:rsidRPr="0097394B">
        <w:rPr>
          <w:sz w:val="12"/>
        </w:rPr>
        <w:t xml:space="preserve"> </w:t>
      </w:r>
      <w:r w:rsidRPr="0097394B">
        <w:rPr>
          <w:vanish/>
          <w:sz w:val="12"/>
        </w:rPr>
        <w:t>acknowledged</w:t>
      </w:r>
      <w:r w:rsidRPr="0097394B">
        <w:rPr>
          <w:sz w:val="12"/>
        </w:rPr>
        <w:t xml:space="preserve"> </w:t>
      </w:r>
      <w:r w:rsidRPr="0097394B">
        <w:rPr>
          <w:vanish/>
          <w:sz w:val="12"/>
        </w:rPr>
        <w:t>part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approach</w:t>
      </w:r>
      <w:r w:rsidRPr="0097394B">
        <w:rPr>
          <w:sz w:val="12"/>
        </w:rPr>
        <w:t xml:space="preserve"> </w:t>
      </w:r>
      <w:r w:rsidRPr="0097394B">
        <w:rPr>
          <w:vanish/>
          <w:sz w:val="12"/>
        </w:rPr>
        <w:t>to</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It</w:t>
      </w:r>
      <w:r w:rsidRPr="0097394B">
        <w:rPr>
          <w:sz w:val="12"/>
        </w:rPr>
        <w:t xml:space="preserve"> </w:t>
      </w:r>
      <w:r w:rsidRPr="0097394B">
        <w:rPr>
          <w:vanish/>
          <w:sz w:val="12"/>
        </w:rPr>
        <w:t>will</w:t>
      </w:r>
      <w:r w:rsidRPr="0097394B">
        <w:rPr>
          <w:sz w:val="12"/>
        </w:rPr>
        <w:t xml:space="preserve"> </w:t>
      </w:r>
      <w:r w:rsidRPr="0097394B">
        <w:rPr>
          <w:vanish/>
          <w:sz w:val="12"/>
        </w:rPr>
        <w:t>always</w:t>
      </w:r>
      <w:r w:rsidRPr="0097394B">
        <w:rPr>
          <w:sz w:val="12"/>
        </w:rPr>
        <w:t xml:space="preserve"> </w:t>
      </w:r>
      <w:r w:rsidRPr="0097394B">
        <w:rPr>
          <w:vanish/>
          <w:sz w:val="12"/>
        </w:rPr>
        <w:t>argue</w:t>
      </w:r>
      <w:r w:rsidRPr="0097394B">
        <w:rPr>
          <w:sz w:val="12"/>
        </w:rPr>
        <w:t xml:space="preserve"> </w:t>
      </w:r>
      <w:r w:rsidRPr="0097394B">
        <w:rPr>
          <w:vanish/>
          <w:sz w:val="12"/>
        </w:rPr>
        <w:t>that</w:t>
      </w:r>
      <w:r w:rsidRPr="0097394B">
        <w:rPr>
          <w:sz w:val="12"/>
        </w:rPr>
        <w:t xml:space="preserve"> </w:t>
      </w:r>
      <w:r w:rsidRPr="0097394B">
        <w:rPr>
          <w:vanish/>
          <w:sz w:val="12"/>
        </w:rPr>
        <w:t>people</w:t>
      </w:r>
      <w:r w:rsidRPr="0097394B">
        <w:rPr>
          <w:sz w:val="12"/>
        </w:rPr>
        <w:t xml:space="preserve"> </w:t>
      </w:r>
      <w:r w:rsidRPr="0097394B">
        <w:rPr>
          <w:vanish/>
          <w:sz w:val="12"/>
        </w:rPr>
        <w:t>should</w:t>
      </w:r>
      <w:r w:rsidRPr="0097394B">
        <w:rPr>
          <w:sz w:val="12"/>
        </w:rPr>
        <w:t xml:space="preserve"> </w:t>
      </w:r>
      <w:r w:rsidRPr="0097394B">
        <w:rPr>
          <w:vanish/>
          <w:sz w:val="12"/>
        </w:rPr>
        <w:t>not</w:t>
      </w:r>
      <w:r w:rsidRPr="0097394B">
        <w:rPr>
          <w:sz w:val="12"/>
        </w:rPr>
        <w:t xml:space="preserve"> </w:t>
      </w:r>
      <w:r w:rsidRPr="0097394B">
        <w:rPr>
          <w:vanish/>
          <w:sz w:val="12"/>
        </w:rPr>
        <w:t>want,</w:t>
      </w:r>
      <w:r w:rsidRPr="0097394B">
        <w:rPr>
          <w:sz w:val="12"/>
        </w:rPr>
        <w:t xml:space="preserve"> </w:t>
      </w:r>
      <w:r w:rsidRPr="0097394B">
        <w:rPr>
          <w:vanish/>
          <w:sz w:val="12"/>
        </w:rPr>
        <w:t>as</w:t>
      </w:r>
      <w:r w:rsidRPr="0097394B">
        <w:rPr>
          <w:sz w:val="12"/>
        </w:rPr>
        <w:t xml:space="preserve"> </w:t>
      </w:r>
      <w:r w:rsidRPr="0097394B">
        <w:rPr>
          <w:vanish/>
          <w:sz w:val="12"/>
        </w:rPr>
        <w:t>well,</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yet</w:t>
      </w:r>
      <w:r w:rsidRPr="0097394B">
        <w:rPr>
          <w:sz w:val="12"/>
        </w:rPr>
        <w:t xml:space="preserve"> </w:t>
      </w:r>
      <w:r w:rsidRPr="0097394B">
        <w:rPr>
          <w:vanish/>
          <w:sz w:val="12"/>
        </w:rPr>
        <w:t>the</w:t>
      </w:r>
      <w:r w:rsidRPr="0097394B">
        <w:rPr>
          <w:sz w:val="12"/>
        </w:rPr>
        <w:t xml:space="preserve"> </w:t>
      </w:r>
      <w:r w:rsidRPr="0097394B">
        <w:rPr>
          <w:vanish/>
          <w:sz w:val="12"/>
        </w:rPr>
        <w:t>basic</w:t>
      </w:r>
      <w:r w:rsidRPr="0097394B">
        <w:rPr>
          <w:sz w:val="12"/>
        </w:rPr>
        <w:t xml:space="preserve"> </w:t>
      </w:r>
      <w:r w:rsidRPr="0097394B">
        <w:rPr>
          <w:vanish/>
          <w:sz w:val="12"/>
        </w:rPr>
        <w:t>position</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world</w:t>
      </w:r>
      <w:r w:rsidRPr="0097394B">
        <w:rPr>
          <w:sz w:val="12"/>
        </w:rPr>
        <w:t xml:space="preserve"> </w:t>
      </w:r>
      <w:r w:rsidRPr="0097394B">
        <w:rPr>
          <w:vanish/>
          <w:sz w:val="12"/>
        </w:rPr>
        <w:t>either.</w:t>
      </w:r>
      <w:r w:rsidRPr="0097394B">
        <w:rPr>
          <w:sz w:val="12"/>
        </w:rPr>
        <w:t xml:space="preserve"> </w:t>
      </w:r>
      <w:r w:rsidRPr="0097394B">
        <w:rPr>
          <w:vanish/>
          <w:sz w:val="12"/>
        </w:rPr>
        <w:t>In</w:t>
      </w:r>
      <w:r w:rsidRPr="0097394B">
        <w:rPr>
          <w:sz w:val="12"/>
        </w:rPr>
        <w:t xml:space="preserve"> </w:t>
      </w:r>
      <w:r w:rsidRPr="0097394B">
        <w:rPr>
          <w:vanish/>
          <w:sz w:val="12"/>
        </w:rPr>
        <w:t>terms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politico-social</w:t>
      </w:r>
      <w:r w:rsidRPr="0097394B">
        <w:rPr>
          <w:sz w:val="12"/>
        </w:rPr>
        <w:t xml:space="preserve"> </w:t>
      </w:r>
      <w:r w:rsidRPr="0097394B">
        <w:rPr>
          <w:vanish/>
          <w:sz w:val="12"/>
        </w:rPr>
        <w:t>dimension</w:t>
      </w:r>
      <w:r w:rsidRPr="0097394B">
        <w:rPr>
          <w:sz w:val="12"/>
        </w:rPr>
        <w:t xml:space="preserve"> </w:t>
      </w:r>
      <w:r w:rsidRPr="0097394B">
        <w:rPr>
          <w:vanish/>
          <w:sz w:val="12"/>
        </w:rPr>
        <w:t>to</w:t>
      </w:r>
      <w:r w:rsidRPr="0097394B">
        <w:rPr>
          <w:sz w:val="12"/>
        </w:rPr>
        <w:t xml:space="preserve"> </w:t>
      </w:r>
      <w:r w:rsidRPr="0097394B">
        <w:rPr>
          <w:vanish/>
          <w:sz w:val="12"/>
        </w:rPr>
        <w:t>world</w:t>
      </w:r>
      <w:r w:rsidRPr="0097394B">
        <w:rPr>
          <w:sz w:val="12"/>
        </w:rPr>
        <w:t xml:space="preserve"> </w:t>
      </w:r>
      <w:r w:rsidRPr="0097394B">
        <w:rPr>
          <w:vanish/>
          <w:sz w:val="12"/>
        </w:rPr>
        <w:t>affairs,</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see</w:t>
      </w:r>
      <w:r w:rsidRPr="0097394B">
        <w:rPr>
          <w:sz w:val="12"/>
        </w:rPr>
        <w:t xml:space="preserve"> </w:t>
      </w:r>
      <w:r w:rsidRPr="0097394B">
        <w:rPr>
          <w:vanish/>
          <w:sz w:val="12"/>
        </w:rPr>
        <w:t>how</w:t>
      </w:r>
      <w:r w:rsidRPr="0097394B">
        <w:rPr>
          <w:sz w:val="12"/>
        </w:rPr>
        <w:t xml:space="preserve"> </w:t>
      </w:r>
      <w:r w:rsidRPr="0097394B">
        <w:rPr>
          <w:vanish/>
          <w:sz w:val="12"/>
        </w:rPr>
        <w:t>the</w:t>
      </w:r>
      <w:r w:rsidRPr="0097394B">
        <w:rPr>
          <w:sz w:val="12"/>
        </w:rPr>
        <w:t xml:space="preserve"> </w:t>
      </w:r>
      <w:r w:rsidRPr="0097394B">
        <w:rPr>
          <w:vanish/>
          <w:sz w:val="12"/>
        </w:rPr>
        <w:t>practice</w:t>
      </w:r>
      <w:r w:rsidRPr="0097394B">
        <w:rPr>
          <w:sz w:val="12"/>
        </w:rPr>
        <w:t xml:space="preserve"> </w:t>
      </w:r>
      <w:r w:rsidRPr="0097394B">
        <w:rPr>
          <w:vanish/>
          <w:sz w:val="12"/>
        </w:rPr>
        <w:t>of</w:t>
      </w:r>
      <w:r w:rsidRPr="0097394B">
        <w:rPr>
          <w:sz w:val="12"/>
        </w:rPr>
        <w:t xml:space="preserve"> </w:t>
      </w:r>
      <w:r w:rsidRPr="0097394B">
        <w:rPr>
          <w:vanish/>
          <w:sz w:val="12"/>
        </w:rPr>
        <w:t>wu-wei</w:t>
      </w:r>
      <w:r w:rsidRPr="0097394B">
        <w:rPr>
          <w:sz w:val="12"/>
        </w:rPr>
        <w:t xml:space="preserve"> </w:t>
      </w:r>
      <w:r w:rsidRPr="0097394B">
        <w:rPr>
          <w:vanish/>
          <w:sz w:val="12"/>
        </w:rPr>
        <w:t>may</w:t>
      </w:r>
      <w:r w:rsidRPr="0097394B">
        <w:rPr>
          <w:sz w:val="12"/>
        </w:rPr>
        <w:t xml:space="preserve"> </w:t>
      </w:r>
      <w:r w:rsidRPr="0097394B">
        <w:rPr>
          <w:vanish/>
          <w:sz w:val="12"/>
        </w:rPr>
        <w:t>or</w:t>
      </w:r>
      <w:r w:rsidRPr="0097394B">
        <w:rPr>
          <w:sz w:val="12"/>
        </w:rPr>
        <w:t xml:space="preserve"> </w:t>
      </w:r>
      <w:r w:rsidRPr="0097394B">
        <w:rPr>
          <w:vanish/>
          <w:sz w:val="12"/>
        </w:rPr>
        <w:t>may</w:t>
      </w:r>
      <w:r w:rsidRPr="0097394B">
        <w:rPr>
          <w:sz w:val="12"/>
        </w:rPr>
        <w:t xml:space="preserve"> </w:t>
      </w:r>
      <w:r w:rsidRPr="0097394B">
        <w:rPr>
          <w:vanish/>
          <w:sz w:val="12"/>
        </w:rPr>
        <w:t>not</w:t>
      </w:r>
      <w:r w:rsidRPr="0097394B">
        <w:rPr>
          <w:sz w:val="12"/>
        </w:rPr>
        <w:t xml:space="preserve"> </w:t>
      </w:r>
      <w:r w:rsidRPr="0097394B">
        <w:rPr>
          <w:vanish/>
          <w:sz w:val="12"/>
        </w:rPr>
        <w:t>entail</w:t>
      </w:r>
      <w:r w:rsidRPr="0097394B">
        <w:rPr>
          <w:sz w:val="12"/>
        </w:rPr>
        <w:t xml:space="preserve"> </w:t>
      </w:r>
      <w:r w:rsidRPr="0097394B">
        <w:rPr>
          <w:vanish/>
          <w:sz w:val="12"/>
        </w:rPr>
        <w:t>the</w:t>
      </w:r>
      <w:r w:rsidRPr="0097394B">
        <w:rPr>
          <w:sz w:val="12"/>
        </w:rPr>
        <w:t xml:space="preserve"> </w:t>
      </w:r>
      <w:r w:rsidRPr="0097394B">
        <w:rPr>
          <w:vanish/>
          <w:sz w:val="12"/>
        </w:rPr>
        <w:t>dog-eat-dog</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78</w:t>
      </w:r>
      <w:r w:rsidRPr="0097394B">
        <w:rPr>
          <w:sz w:val="12"/>
        </w:rPr>
        <w:t xml:space="preserve"> </w:t>
      </w:r>
      <w:r w:rsidRPr="0097394B">
        <w:rPr>
          <w:vanish/>
          <w:sz w:val="12"/>
        </w:rPr>
        <w:t>Ralph</w:t>
      </w:r>
      <w:r w:rsidRPr="0097394B">
        <w:rPr>
          <w:sz w:val="12"/>
        </w:rPr>
        <w:t xml:space="preserve"> </w:t>
      </w:r>
      <w:r w:rsidRPr="0097394B">
        <w:rPr>
          <w:vanish/>
          <w:sz w:val="12"/>
        </w:rPr>
        <w:t>Pettman</w:t>
      </w:r>
      <w:r w:rsidRPr="0097394B">
        <w:rPr>
          <w:sz w:val="12"/>
        </w:rPr>
        <w:t xml:space="preserve"> </w:t>
      </w:r>
      <w:r w:rsidRPr="0097394B">
        <w:rPr>
          <w:vanish/>
          <w:sz w:val="12"/>
        </w:rPr>
        <w:t>contemporary</w:t>
      </w:r>
      <w:r w:rsidRPr="0097394B">
        <w:rPr>
          <w:sz w:val="12"/>
        </w:rPr>
        <w:t xml:space="preserve"> </w:t>
      </w:r>
      <w:r w:rsidRPr="0097394B">
        <w:rPr>
          <w:vanish/>
          <w:sz w:val="12"/>
        </w:rPr>
        <w:t>nationalists,</w:t>
      </w:r>
      <w:r w:rsidRPr="0097394B">
        <w:rPr>
          <w:sz w:val="12"/>
        </w:rPr>
        <w:t xml:space="preserve"> </w:t>
      </w:r>
      <w:r w:rsidRPr="0097394B">
        <w:rPr>
          <w:vanish/>
          <w:sz w:val="12"/>
        </w:rPr>
        <w:t>the</w:t>
      </w:r>
      <w:r w:rsidRPr="0097394B">
        <w:rPr>
          <w:sz w:val="12"/>
        </w:rPr>
        <w:t xml:space="preserve"> </w:t>
      </w:r>
      <w:r w:rsidRPr="0097394B">
        <w:rPr>
          <w:vanish/>
          <w:sz w:val="12"/>
        </w:rPr>
        <w:t>tit-for-tat</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modernist</w:t>
      </w:r>
      <w:r w:rsidRPr="0097394B">
        <w:rPr>
          <w:sz w:val="12"/>
        </w:rPr>
        <w:t xml:space="preserve"> </w:t>
      </w:r>
      <w:r w:rsidRPr="0097394B">
        <w:rPr>
          <w:vanish/>
          <w:sz w:val="12"/>
        </w:rPr>
        <w:t>proponents</w:t>
      </w:r>
      <w:r w:rsidRPr="0097394B">
        <w:rPr>
          <w:sz w:val="12"/>
        </w:rPr>
        <w:t xml:space="preserve"> </w:t>
      </w:r>
      <w:r w:rsidRPr="0097394B">
        <w:rPr>
          <w:vanish/>
          <w:sz w:val="12"/>
        </w:rPr>
        <w:t>of</w:t>
      </w:r>
      <w:r w:rsidRPr="0097394B">
        <w:rPr>
          <w:sz w:val="12"/>
        </w:rPr>
        <w:t xml:space="preserve"> </w:t>
      </w:r>
      <w:r w:rsidRPr="0097394B">
        <w:rPr>
          <w:vanish/>
          <w:sz w:val="12"/>
        </w:rPr>
        <w:t>human</w:t>
      </w:r>
      <w:r w:rsidRPr="0097394B">
        <w:rPr>
          <w:sz w:val="12"/>
        </w:rPr>
        <w:t xml:space="preserve"> </w:t>
      </w:r>
      <w:r w:rsidRPr="0097394B">
        <w:rPr>
          <w:vanish/>
          <w:sz w:val="12"/>
        </w:rPr>
        <w:t>rights</w:t>
      </w:r>
      <w:r w:rsidRPr="0097394B">
        <w:rPr>
          <w:sz w:val="12"/>
        </w:rPr>
        <w:t xml:space="preserve"> </w:t>
      </w:r>
      <w:r w:rsidRPr="0097394B">
        <w:rPr>
          <w:vanish/>
          <w:sz w:val="12"/>
        </w:rPr>
        <w:t>and</w:t>
      </w:r>
      <w:r w:rsidRPr="0097394B">
        <w:rPr>
          <w:sz w:val="12"/>
        </w:rPr>
        <w:t xml:space="preserve"> </w:t>
      </w:r>
      <w:r w:rsidRPr="0097394B">
        <w:rPr>
          <w:vanish/>
          <w:sz w:val="12"/>
        </w:rPr>
        <w:t>democracy,</w:t>
      </w:r>
      <w:r w:rsidRPr="0097394B">
        <w:rPr>
          <w:sz w:val="12"/>
        </w:rPr>
        <w:t xml:space="preserve"> </w:t>
      </w:r>
      <w:r w:rsidRPr="0097394B">
        <w:rPr>
          <w:vanish/>
          <w:sz w:val="12"/>
        </w:rPr>
        <w:t>or</w:t>
      </w:r>
      <w:r w:rsidRPr="0097394B">
        <w:rPr>
          <w:sz w:val="12"/>
        </w:rPr>
        <w:t xml:space="preserve"> </w:t>
      </w:r>
      <w:r w:rsidRPr="0097394B">
        <w:rPr>
          <w:vanish/>
          <w:sz w:val="12"/>
        </w:rPr>
        <w:t>the</w:t>
      </w:r>
      <w:r w:rsidRPr="0097394B">
        <w:rPr>
          <w:sz w:val="12"/>
        </w:rPr>
        <w:t xml:space="preserve"> </w:t>
      </w:r>
      <w:r w:rsidRPr="0097394B">
        <w:rPr>
          <w:vanish/>
          <w:sz w:val="12"/>
        </w:rPr>
        <w:t>hail-fellow-well-met</w:t>
      </w:r>
      <w:r w:rsidRPr="0097394B">
        <w:rPr>
          <w:sz w:val="12"/>
        </w:rPr>
        <w:t xml:space="preserve"> </w:t>
      </w:r>
      <w:r w:rsidRPr="0097394B">
        <w:rPr>
          <w:vanish/>
          <w:sz w:val="12"/>
        </w:rPr>
        <w:t>thinking</w:t>
      </w:r>
      <w:r w:rsidRPr="0097394B">
        <w:rPr>
          <w:sz w:val="12"/>
        </w:rPr>
        <w:t xml:space="preserve"> </w:t>
      </w:r>
      <w:r w:rsidRPr="0097394B">
        <w:rPr>
          <w:vanish/>
          <w:sz w:val="12"/>
        </w:rPr>
        <w:t>of</w:t>
      </w:r>
      <w:r w:rsidRPr="0097394B">
        <w:rPr>
          <w:sz w:val="12"/>
        </w:rPr>
        <w:t xml:space="preserve"> </w:t>
      </w:r>
      <w:r w:rsidRPr="0097394B">
        <w:rPr>
          <w:vanish/>
          <w:sz w:val="12"/>
        </w:rPr>
        <w:t>modernist</w:t>
      </w:r>
      <w:r w:rsidRPr="0097394B">
        <w:rPr>
          <w:sz w:val="12"/>
        </w:rPr>
        <w:t xml:space="preserve"> </w:t>
      </w:r>
      <w:r w:rsidRPr="0097394B">
        <w:rPr>
          <w:vanish/>
          <w:sz w:val="12"/>
        </w:rPr>
        <w:t>proponents</w:t>
      </w:r>
      <w:r w:rsidRPr="0097394B">
        <w:rPr>
          <w:sz w:val="12"/>
        </w:rPr>
        <w:t xml:space="preserve"> </w:t>
      </w:r>
      <w:r w:rsidRPr="0097394B">
        <w:rPr>
          <w:vanish/>
          <w:sz w:val="12"/>
        </w:rPr>
        <w:t>of</w:t>
      </w:r>
      <w:r w:rsidRPr="0097394B">
        <w:rPr>
          <w:sz w:val="12"/>
        </w:rPr>
        <w:t xml:space="preserve"> </w:t>
      </w:r>
      <w:r w:rsidRPr="0097394B">
        <w:rPr>
          <w:vanish/>
          <w:sz w:val="12"/>
        </w:rPr>
        <w:t>social</w:t>
      </w:r>
      <w:r w:rsidRPr="0097394B">
        <w:rPr>
          <w:sz w:val="12"/>
        </w:rPr>
        <w:t xml:space="preserve"> </w:t>
      </w:r>
      <w:r w:rsidRPr="0097394B">
        <w:rPr>
          <w:vanish/>
          <w:sz w:val="12"/>
        </w:rPr>
        <w:t>movements.</w:t>
      </w:r>
      <w:r w:rsidRPr="0097394B">
        <w:rPr>
          <w:sz w:val="12"/>
        </w:rPr>
        <w:t xml:space="preserve"> </w:t>
      </w:r>
      <w:r w:rsidRPr="0097394B">
        <w:rPr>
          <w:vanish/>
          <w:sz w:val="12"/>
        </w:rPr>
        <w:t>Taoism</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constrained</w:t>
      </w:r>
      <w:r w:rsidRPr="0097394B">
        <w:rPr>
          <w:sz w:val="12"/>
        </w:rPr>
        <w:t xml:space="preserve"> </w:t>
      </w:r>
      <w:r w:rsidRPr="0097394B">
        <w:rPr>
          <w:vanish/>
          <w:sz w:val="12"/>
        </w:rPr>
        <w:t>to</w:t>
      </w:r>
      <w:r w:rsidRPr="0097394B">
        <w:rPr>
          <w:sz w:val="12"/>
        </w:rPr>
        <w:t xml:space="preserve"> </w:t>
      </w:r>
      <w:r w:rsidRPr="0097394B">
        <w:rPr>
          <w:vanish/>
          <w:sz w:val="12"/>
        </w:rPr>
        <w:t>any</w:t>
      </w:r>
      <w:r w:rsidRPr="0097394B">
        <w:rPr>
          <w:sz w:val="12"/>
        </w:rPr>
        <w:t xml:space="preserve"> </w:t>
      </w:r>
      <w:r w:rsidRPr="0097394B">
        <w:rPr>
          <w:vanish/>
          <w:sz w:val="12"/>
        </w:rPr>
        <w:t>particular</w:t>
      </w:r>
      <w:r w:rsidRPr="0097394B">
        <w:rPr>
          <w:sz w:val="12"/>
        </w:rPr>
        <w:t xml:space="preserve"> </w:t>
      </w:r>
      <w:r w:rsidRPr="0097394B">
        <w:rPr>
          <w:vanish/>
          <w:sz w:val="12"/>
        </w:rPr>
        <w:t>policy</w:t>
      </w:r>
      <w:r w:rsidRPr="0097394B">
        <w:rPr>
          <w:sz w:val="12"/>
        </w:rPr>
        <w:t xml:space="preserve"> </w:t>
      </w:r>
      <w:r w:rsidRPr="0097394B">
        <w:rPr>
          <w:vanish/>
          <w:sz w:val="12"/>
        </w:rPr>
        <w:t>or</w:t>
      </w:r>
      <w:r w:rsidRPr="0097394B">
        <w:rPr>
          <w:sz w:val="12"/>
        </w:rPr>
        <w:t xml:space="preserve"> </w:t>
      </w:r>
      <w:r w:rsidRPr="0097394B">
        <w:rPr>
          <w:vanish/>
          <w:sz w:val="12"/>
        </w:rPr>
        <w:t>policies.</w:t>
      </w:r>
      <w:r w:rsidRPr="0097394B">
        <w:rPr>
          <w:sz w:val="12"/>
        </w:rPr>
        <w:t xml:space="preserve"> </w:t>
      </w:r>
      <w:r w:rsidRPr="0097394B">
        <w:rPr>
          <w:vanish/>
          <w:sz w:val="12"/>
        </w:rPr>
        <w:t>Indeed,</w:t>
      </w:r>
      <w:r w:rsidRPr="0097394B">
        <w:rPr>
          <w:sz w:val="12"/>
        </w:rPr>
        <w:t xml:space="preserve"> </w:t>
      </w:r>
      <w:r w:rsidRPr="0097394B">
        <w:rPr>
          <w:rStyle w:val="Emphasis"/>
          <w:highlight w:val="cyan"/>
        </w:rPr>
        <w:t xml:space="preserve">it enjoins us not to get caught up in the conventional thinking that these rationalist </w:t>
      </w:r>
      <w:r w:rsidRPr="0097394B">
        <w:rPr>
          <w:rStyle w:val="Emphasis"/>
          <w:highlight w:val="cyan"/>
        </w:rPr>
        <w:lastRenderedPageBreak/>
        <w:t>ways of talking about the self-in-world-society represent</w:t>
      </w:r>
      <w:r w:rsidRPr="0097394B">
        <w:rPr>
          <w:vanish/>
          <w:sz w:val="12"/>
        </w:rPr>
        <w:t>.</w:t>
      </w:r>
      <w:r w:rsidRPr="0097394B">
        <w:rPr>
          <w:sz w:val="12"/>
        </w:rPr>
        <w:t xml:space="preserve"> </w:t>
      </w:r>
      <w:r w:rsidRPr="0097394B">
        <w:rPr>
          <w:vanish/>
          <w:sz w:val="12"/>
        </w:rPr>
        <w:t>This</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make</w:t>
      </w:r>
      <w:r w:rsidRPr="0097394B">
        <w:rPr>
          <w:sz w:val="12"/>
        </w:rPr>
        <w:t xml:space="preserve"> </w:t>
      </w:r>
      <w:r w:rsidRPr="0097394B">
        <w:rPr>
          <w:vanish/>
          <w:sz w:val="12"/>
        </w:rPr>
        <w:t>it</w:t>
      </w:r>
      <w:r w:rsidRPr="0097394B">
        <w:rPr>
          <w:sz w:val="12"/>
        </w:rPr>
        <w:t xml:space="preserve"> </w:t>
      </w:r>
      <w:r w:rsidRPr="0097394B">
        <w:rPr>
          <w:vanish/>
          <w:sz w:val="12"/>
        </w:rPr>
        <w:t>a</w:t>
      </w:r>
      <w:r w:rsidRPr="0097394B">
        <w:rPr>
          <w:sz w:val="12"/>
        </w:rPr>
        <w:t xml:space="preserve"> </w:t>
      </w:r>
      <w:r w:rsidRPr="0097394B">
        <w:rPr>
          <w:vanish/>
          <w:sz w:val="12"/>
        </w:rPr>
        <w:t>panacea</w:t>
      </w:r>
      <w:r w:rsidRPr="0097394B">
        <w:rPr>
          <w:sz w:val="12"/>
        </w:rPr>
        <w:t xml:space="preserve"> </w:t>
      </w:r>
      <w:r w:rsidRPr="0097394B">
        <w:rPr>
          <w:vanish/>
          <w:sz w:val="12"/>
        </w:rPr>
        <w:t>(though</w:t>
      </w:r>
      <w:r w:rsidRPr="0097394B">
        <w:rPr>
          <w:sz w:val="12"/>
        </w:rPr>
        <w:t xml:space="preserve"> </w:t>
      </w:r>
      <w:r w:rsidRPr="0097394B">
        <w:rPr>
          <w:vanish/>
          <w:sz w:val="12"/>
        </w:rPr>
        <w:t>the</w:t>
      </w:r>
      <w:r w:rsidRPr="0097394B">
        <w:rPr>
          <w:sz w:val="12"/>
        </w:rPr>
        <w:t xml:space="preserve"> </w:t>
      </w:r>
      <w:r w:rsidRPr="0097394B">
        <w:rPr>
          <w:vanish/>
          <w:sz w:val="12"/>
        </w:rPr>
        <w:t>humane</w:t>
      </w:r>
      <w:r w:rsidRPr="0097394B">
        <w:rPr>
          <w:sz w:val="12"/>
        </w:rPr>
        <w:t xml:space="preserve"> </w:t>
      </w:r>
      <w:r w:rsidRPr="0097394B">
        <w:rPr>
          <w:vanish/>
          <w:sz w:val="12"/>
        </w:rPr>
        <w:t>and</w:t>
      </w:r>
      <w:r w:rsidRPr="0097394B">
        <w:rPr>
          <w:sz w:val="12"/>
        </w:rPr>
        <w:t xml:space="preserve"> </w:t>
      </w:r>
      <w:r w:rsidRPr="0097394B">
        <w:rPr>
          <w:vanish/>
          <w:sz w:val="12"/>
        </w:rPr>
        <w:t>caring</w:t>
      </w:r>
      <w:r w:rsidRPr="0097394B">
        <w:rPr>
          <w:sz w:val="12"/>
        </w:rPr>
        <w:t xml:space="preserve"> </w:t>
      </w:r>
      <w:r w:rsidRPr="0097394B">
        <w:rPr>
          <w:vanish/>
          <w:sz w:val="12"/>
        </w:rPr>
        <w:t>character</w:t>
      </w:r>
      <w:r w:rsidRPr="0097394B">
        <w:rPr>
          <w:sz w:val="12"/>
        </w:rPr>
        <w:t xml:space="preserve"> </w:t>
      </w:r>
      <w:r w:rsidRPr="0097394B">
        <w:rPr>
          <w:vanish/>
          <w:sz w:val="12"/>
        </w:rPr>
        <w:t>of</w:t>
      </w:r>
      <w:r w:rsidRPr="0097394B">
        <w:rPr>
          <w:sz w:val="12"/>
        </w:rPr>
        <w:t xml:space="preserve"> </w:t>
      </w:r>
      <w:r w:rsidRPr="0097394B">
        <w:rPr>
          <w:vanish/>
          <w:sz w:val="12"/>
        </w:rPr>
        <w:t>Taoism</w:t>
      </w:r>
      <w:r w:rsidRPr="0097394B">
        <w:rPr>
          <w:sz w:val="12"/>
        </w:rPr>
        <w:t xml:space="preserve"> </w:t>
      </w:r>
      <w:r w:rsidRPr="0097394B">
        <w:rPr>
          <w:vanish/>
          <w:sz w:val="12"/>
        </w:rPr>
        <w:t>would</w:t>
      </w:r>
      <w:r w:rsidRPr="0097394B">
        <w:rPr>
          <w:sz w:val="12"/>
        </w:rPr>
        <w:t xml:space="preserve"> </w:t>
      </w:r>
      <w:r w:rsidRPr="0097394B">
        <w:rPr>
          <w:vanish/>
          <w:sz w:val="12"/>
        </w:rPr>
        <w:t>make</w:t>
      </w:r>
      <w:r w:rsidRPr="0097394B">
        <w:rPr>
          <w:sz w:val="12"/>
        </w:rPr>
        <w:t xml:space="preserve"> </w:t>
      </w:r>
      <w:r w:rsidRPr="0097394B">
        <w:rPr>
          <w:vanish/>
          <w:sz w:val="12"/>
        </w:rPr>
        <w:t>it</w:t>
      </w:r>
      <w:r w:rsidRPr="0097394B">
        <w:rPr>
          <w:sz w:val="12"/>
        </w:rPr>
        <w:t xml:space="preserve"> </w:t>
      </w:r>
      <w:r w:rsidRPr="0097394B">
        <w:rPr>
          <w:vanish/>
          <w:sz w:val="12"/>
        </w:rPr>
        <w:t>the</w:t>
      </w:r>
      <w:r w:rsidRPr="0097394B">
        <w:rPr>
          <w:sz w:val="12"/>
        </w:rPr>
        <w:t xml:space="preserve"> </w:t>
      </w:r>
      <w:r w:rsidRPr="0097394B">
        <w:rPr>
          <w:vanish/>
          <w:sz w:val="12"/>
        </w:rPr>
        <w:t>basis</w:t>
      </w:r>
      <w:r w:rsidRPr="0097394B">
        <w:rPr>
          <w:sz w:val="12"/>
        </w:rPr>
        <w:t xml:space="preserve"> </w:t>
      </w:r>
      <w:r w:rsidRPr="0097394B">
        <w:rPr>
          <w:vanish/>
          <w:sz w:val="12"/>
        </w:rPr>
        <w:t>for</w:t>
      </w:r>
      <w:r w:rsidRPr="0097394B">
        <w:rPr>
          <w:sz w:val="12"/>
        </w:rPr>
        <w:t xml:space="preserve"> </w:t>
      </w:r>
      <w:r w:rsidRPr="0097394B">
        <w:rPr>
          <w:vanish/>
          <w:sz w:val="12"/>
        </w:rPr>
        <w:t>one,</w:t>
      </w:r>
      <w:r w:rsidRPr="0097394B">
        <w:rPr>
          <w:sz w:val="12"/>
        </w:rPr>
        <w:t xml:space="preserve"> </w:t>
      </w:r>
      <w:r w:rsidRPr="0097394B">
        <w:rPr>
          <w:vanish/>
          <w:sz w:val="12"/>
        </w:rPr>
        <w:t>as</w:t>
      </w:r>
      <w:r w:rsidRPr="0097394B">
        <w:rPr>
          <w:sz w:val="12"/>
        </w:rPr>
        <w:t xml:space="preserve"> </w:t>
      </w:r>
      <w:r w:rsidRPr="0097394B">
        <w:rPr>
          <w:vanish/>
          <w:sz w:val="12"/>
        </w:rPr>
        <w:t>would</w:t>
      </w:r>
      <w:r w:rsidRPr="0097394B">
        <w:rPr>
          <w:sz w:val="12"/>
        </w:rPr>
        <w:t xml:space="preserve"> </w:t>
      </w:r>
      <w:r w:rsidRPr="0097394B">
        <w:rPr>
          <w:vanish/>
          <w:sz w:val="12"/>
        </w:rPr>
        <w:t>its</w:t>
      </w:r>
      <w:r w:rsidRPr="0097394B">
        <w:rPr>
          <w:sz w:val="12"/>
        </w:rPr>
        <w:t xml:space="preserve"> </w:t>
      </w:r>
      <w:r w:rsidRPr="0097394B">
        <w:rPr>
          <w:vanish/>
          <w:sz w:val="12"/>
        </w:rPr>
        <w:t>sense</w:t>
      </w:r>
      <w:r w:rsidRPr="0097394B">
        <w:rPr>
          <w:sz w:val="12"/>
        </w:rPr>
        <w:t xml:space="preserve"> </w:t>
      </w:r>
      <w:r w:rsidRPr="0097394B">
        <w:rPr>
          <w:vanish/>
          <w:sz w:val="12"/>
        </w:rPr>
        <w:t>of</w:t>
      </w:r>
      <w:r w:rsidRPr="0097394B">
        <w:rPr>
          <w:sz w:val="12"/>
        </w:rPr>
        <w:t xml:space="preserve"> </w:t>
      </w:r>
      <w:r w:rsidRPr="0097394B">
        <w:rPr>
          <w:vanish/>
          <w:sz w:val="12"/>
        </w:rPr>
        <w:t>cosmic</w:t>
      </w:r>
      <w:r w:rsidRPr="0097394B">
        <w:rPr>
          <w:sz w:val="12"/>
        </w:rPr>
        <w:t xml:space="preserve"> </w:t>
      </w:r>
      <w:r w:rsidRPr="0097394B">
        <w:rPr>
          <w:vanish/>
          <w:sz w:val="12"/>
        </w:rPr>
        <w:t>respect).</w:t>
      </w:r>
      <w:r w:rsidRPr="0097394B">
        <w:rPr>
          <w:sz w:val="12"/>
        </w:rPr>
        <w:t xml:space="preserve"> </w:t>
      </w:r>
      <w:r w:rsidRPr="0097394B">
        <w:rPr>
          <w:vanish/>
          <w:sz w:val="12"/>
        </w:rPr>
        <w:t>It</w:t>
      </w:r>
      <w:r w:rsidRPr="0097394B">
        <w:rPr>
          <w:sz w:val="12"/>
        </w:rPr>
        <w:t xml:space="preserve"> </w:t>
      </w:r>
      <w:r w:rsidRPr="0097394B">
        <w:rPr>
          <w:vanish/>
          <w:sz w:val="12"/>
        </w:rPr>
        <w:t>does</w:t>
      </w:r>
      <w:r w:rsidRPr="0097394B">
        <w:rPr>
          <w:sz w:val="12"/>
        </w:rPr>
        <w:t xml:space="preserve"> </w:t>
      </w:r>
      <w:r w:rsidRPr="0097394B">
        <w:rPr>
          <w:vanish/>
          <w:sz w:val="12"/>
        </w:rPr>
        <w:t>invite</w:t>
      </w:r>
      <w:r w:rsidRPr="0097394B">
        <w:rPr>
          <w:sz w:val="12"/>
        </w:rPr>
        <w:t xml:space="preserve"> </w:t>
      </w:r>
      <w:r w:rsidRPr="0097394B">
        <w:rPr>
          <w:vanish/>
          <w:sz w:val="12"/>
        </w:rPr>
        <w:t>us</w:t>
      </w:r>
      <w:r w:rsidRPr="0097394B">
        <w:rPr>
          <w:sz w:val="12"/>
        </w:rPr>
        <w:t xml:space="preserve"> </w:t>
      </w:r>
      <w:r w:rsidRPr="0097394B">
        <w:rPr>
          <w:vanish/>
          <w:sz w:val="12"/>
        </w:rPr>
        <w:t>to</w:t>
      </w:r>
      <w:r w:rsidRPr="0097394B">
        <w:rPr>
          <w:sz w:val="12"/>
        </w:rPr>
        <w:t xml:space="preserve"> </w:t>
      </w:r>
      <w:r w:rsidRPr="0097394B">
        <w:rPr>
          <w:vanish/>
          <w:sz w:val="12"/>
        </w:rPr>
        <w:t>move</w:t>
      </w:r>
      <w:r w:rsidRPr="0097394B">
        <w:rPr>
          <w:sz w:val="12"/>
        </w:rPr>
        <w:t xml:space="preserve"> </w:t>
      </w:r>
      <w:r w:rsidRPr="0097394B">
        <w:rPr>
          <w:vanish/>
          <w:sz w:val="12"/>
        </w:rPr>
        <w:t>beyond</w:t>
      </w:r>
      <w:r w:rsidRPr="0097394B">
        <w:rPr>
          <w:sz w:val="12"/>
        </w:rPr>
        <w:t xml:space="preserve"> </w:t>
      </w:r>
      <w:r w:rsidRPr="0097394B">
        <w:rPr>
          <w:vanish/>
          <w:sz w:val="12"/>
        </w:rPr>
        <w:t>the</w:t>
      </w:r>
      <w:r w:rsidRPr="0097394B">
        <w:rPr>
          <w:sz w:val="12"/>
        </w:rPr>
        <w:t xml:space="preserve"> </w:t>
      </w:r>
      <w:r w:rsidRPr="0097394B">
        <w:rPr>
          <w:vanish/>
          <w:sz w:val="12"/>
        </w:rPr>
        <w:t>rationalist</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though,</w:t>
      </w:r>
      <w:r w:rsidRPr="0097394B">
        <w:rPr>
          <w:sz w:val="12"/>
        </w:rPr>
        <w:t xml:space="preserve"> </w:t>
      </w:r>
      <w:r w:rsidRPr="0097394B">
        <w:rPr>
          <w:vanish/>
          <w:sz w:val="12"/>
        </w:rPr>
        <w:t>to</w:t>
      </w:r>
      <w:r w:rsidRPr="0097394B">
        <w:rPr>
          <w:sz w:val="12"/>
        </w:rPr>
        <w:t xml:space="preserve"> </w:t>
      </w:r>
      <w:r w:rsidRPr="0097394B">
        <w:rPr>
          <w:vanish/>
          <w:sz w:val="12"/>
        </w:rPr>
        <w:t>entertain</w:t>
      </w:r>
      <w:r w:rsidRPr="0097394B">
        <w:rPr>
          <w:sz w:val="12"/>
        </w:rPr>
        <w:t xml:space="preserve"> </w:t>
      </w:r>
      <w:r w:rsidRPr="0097394B">
        <w:rPr>
          <w:vanish/>
          <w:sz w:val="12"/>
        </w:rPr>
        <w:t>the</w:t>
      </w:r>
      <w:r w:rsidRPr="0097394B">
        <w:rPr>
          <w:sz w:val="12"/>
        </w:rPr>
        <w:t xml:space="preserve"> </w:t>
      </w:r>
      <w:r w:rsidRPr="0097394B">
        <w:rPr>
          <w:vanish/>
          <w:sz w:val="12"/>
        </w:rPr>
        <w:t>Taoist</w:t>
      </w:r>
      <w:r w:rsidRPr="0097394B">
        <w:rPr>
          <w:sz w:val="12"/>
        </w:rPr>
        <w:t xml:space="preserve"> </w:t>
      </w:r>
      <w:r w:rsidRPr="0097394B">
        <w:rPr>
          <w:vanish/>
          <w:sz w:val="12"/>
        </w:rPr>
        <w:t>level</w:t>
      </w:r>
      <w:r w:rsidRPr="0097394B">
        <w:rPr>
          <w:sz w:val="12"/>
        </w:rPr>
        <w:t xml:space="preserve"> </w:t>
      </w:r>
      <w:r w:rsidRPr="0097394B">
        <w:rPr>
          <w:vanish/>
          <w:sz w:val="12"/>
        </w:rPr>
        <w:t>of</w:t>
      </w:r>
      <w:r w:rsidRPr="0097394B">
        <w:rPr>
          <w:sz w:val="12"/>
        </w:rPr>
        <w:t xml:space="preserve"> </w:t>
      </w:r>
      <w:r w:rsidRPr="0097394B">
        <w:rPr>
          <w:vanish/>
          <w:sz w:val="12"/>
        </w:rPr>
        <w:t>experience,</w:t>
      </w:r>
      <w:r w:rsidRPr="0097394B">
        <w:rPr>
          <w:sz w:val="12"/>
        </w:rPr>
        <w:t xml:space="preserve"> </w:t>
      </w:r>
      <w:r w:rsidRPr="0097394B">
        <w:rPr>
          <w:vanish/>
          <w:sz w:val="12"/>
        </w:rPr>
        <w:t>before</w:t>
      </w:r>
      <w:r w:rsidRPr="0097394B">
        <w:rPr>
          <w:sz w:val="12"/>
        </w:rPr>
        <w:t xml:space="preserve"> </w:t>
      </w:r>
      <w:r w:rsidRPr="0097394B">
        <w:rPr>
          <w:vanish/>
          <w:sz w:val="12"/>
        </w:rPr>
        <w:t>deciding</w:t>
      </w:r>
      <w:r w:rsidRPr="0097394B">
        <w:rPr>
          <w:sz w:val="12"/>
        </w:rPr>
        <w:t xml:space="preserve"> </w:t>
      </w:r>
      <w:r w:rsidRPr="0097394B">
        <w:rPr>
          <w:vanish/>
          <w:sz w:val="12"/>
        </w:rPr>
        <w:t>what</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Which</w:t>
      </w:r>
      <w:r w:rsidRPr="0097394B">
        <w:rPr>
          <w:sz w:val="12"/>
        </w:rPr>
        <w:t xml:space="preserve"> </w:t>
      </w:r>
      <w:r w:rsidRPr="0097394B">
        <w:rPr>
          <w:vanish/>
          <w:sz w:val="12"/>
        </w:rPr>
        <w:t>brings</w:t>
      </w:r>
      <w:r w:rsidRPr="0097394B">
        <w:rPr>
          <w:sz w:val="12"/>
        </w:rPr>
        <w:t xml:space="preserve"> </w:t>
      </w:r>
      <w:r w:rsidRPr="0097394B">
        <w:rPr>
          <w:vanish/>
          <w:sz w:val="12"/>
        </w:rPr>
        <w:t>us</w:t>
      </w:r>
      <w:r w:rsidRPr="0097394B">
        <w:rPr>
          <w:sz w:val="12"/>
        </w:rPr>
        <w:t xml:space="preserve"> </w:t>
      </w:r>
      <w:r w:rsidRPr="0097394B">
        <w:rPr>
          <w:vanish/>
          <w:sz w:val="12"/>
        </w:rPr>
        <w:t>to</w:t>
      </w:r>
      <w:r w:rsidRPr="0097394B">
        <w:rPr>
          <w:sz w:val="12"/>
        </w:rPr>
        <w:t xml:space="preserve"> </w:t>
      </w:r>
      <w:r w:rsidRPr="0097394B">
        <w:rPr>
          <w:vanish/>
          <w:sz w:val="12"/>
        </w:rPr>
        <w:t>that</w:t>
      </w:r>
      <w:r w:rsidRPr="0097394B">
        <w:rPr>
          <w:sz w:val="12"/>
        </w:rPr>
        <w:t xml:space="preserve"> </w:t>
      </w:r>
      <w:r w:rsidRPr="0097394B">
        <w:rPr>
          <w:vanish/>
          <w:sz w:val="12"/>
        </w:rPr>
        <w:t>part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analytic</w:t>
      </w:r>
      <w:r w:rsidRPr="0097394B">
        <w:rPr>
          <w:sz w:val="12"/>
        </w:rPr>
        <w:t xml:space="preserve"> </w:t>
      </w:r>
      <w:r w:rsidRPr="0097394B">
        <w:rPr>
          <w:vanish/>
          <w:sz w:val="12"/>
        </w:rPr>
        <w:t>map</w:t>
      </w:r>
      <w:r w:rsidRPr="0097394B">
        <w:rPr>
          <w:sz w:val="12"/>
        </w:rPr>
        <w:t xml:space="preserve"> </w:t>
      </w:r>
      <w:r w:rsidRPr="0097394B">
        <w:rPr>
          <w:vanish/>
          <w:sz w:val="12"/>
        </w:rPr>
        <w:t>sketched</w:t>
      </w:r>
      <w:r w:rsidRPr="0097394B">
        <w:rPr>
          <w:sz w:val="12"/>
        </w:rPr>
        <w:t xml:space="preserve"> </w:t>
      </w:r>
      <w:r w:rsidRPr="0097394B">
        <w:rPr>
          <w:vanish/>
          <w:sz w:val="12"/>
        </w:rPr>
        <w:t>at</w:t>
      </w:r>
      <w:r w:rsidRPr="0097394B">
        <w:rPr>
          <w:sz w:val="12"/>
        </w:rPr>
        <w:t xml:space="preserve"> </w:t>
      </w:r>
      <w:r w:rsidRPr="0097394B">
        <w:rPr>
          <w:vanish/>
          <w:sz w:val="12"/>
        </w:rPr>
        <w:t>the</w:t>
      </w:r>
      <w:r w:rsidRPr="0097394B">
        <w:rPr>
          <w:sz w:val="12"/>
        </w:rPr>
        <w:t xml:space="preserve"> </w:t>
      </w:r>
      <w:r w:rsidRPr="0097394B">
        <w:rPr>
          <w:vanish/>
          <w:sz w:val="12"/>
        </w:rPr>
        <w:t>beginning</w:t>
      </w:r>
      <w:r w:rsidRPr="0097394B">
        <w:rPr>
          <w:sz w:val="12"/>
        </w:rPr>
        <w:t xml:space="preserve"> </w:t>
      </w:r>
      <w:r w:rsidRPr="0097394B">
        <w:rPr>
          <w:vanish/>
          <w:sz w:val="12"/>
        </w:rPr>
        <w:t>that</w:t>
      </w:r>
      <w:r w:rsidRPr="0097394B">
        <w:rPr>
          <w:sz w:val="12"/>
        </w:rPr>
        <w:t xml:space="preserve"> </w:t>
      </w:r>
      <w:r w:rsidRPr="0097394B">
        <w:rPr>
          <w:vanish/>
          <w:sz w:val="12"/>
        </w:rPr>
        <w:t>accounts</w:t>
      </w:r>
      <w:r w:rsidRPr="0097394B">
        <w:rPr>
          <w:sz w:val="12"/>
        </w:rPr>
        <w:t xml:space="preserve"> </w:t>
      </w:r>
      <w:r w:rsidRPr="0097394B">
        <w:rPr>
          <w:vanish/>
          <w:sz w:val="12"/>
        </w:rPr>
        <w:t>for</w:t>
      </w:r>
      <w:r w:rsidRPr="0097394B">
        <w:rPr>
          <w:sz w:val="12"/>
        </w:rPr>
        <w:t xml:space="preserve"> </w:t>
      </w:r>
      <w:r w:rsidRPr="0097394B">
        <w:rPr>
          <w:vanish/>
          <w:sz w:val="12"/>
        </w:rPr>
        <w:t>those</w:t>
      </w:r>
      <w:r w:rsidRPr="0097394B">
        <w:rPr>
          <w:sz w:val="12"/>
        </w:rPr>
        <w:t xml:space="preserve"> </w:t>
      </w:r>
      <w:r w:rsidRPr="0097394B">
        <w:rPr>
          <w:vanish/>
          <w:sz w:val="12"/>
        </w:rPr>
        <w:t>who</w:t>
      </w:r>
      <w:r w:rsidRPr="0097394B">
        <w:rPr>
          <w:sz w:val="12"/>
        </w:rPr>
        <w:t xml:space="preserve"> </w:t>
      </w:r>
      <w:r w:rsidRPr="0097394B">
        <w:rPr>
          <w:vanish/>
          <w:sz w:val="12"/>
        </w:rPr>
        <w:t>emphasize</w:t>
      </w:r>
      <w:r w:rsidRPr="0097394B">
        <w:rPr>
          <w:sz w:val="12"/>
        </w:rPr>
        <w:t xml:space="preserve"> </w:t>
      </w:r>
      <w:r w:rsidRPr="0097394B">
        <w:rPr>
          <w:vanish/>
          <w:sz w:val="12"/>
        </w:rPr>
        <w:t>the</w:t>
      </w:r>
      <w:r w:rsidRPr="0097394B">
        <w:rPr>
          <w:sz w:val="12"/>
        </w:rPr>
        <w:t xml:space="preserve"> </w:t>
      </w:r>
      <w:r w:rsidRPr="0097394B">
        <w:rPr>
          <w:vanish/>
          <w:sz w:val="12"/>
        </w:rPr>
        <w:t>importance</w:t>
      </w:r>
      <w:r w:rsidRPr="0097394B">
        <w:rPr>
          <w:sz w:val="12"/>
        </w:rPr>
        <w:t xml:space="preserve"> </w:t>
      </w:r>
      <w:r w:rsidRPr="0097394B">
        <w:rPr>
          <w:vanish/>
          <w:sz w:val="12"/>
        </w:rPr>
        <w:t>of</w:t>
      </w:r>
      <w:r w:rsidRPr="0097394B">
        <w:rPr>
          <w:sz w:val="12"/>
        </w:rPr>
        <w:t xml:space="preserve"> </w:t>
      </w:r>
      <w:r w:rsidRPr="0097394B">
        <w:rPr>
          <w:vanish/>
          <w:sz w:val="12"/>
        </w:rPr>
        <w:t>human</w:t>
      </w:r>
      <w:r w:rsidRPr="0097394B">
        <w:rPr>
          <w:sz w:val="12"/>
        </w:rPr>
        <w:t xml:space="preserve"> </w:t>
      </w:r>
      <w:r w:rsidRPr="0097394B">
        <w:rPr>
          <w:vanish/>
          <w:sz w:val="12"/>
        </w:rPr>
        <w:t>nurturing</w:t>
      </w:r>
      <w:r w:rsidRPr="0097394B">
        <w:rPr>
          <w:sz w:val="12"/>
        </w:rPr>
        <w:t xml:space="preserve"> </w:t>
      </w:r>
      <w:r w:rsidRPr="0097394B">
        <w:rPr>
          <w:vanish/>
          <w:sz w:val="12"/>
        </w:rPr>
        <w:t>practices,</w:t>
      </w:r>
      <w:r w:rsidRPr="0097394B">
        <w:rPr>
          <w:sz w:val="12"/>
        </w:rPr>
        <w:t xml:space="preserve"> </w:t>
      </w:r>
      <w:r w:rsidRPr="0097394B">
        <w:rPr>
          <w:vanish/>
          <w:sz w:val="12"/>
        </w:rPr>
        <w:t>not</w:t>
      </w:r>
      <w:r w:rsidRPr="0097394B">
        <w:rPr>
          <w:sz w:val="12"/>
        </w:rPr>
        <w:t xml:space="preserve"> </w:t>
      </w:r>
      <w:r w:rsidRPr="0097394B">
        <w:rPr>
          <w:vanish/>
          <w:sz w:val="12"/>
        </w:rPr>
        <w:t>human</w:t>
      </w:r>
      <w:r w:rsidRPr="0097394B">
        <w:rPr>
          <w:sz w:val="12"/>
        </w:rPr>
        <w:t xml:space="preserve"> </w:t>
      </w:r>
      <w:r w:rsidRPr="0097394B">
        <w:rPr>
          <w:vanish/>
          <w:sz w:val="12"/>
        </w:rPr>
        <w:t>nature.</w:t>
      </w:r>
      <w:r w:rsidRPr="0097394B">
        <w:rPr>
          <w:sz w:val="12"/>
        </w:rPr>
        <w:t xml:space="preserve"> </w:t>
      </w:r>
      <w:r w:rsidRPr="0097394B">
        <w:rPr>
          <w:vanish/>
          <w:sz w:val="12"/>
        </w:rPr>
        <w:t>Classical</w:t>
      </w:r>
      <w:r w:rsidRPr="0097394B">
        <w:rPr>
          <w:sz w:val="12"/>
        </w:rPr>
        <w:t xml:space="preserve"> </w:t>
      </w:r>
      <w:r w:rsidRPr="0097394B">
        <w:rPr>
          <w:vanish/>
          <w:sz w:val="12"/>
        </w:rPr>
        <w:t>marxists</w:t>
      </w:r>
      <w:r w:rsidRPr="0097394B">
        <w:rPr>
          <w:sz w:val="12"/>
        </w:rPr>
        <w:t xml:space="preserve"> </w:t>
      </w:r>
      <w:r w:rsidRPr="0097394B">
        <w:rPr>
          <w:vanish/>
          <w:sz w:val="12"/>
        </w:rPr>
        <w:t>emphasize</w:t>
      </w:r>
      <w:r w:rsidRPr="0097394B">
        <w:rPr>
          <w:sz w:val="12"/>
        </w:rPr>
        <w:t xml:space="preserve"> </w:t>
      </w:r>
      <w:r w:rsidRPr="0097394B">
        <w:rPr>
          <w:vanish/>
          <w:sz w:val="12"/>
        </w:rPr>
        <w:t>the</w:t>
      </w:r>
      <w:r w:rsidRPr="0097394B">
        <w:rPr>
          <w:sz w:val="12"/>
        </w:rPr>
        <w:t xml:space="preserve"> </w:t>
      </w:r>
      <w:r w:rsidRPr="0097394B">
        <w:rPr>
          <w:vanish/>
          <w:sz w:val="12"/>
        </w:rPr>
        <w:t>materialist</w:t>
      </w:r>
      <w:r w:rsidRPr="0097394B">
        <w:rPr>
          <w:sz w:val="12"/>
        </w:rPr>
        <w:t xml:space="preserve"> </w:t>
      </w:r>
      <w:r w:rsidRPr="0097394B">
        <w:rPr>
          <w:vanish/>
          <w:sz w:val="12"/>
        </w:rPr>
        <w:t>nature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nurturing</w:t>
      </w:r>
      <w:r w:rsidRPr="0097394B">
        <w:rPr>
          <w:sz w:val="12"/>
        </w:rPr>
        <w:t xml:space="preserve"> </w:t>
      </w:r>
      <w:r w:rsidRPr="0097394B">
        <w:rPr>
          <w:vanish/>
          <w:sz w:val="12"/>
        </w:rPr>
        <w:t>environment,</w:t>
      </w:r>
      <w:r w:rsidRPr="0097394B">
        <w:rPr>
          <w:sz w:val="12"/>
        </w:rPr>
        <w:t xml:space="preserve"> </w:t>
      </w:r>
      <w:r w:rsidRPr="0097394B">
        <w:rPr>
          <w:vanish/>
          <w:sz w:val="12"/>
        </w:rPr>
        <w:t>articulating</w:t>
      </w:r>
      <w:r w:rsidRPr="0097394B">
        <w:rPr>
          <w:sz w:val="12"/>
        </w:rPr>
        <w:t xml:space="preserve"> </w:t>
      </w:r>
      <w:r w:rsidRPr="0097394B">
        <w:rPr>
          <w:vanish/>
          <w:sz w:val="12"/>
        </w:rPr>
        <w:t>an</w:t>
      </w:r>
      <w:r w:rsidRPr="0097394B">
        <w:rPr>
          <w:sz w:val="12"/>
        </w:rPr>
        <w:t xml:space="preserve"> </w:t>
      </w:r>
      <w:r w:rsidRPr="0097394B">
        <w:rPr>
          <w:vanish/>
          <w:sz w:val="12"/>
        </w:rPr>
        <w:t>analytic</w:t>
      </w:r>
      <w:r w:rsidRPr="0097394B">
        <w:rPr>
          <w:sz w:val="12"/>
        </w:rPr>
        <w:t xml:space="preserve"> </w:t>
      </w:r>
      <w:r w:rsidRPr="0097394B">
        <w:rPr>
          <w:vanish/>
          <w:sz w:val="12"/>
        </w:rPr>
        <w:t>language</w:t>
      </w:r>
      <w:r w:rsidRPr="0097394B">
        <w:rPr>
          <w:sz w:val="12"/>
        </w:rPr>
        <w:t xml:space="preserve"> </w:t>
      </w:r>
      <w:r w:rsidRPr="0097394B">
        <w:rPr>
          <w:vanish/>
          <w:sz w:val="12"/>
        </w:rPr>
        <w:t>that</w:t>
      </w:r>
      <w:r w:rsidRPr="0097394B">
        <w:rPr>
          <w:sz w:val="12"/>
        </w:rPr>
        <w:t xml:space="preserve"> </w:t>
      </w:r>
      <w:r w:rsidRPr="0097394B">
        <w:rPr>
          <w:vanish/>
          <w:sz w:val="12"/>
        </w:rPr>
        <w:t>describes</w:t>
      </w:r>
      <w:r w:rsidRPr="0097394B">
        <w:rPr>
          <w:sz w:val="12"/>
        </w:rPr>
        <w:t xml:space="preserve"> </w:t>
      </w:r>
      <w:r w:rsidRPr="0097394B">
        <w:rPr>
          <w:vanish/>
          <w:sz w:val="12"/>
        </w:rPr>
        <w:t>and</w:t>
      </w:r>
      <w:r w:rsidRPr="0097394B">
        <w:rPr>
          <w:sz w:val="12"/>
        </w:rPr>
        <w:t xml:space="preserve"> </w:t>
      </w:r>
      <w:r w:rsidRPr="0097394B">
        <w:rPr>
          <w:vanish/>
          <w:sz w:val="12"/>
        </w:rPr>
        <w:t>explains</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in</w:t>
      </w:r>
      <w:r w:rsidRPr="0097394B">
        <w:rPr>
          <w:sz w:val="12"/>
        </w:rPr>
        <w:t xml:space="preserve"> </w:t>
      </w:r>
      <w:r w:rsidRPr="0097394B">
        <w:rPr>
          <w:vanish/>
          <w:sz w:val="12"/>
        </w:rPr>
        <w:t>terms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capitalist</w:t>
      </w:r>
      <w:r w:rsidRPr="0097394B">
        <w:rPr>
          <w:sz w:val="12"/>
        </w:rPr>
        <w:t xml:space="preserve"> </w:t>
      </w:r>
      <w:r w:rsidRPr="0097394B">
        <w:rPr>
          <w:vanish/>
          <w:sz w:val="12"/>
        </w:rPr>
        <w:t>mode</w:t>
      </w:r>
      <w:r w:rsidRPr="0097394B">
        <w:rPr>
          <w:sz w:val="12"/>
        </w:rPr>
        <w:t xml:space="preserve"> </w:t>
      </w:r>
      <w:r w:rsidRPr="0097394B">
        <w:rPr>
          <w:vanish/>
          <w:sz w:val="12"/>
        </w:rPr>
        <w:t>of</w:t>
      </w:r>
      <w:r w:rsidRPr="0097394B">
        <w:rPr>
          <w:sz w:val="12"/>
        </w:rPr>
        <w:t xml:space="preserve"> </w:t>
      </w:r>
      <w:r w:rsidRPr="0097394B">
        <w:rPr>
          <w:vanish/>
          <w:sz w:val="12"/>
        </w:rPr>
        <w:t>production,</w:t>
      </w:r>
      <w:r w:rsidRPr="0097394B">
        <w:rPr>
          <w:sz w:val="12"/>
        </w:rPr>
        <w:t xml:space="preserve"> </w:t>
      </w:r>
      <w:r w:rsidRPr="0097394B">
        <w:rPr>
          <w:vanish/>
          <w:sz w:val="12"/>
        </w:rPr>
        <w:t>capitalist</w:t>
      </w:r>
      <w:r w:rsidRPr="0097394B">
        <w:rPr>
          <w:sz w:val="12"/>
        </w:rPr>
        <w:t xml:space="preserve"> </w:t>
      </w:r>
      <w:r w:rsidRPr="0097394B">
        <w:rPr>
          <w:vanish/>
          <w:sz w:val="12"/>
        </w:rPr>
        <w:t>exploitation,</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relevant</w:t>
      </w:r>
      <w:r w:rsidRPr="0097394B">
        <w:rPr>
          <w:sz w:val="12"/>
        </w:rPr>
        <w:t xml:space="preserve"> </w:t>
      </w:r>
      <w:r w:rsidRPr="0097394B">
        <w:rPr>
          <w:vanish/>
          <w:sz w:val="12"/>
        </w:rPr>
        <w:t>class</w:t>
      </w:r>
      <w:r w:rsidRPr="0097394B">
        <w:rPr>
          <w:sz w:val="12"/>
        </w:rPr>
        <w:t xml:space="preserve"> </w:t>
      </w:r>
      <w:r w:rsidRPr="0097394B">
        <w:rPr>
          <w:vanish/>
          <w:sz w:val="12"/>
        </w:rPr>
        <w:t>struggle.</w:t>
      </w:r>
      <w:r w:rsidRPr="0097394B">
        <w:rPr>
          <w:sz w:val="12"/>
        </w:rPr>
        <w:t xml:space="preserve"> </w:t>
      </w:r>
      <w:r w:rsidRPr="0097394B">
        <w:rPr>
          <w:vanish/>
          <w:sz w:val="12"/>
        </w:rPr>
        <w:t>Neo-marxists</w:t>
      </w:r>
      <w:r w:rsidRPr="0097394B">
        <w:rPr>
          <w:sz w:val="12"/>
        </w:rPr>
        <w:t xml:space="preserve"> </w:t>
      </w:r>
      <w:r w:rsidRPr="0097394B">
        <w:rPr>
          <w:vanish/>
          <w:sz w:val="12"/>
        </w:rPr>
        <w:t>add</w:t>
      </w:r>
      <w:r w:rsidRPr="0097394B">
        <w:rPr>
          <w:sz w:val="12"/>
        </w:rPr>
        <w:t xml:space="preserve"> </w:t>
      </w:r>
      <w:r w:rsidRPr="0097394B">
        <w:rPr>
          <w:vanish/>
          <w:sz w:val="12"/>
        </w:rPr>
        <w:t>a</w:t>
      </w:r>
      <w:r w:rsidRPr="0097394B">
        <w:rPr>
          <w:sz w:val="12"/>
        </w:rPr>
        <w:t xml:space="preserve"> </w:t>
      </w:r>
      <w:r w:rsidRPr="0097394B">
        <w:rPr>
          <w:vanish/>
          <w:sz w:val="12"/>
        </w:rPr>
        <w:t>mentalist</w:t>
      </w:r>
      <w:r w:rsidRPr="0097394B">
        <w:rPr>
          <w:sz w:val="12"/>
        </w:rPr>
        <w:t xml:space="preserve"> </w:t>
      </w:r>
      <w:r w:rsidRPr="0097394B">
        <w:rPr>
          <w:vanish/>
          <w:sz w:val="12"/>
        </w:rPr>
        <w:t>note</w:t>
      </w:r>
      <w:r w:rsidRPr="0097394B">
        <w:rPr>
          <w:sz w:val="12"/>
        </w:rPr>
        <w:t xml:space="preserve"> </w:t>
      </w:r>
      <w:r w:rsidRPr="0097394B">
        <w:rPr>
          <w:vanish/>
          <w:sz w:val="12"/>
        </w:rPr>
        <w:t>to</w:t>
      </w:r>
      <w:r w:rsidRPr="0097394B">
        <w:rPr>
          <w:sz w:val="12"/>
        </w:rPr>
        <w:t xml:space="preserve"> </w:t>
      </w:r>
      <w:r w:rsidRPr="0097394B">
        <w:rPr>
          <w:vanish/>
          <w:sz w:val="12"/>
        </w:rPr>
        <w:t>this</w:t>
      </w:r>
      <w:r w:rsidRPr="0097394B">
        <w:rPr>
          <w:sz w:val="12"/>
        </w:rPr>
        <w:t xml:space="preserve"> </w:t>
      </w:r>
      <w:r w:rsidRPr="0097394B">
        <w:rPr>
          <w:vanish/>
          <w:sz w:val="12"/>
        </w:rPr>
        <w:t>story</w:t>
      </w:r>
      <w:r w:rsidRPr="0097394B">
        <w:rPr>
          <w:sz w:val="12"/>
        </w:rPr>
        <w:t xml:space="preserve"> </w:t>
      </w:r>
      <w:r w:rsidRPr="0097394B">
        <w:rPr>
          <w:vanish/>
          <w:sz w:val="12"/>
        </w:rPr>
        <w:t>to</w:t>
      </w:r>
      <w:r w:rsidRPr="0097394B">
        <w:rPr>
          <w:sz w:val="12"/>
        </w:rPr>
        <w:t xml:space="preserve"> </w:t>
      </w:r>
      <w:r w:rsidRPr="0097394B">
        <w:rPr>
          <w:vanish/>
          <w:sz w:val="12"/>
        </w:rPr>
        <w:t>account</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hegemonic</w:t>
      </w:r>
      <w:r w:rsidRPr="0097394B">
        <w:rPr>
          <w:sz w:val="12"/>
        </w:rPr>
        <w:t xml:space="preserve"> </w:t>
      </w:r>
      <w:r w:rsidRPr="0097394B">
        <w:rPr>
          <w:vanish/>
          <w:sz w:val="12"/>
        </w:rPr>
        <w:t>power</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ruling</w:t>
      </w:r>
      <w:r w:rsidRPr="0097394B">
        <w:rPr>
          <w:sz w:val="12"/>
        </w:rPr>
        <w:t xml:space="preserve"> </w:t>
      </w:r>
      <w:r w:rsidRPr="0097394B">
        <w:rPr>
          <w:vanish/>
          <w:sz w:val="12"/>
        </w:rPr>
        <w:t>class,</w:t>
      </w:r>
      <w:r w:rsidRPr="0097394B">
        <w:rPr>
          <w:sz w:val="12"/>
        </w:rPr>
        <w:t xml:space="preserve"> </w:t>
      </w:r>
      <w:r w:rsidRPr="0097394B">
        <w:rPr>
          <w:vanish/>
          <w:sz w:val="12"/>
        </w:rPr>
        <w:t>and</w:t>
      </w:r>
      <w:r w:rsidRPr="0097394B">
        <w:rPr>
          <w:sz w:val="12"/>
        </w:rPr>
        <w:t xml:space="preserve"> </w:t>
      </w:r>
      <w:r w:rsidRPr="0097394B">
        <w:rPr>
          <w:vanish/>
          <w:sz w:val="12"/>
        </w:rPr>
        <w:t>its</w:t>
      </w:r>
      <w:r w:rsidRPr="0097394B">
        <w:rPr>
          <w:sz w:val="12"/>
        </w:rPr>
        <w:t xml:space="preserve"> </w:t>
      </w:r>
      <w:r w:rsidRPr="0097394B">
        <w:rPr>
          <w:vanish/>
          <w:sz w:val="12"/>
        </w:rPr>
        <w:t>capacity</w:t>
      </w:r>
      <w:r w:rsidRPr="0097394B">
        <w:rPr>
          <w:sz w:val="12"/>
        </w:rPr>
        <w:t xml:space="preserve"> </w:t>
      </w:r>
      <w:r w:rsidRPr="0097394B">
        <w:rPr>
          <w:vanish/>
          <w:sz w:val="12"/>
        </w:rPr>
        <w:t>to</w:t>
      </w:r>
      <w:r w:rsidRPr="0097394B">
        <w:rPr>
          <w:sz w:val="12"/>
        </w:rPr>
        <w:t xml:space="preserve"> </w:t>
      </w:r>
      <w:r w:rsidRPr="0097394B">
        <w:rPr>
          <w:vanish/>
          <w:sz w:val="12"/>
        </w:rPr>
        <w:t>craft</w:t>
      </w:r>
      <w:r w:rsidRPr="0097394B">
        <w:rPr>
          <w:sz w:val="12"/>
        </w:rPr>
        <w:t xml:space="preserve"> </w:t>
      </w:r>
      <w:r w:rsidRPr="0097394B">
        <w:rPr>
          <w:vanish/>
          <w:sz w:val="12"/>
        </w:rPr>
        <w:t>a</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that</w:t>
      </w:r>
      <w:r w:rsidRPr="0097394B">
        <w:rPr>
          <w:sz w:val="12"/>
        </w:rPr>
        <w:t xml:space="preserve"> </w:t>
      </w:r>
      <w:r w:rsidRPr="0097394B">
        <w:rPr>
          <w:vanish/>
          <w:sz w:val="12"/>
        </w:rPr>
        <w:t>serves</w:t>
      </w:r>
      <w:r w:rsidRPr="0097394B">
        <w:rPr>
          <w:sz w:val="12"/>
        </w:rPr>
        <w:t xml:space="preserve"> </w:t>
      </w:r>
      <w:r w:rsidRPr="0097394B">
        <w:rPr>
          <w:vanish/>
          <w:sz w:val="12"/>
        </w:rPr>
        <w:t>its</w:t>
      </w:r>
      <w:r w:rsidRPr="0097394B">
        <w:rPr>
          <w:sz w:val="12"/>
        </w:rPr>
        <w:t xml:space="preserve"> </w:t>
      </w:r>
      <w:r w:rsidRPr="0097394B">
        <w:rPr>
          <w:vanish/>
          <w:sz w:val="12"/>
        </w:rPr>
        <w:t>particular</w:t>
      </w:r>
      <w:r w:rsidRPr="0097394B">
        <w:rPr>
          <w:sz w:val="12"/>
        </w:rPr>
        <w:t xml:space="preserve"> </w:t>
      </w:r>
      <w:r w:rsidRPr="0097394B">
        <w:rPr>
          <w:vanish/>
          <w:sz w:val="12"/>
        </w:rPr>
        <w:t>interests.</w:t>
      </w:r>
      <w:r w:rsidRPr="0097394B">
        <w:rPr>
          <w:sz w:val="12"/>
        </w:rPr>
        <w:t xml:space="preserve"> </w:t>
      </w:r>
      <w:r w:rsidRPr="0097394B">
        <w:rPr>
          <w:vanish/>
          <w:sz w:val="12"/>
        </w:rPr>
        <w:t>Taoist</w:t>
      </w:r>
      <w:r w:rsidRPr="0097394B">
        <w:rPr>
          <w:sz w:val="12"/>
        </w:rPr>
        <w:t xml:space="preserve"> </w:t>
      </w:r>
      <w:r w:rsidRPr="0097394B">
        <w:rPr>
          <w:vanish/>
          <w:sz w:val="12"/>
        </w:rPr>
        <w:t>spontaneity</w:t>
      </w:r>
      <w:r w:rsidRPr="0097394B">
        <w:rPr>
          <w:sz w:val="12"/>
        </w:rPr>
        <w:t xml:space="preserve"> </w:t>
      </w:r>
      <w:r w:rsidRPr="0097394B">
        <w:rPr>
          <w:vanish/>
          <w:sz w:val="12"/>
        </w:rPr>
        <w:t>is</w:t>
      </w:r>
      <w:r w:rsidRPr="0097394B">
        <w:rPr>
          <w:sz w:val="12"/>
        </w:rPr>
        <w:t xml:space="preserve"> </w:t>
      </w:r>
      <w:r w:rsidRPr="0097394B">
        <w:rPr>
          <w:vanish/>
          <w:sz w:val="12"/>
        </w:rPr>
        <w:t>radically</w:t>
      </w:r>
      <w:r w:rsidRPr="0097394B">
        <w:rPr>
          <w:sz w:val="12"/>
        </w:rPr>
        <w:t xml:space="preserve"> </w:t>
      </w:r>
      <w:r w:rsidRPr="0097394B">
        <w:rPr>
          <w:vanish/>
          <w:sz w:val="12"/>
        </w:rPr>
        <w:t>different</w:t>
      </w:r>
      <w:r w:rsidRPr="0097394B">
        <w:rPr>
          <w:sz w:val="12"/>
        </w:rPr>
        <w:t xml:space="preserve"> </w:t>
      </w:r>
      <w:r w:rsidRPr="0097394B">
        <w:rPr>
          <w:vanish/>
          <w:sz w:val="12"/>
        </w:rPr>
        <w:t>in</w:t>
      </w:r>
      <w:r w:rsidRPr="0097394B">
        <w:rPr>
          <w:sz w:val="12"/>
        </w:rPr>
        <w:t xml:space="preserve"> </w:t>
      </w:r>
      <w:r w:rsidRPr="0097394B">
        <w:rPr>
          <w:vanish/>
          <w:sz w:val="12"/>
        </w:rPr>
        <w:t>that</w:t>
      </w:r>
      <w:r w:rsidRPr="0097394B">
        <w:rPr>
          <w:sz w:val="12"/>
        </w:rPr>
        <w:t xml:space="preserve"> </w:t>
      </w:r>
      <w:r w:rsidRPr="0097394B">
        <w:rPr>
          <w:vanish/>
          <w:sz w:val="12"/>
        </w:rPr>
        <w:t>it</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portend</w:t>
      </w:r>
      <w:r w:rsidRPr="0097394B">
        <w:rPr>
          <w:sz w:val="12"/>
        </w:rPr>
        <w:t xml:space="preserve"> </w:t>
      </w:r>
      <w:r w:rsidRPr="0097394B">
        <w:rPr>
          <w:vanish/>
          <w:sz w:val="12"/>
        </w:rPr>
        <w:t>any</w:t>
      </w:r>
      <w:r w:rsidRPr="0097394B">
        <w:rPr>
          <w:sz w:val="12"/>
        </w:rPr>
        <w:t xml:space="preserve"> </w:t>
      </w:r>
      <w:r w:rsidRPr="0097394B">
        <w:rPr>
          <w:vanish/>
          <w:sz w:val="12"/>
        </w:rPr>
        <w:t>particular</w:t>
      </w:r>
      <w:r w:rsidRPr="0097394B">
        <w:rPr>
          <w:sz w:val="12"/>
        </w:rPr>
        <w:t xml:space="preserve"> </w:t>
      </w:r>
      <w:r w:rsidRPr="0097394B">
        <w:rPr>
          <w:vanish/>
          <w:sz w:val="12"/>
        </w:rPr>
        <w:t>alternative</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analytic</w:t>
      </w:r>
      <w:r w:rsidRPr="0097394B">
        <w:rPr>
          <w:sz w:val="12"/>
        </w:rPr>
        <w:t xml:space="preserve"> </w:t>
      </w:r>
      <w:r w:rsidRPr="0097394B">
        <w:rPr>
          <w:vanish/>
          <w:sz w:val="12"/>
        </w:rPr>
        <w:t>certainties</w:t>
      </w:r>
      <w:r w:rsidRPr="0097394B">
        <w:rPr>
          <w:sz w:val="12"/>
        </w:rPr>
        <w:t xml:space="preserve"> </w:t>
      </w:r>
      <w:r w:rsidRPr="0097394B">
        <w:rPr>
          <w:vanish/>
          <w:sz w:val="12"/>
        </w:rPr>
        <w:t>(neo)marxist</w:t>
      </w:r>
      <w:r w:rsidRPr="0097394B">
        <w:rPr>
          <w:sz w:val="12"/>
        </w:rPr>
        <w:t xml:space="preserve"> </w:t>
      </w:r>
      <w:r w:rsidRPr="0097394B">
        <w:rPr>
          <w:vanish/>
          <w:sz w:val="12"/>
        </w:rPr>
        <w:t>doctrines</w:t>
      </w:r>
      <w:r w:rsidRPr="0097394B">
        <w:rPr>
          <w:sz w:val="12"/>
        </w:rPr>
        <w:t xml:space="preserve"> </w:t>
      </w:r>
      <w:r w:rsidRPr="0097394B">
        <w:rPr>
          <w:vanish/>
          <w:sz w:val="12"/>
        </w:rPr>
        <w:t>represent.</w:t>
      </w:r>
      <w:r w:rsidRPr="0097394B">
        <w:rPr>
          <w:sz w:val="12"/>
        </w:rPr>
        <w:t xml:space="preserve"> </w:t>
      </w:r>
      <w:r w:rsidRPr="0097394B">
        <w:rPr>
          <w:vanish/>
          <w:sz w:val="12"/>
        </w:rPr>
        <w:t>Nor</w:t>
      </w:r>
      <w:r w:rsidRPr="0097394B">
        <w:rPr>
          <w:sz w:val="12"/>
        </w:rPr>
        <w:t xml:space="preserve"> </w:t>
      </w:r>
      <w:r w:rsidRPr="0097394B">
        <w:rPr>
          <w:vanish/>
          <w:sz w:val="12"/>
        </w:rPr>
        <w:t>does</w:t>
      </w:r>
      <w:r w:rsidRPr="0097394B">
        <w:rPr>
          <w:sz w:val="12"/>
        </w:rPr>
        <w:t xml:space="preserve"> </w:t>
      </w:r>
      <w:r w:rsidRPr="0097394B">
        <w:rPr>
          <w:vanish/>
          <w:sz w:val="12"/>
        </w:rPr>
        <w:t>it</w:t>
      </w:r>
      <w:r w:rsidRPr="0097394B">
        <w:rPr>
          <w:sz w:val="12"/>
        </w:rPr>
        <w:t xml:space="preserve"> </w:t>
      </w:r>
      <w:r w:rsidRPr="0097394B">
        <w:rPr>
          <w:vanish/>
          <w:sz w:val="12"/>
        </w:rPr>
        <w:t>preclude</w:t>
      </w:r>
      <w:r w:rsidRPr="0097394B">
        <w:rPr>
          <w:sz w:val="12"/>
        </w:rPr>
        <w:t xml:space="preserve"> </w:t>
      </w:r>
      <w:r w:rsidRPr="0097394B">
        <w:rPr>
          <w:vanish/>
          <w:sz w:val="12"/>
        </w:rPr>
        <w:t>the</w:t>
      </w:r>
      <w:r w:rsidRPr="0097394B">
        <w:rPr>
          <w:sz w:val="12"/>
        </w:rPr>
        <w:t xml:space="preserve"> </w:t>
      </w:r>
      <w:r w:rsidRPr="0097394B">
        <w:rPr>
          <w:vanish/>
          <w:sz w:val="12"/>
        </w:rPr>
        <w:t>policies</w:t>
      </w:r>
      <w:r w:rsidRPr="0097394B">
        <w:rPr>
          <w:sz w:val="12"/>
        </w:rPr>
        <w:t xml:space="preserve"> </w:t>
      </w:r>
      <w:r w:rsidRPr="0097394B">
        <w:rPr>
          <w:vanish/>
          <w:sz w:val="12"/>
        </w:rPr>
        <w:t>they</w:t>
      </w:r>
      <w:r w:rsidRPr="0097394B">
        <w:rPr>
          <w:sz w:val="12"/>
        </w:rPr>
        <w:t xml:space="preserve"> </w:t>
      </w:r>
      <w:r w:rsidRPr="0097394B">
        <w:rPr>
          <w:vanish/>
          <w:sz w:val="12"/>
        </w:rPr>
        <w:t>prescribe</w:t>
      </w:r>
      <w:r w:rsidRPr="0097394B">
        <w:rPr>
          <w:sz w:val="12"/>
        </w:rPr>
        <w:t xml:space="preserve"> </w:t>
      </w:r>
      <w:r w:rsidRPr="0097394B">
        <w:rPr>
          <w:vanish/>
          <w:sz w:val="12"/>
        </w:rPr>
        <w:t>or</w:t>
      </w:r>
      <w:r w:rsidRPr="0097394B">
        <w:rPr>
          <w:sz w:val="12"/>
        </w:rPr>
        <w:t xml:space="preserve"> </w:t>
      </w:r>
      <w:r w:rsidRPr="0097394B">
        <w:rPr>
          <w:vanish/>
          <w:sz w:val="12"/>
        </w:rPr>
        <w:t>proscribe.</w:t>
      </w:r>
      <w:r w:rsidRPr="0097394B">
        <w:rPr>
          <w:sz w:val="12"/>
        </w:rPr>
        <w:t xml:space="preserve"> </w:t>
      </w:r>
      <w:r w:rsidRPr="0097394B">
        <w:rPr>
          <w:vanish/>
          <w:sz w:val="12"/>
        </w:rPr>
        <w:t>Wu-wei</w:t>
      </w:r>
      <w:r w:rsidRPr="0097394B">
        <w:rPr>
          <w:sz w:val="12"/>
        </w:rPr>
        <w:t xml:space="preserve"> </w:t>
      </w:r>
      <w:r w:rsidRPr="0097394B">
        <w:rPr>
          <w:vanish/>
          <w:sz w:val="12"/>
        </w:rPr>
        <w:t>practice</w:t>
      </w:r>
      <w:r w:rsidRPr="0097394B">
        <w:rPr>
          <w:sz w:val="12"/>
        </w:rPr>
        <w:t xml:space="preserve"> </w:t>
      </w:r>
      <w:r w:rsidRPr="0097394B">
        <w:rPr>
          <w:vanish/>
          <w:sz w:val="12"/>
        </w:rPr>
        <w:t>seeks</w:t>
      </w:r>
      <w:r w:rsidRPr="0097394B">
        <w:rPr>
          <w:sz w:val="12"/>
        </w:rPr>
        <w:t xml:space="preserve"> </w:t>
      </w:r>
      <w:r w:rsidRPr="0097394B">
        <w:rPr>
          <w:vanish/>
          <w:sz w:val="12"/>
        </w:rPr>
        <w:t>responses</w:t>
      </w:r>
      <w:r w:rsidRPr="0097394B">
        <w:rPr>
          <w:sz w:val="12"/>
        </w:rPr>
        <w:t xml:space="preserve"> </w:t>
      </w:r>
      <w:r w:rsidRPr="0097394B">
        <w:rPr>
          <w:vanish/>
          <w:sz w:val="12"/>
        </w:rPr>
        <w:t>that</w:t>
      </w:r>
      <w:r w:rsidRPr="0097394B">
        <w:rPr>
          <w:sz w:val="12"/>
        </w:rPr>
        <w:t xml:space="preserve"> </w:t>
      </w:r>
      <w:r w:rsidRPr="0097394B">
        <w:rPr>
          <w:vanish/>
          <w:sz w:val="12"/>
        </w:rPr>
        <w:t>are</w:t>
      </w:r>
      <w:r w:rsidRPr="0097394B">
        <w:rPr>
          <w:sz w:val="12"/>
        </w:rPr>
        <w:t xml:space="preserve"> </w:t>
      </w:r>
      <w:r w:rsidRPr="0097394B">
        <w:rPr>
          <w:vanish/>
          <w:sz w:val="12"/>
        </w:rPr>
        <w:t>more</w:t>
      </w:r>
      <w:r w:rsidRPr="0097394B">
        <w:rPr>
          <w:sz w:val="12"/>
        </w:rPr>
        <w:t xml:space="preserve"> </w:t>
      </w:r>
      <w:r w:rsidRPr="0097394B">
        <w:rPr>
          <w:vanish/>
          <w:sz w:val="12"/>
        </w:rPr>
        <w:t>immediate,</w:t>
      </w:r>
      <w:r w:rsidRPr="0097394B">
        <w:rPr>
          <w:sz w:val="12"/>
        </w:rPr>
        <w:t xml:space="preserve"> </w:t>
      </w:r>
      <w:r w:rsidRPr="0097394B">
        <w:rPr>
          <w:vanish/>
          <w:sz w:val="12"/>
        </w:rPr>
        <w:t>instead,</w:t>
      </w:r>
      <w:r w:rsidRPr="0097394B">
        <w:rPr>
          <w:sz w:val="12"/>
        </w:rPr>
        <w:t xml:space="preserve"> </w:t>
      </w:r>
      <w:r w:rsidRPr="0097394B">
        <w:rPr>
          <w:vanish/>
          <w:sz w:val="12"/>
        </w:rPr>
        <w:t>and</w:t>
      </w:r>
      <w:r w:rsidRPr="0097394B">
        <w:rPr>
          <w:sz w:val="12"/>
        </w:rPr>
        <w:t xml:space="preserve"> </w:t>
      </w:r>
      <w:r w:rsidRPr="0097394B">
        <w:rPr>
          <w:vanish/>
          <w:sz w:val="12"/>
        </w:rPr>
        <w:t>more</w:t>
      </w:r>
      <w:r w:rsidRPr="0097394B">
        <w:rPr>
          <w:sz w:val="12"/>
        </w:rPr>
        <w:t xml:space="preserve"> </w:t>
      </w:r>
      <w:r w:rsidRPr="0097394B">
        <w:rPr>
          <w:vanish/>
          <w:sz w:val="12"/>
        </w:rPr>
        <w:t>appropriate</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situation,</w:t>
      </w:r>
      <w:r w:rsidRPr="0097394B">
        <w:rPr>
          <w:sz w:val="12"/>
        </w:rPr>
        <w:t xml:space="preserve"> </w:t>
      </w:r>
      <w:r w:rsidRPr="0097394B">
        <w:rPr>
          <w:vanish/>
          <w:sz w:val="12"/>
        </w:rPr>
        <w:t>as</w:t>
      </w:r>
      <w:r w:rsidRPr="0097394B">
        <w:rPr>
          <w:sz w:val="12"/>
        </w:rPr>
        <w:t xml:space="preserve"> </w:t>
      </w:r>
      <w:r w:rsidRPr="0097394B">
        <w:rPr>
          <w:vanish/>
          <w:sz w:val="12"/>
        </w:rPr>
        <w:t>read</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whole,</w:t>
      </w:r>
      <w:r w:rsidRPr="0097394B">
        <w:rPr>
          <w:sz w:val="12"/>
        </w:rPr>
        <w:t xml:space="preserve"> </w:t>
      </w:r>
      <w:r w:rsidRPr="0097394B">
        <w:rPr>
          <w:vanish/>
          <w:sz w:val="12"/>
        </w:rPr>
        <w:t>and</w:t>
      </w:r>
      <w:r w:rsidRPr="0097394B">
        <w:rPr>
          <w:sz w:val="12"/>
        </w:rPr>
        <w:t xml:space="preserve"> </w:t>
      </w:r>
      <w:r w:rsidRPr="0097394B">
        <w:rPr>
          <w:vanish/>
          <w:sz w:val="12"/>
        </w:rPr>
        <w:t>from</w:t>
      </w:r>
      <w:r w:rsidRPr="0097394B">
        <w:rPr>
          <w:sz w:val="12"/>
        </w:rPr>
        <w:t xml:space="preserve"> </w:t>
      </w:r>
      <w:r w:rsidRPr="0097394B">
        <w:rPr>
          <w:vanish/>
          <w:sz w:val="12"/>
        </w:rPr>
        <w:t>one</w:t>
      </w:r>
      <w:r w:rsidRPr="0097394B">
        <w:rPr>
          <w:sz w:val="12"/>
        </w:rPr>
        <w:t xml:space="preserve"> </w:t>
      </w:r>
      <w:r w:rsidRPr="0097394B">
        <w:rPr>
          <w:vanish/>
          <w:sz w:val="12"/>
        </w:rPr>
        <w:t>moment</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next.</w:t>
      </w:r>
      <w:r w:rsidRPr="0097394B">
        <w:rPr>
          <w:sz w:val="12"/>
        </w:rPr>
        <w:t xml:space="preserve"> </w:t>
      </w:r>
      <w:r w:rsidRPr="0097394B">
        <w:rPr>
          <w:vanish/>
          <w:sz w:val="12"/>
        </w:rPr>
        <w:t>It</w:t>
      </w:r>
      <w:r w:rsidRPr="0097394B">
        <w:rPr>
          <w:sz w:val="12"/>
        </w:rPr>
        <w:t xml:space="preserve"> </w:t>
      </w:r>
      <w:r w:rsidRPr="0097394B">
        <w:rPr>
          <w:vanish/>
          <w:sz w:val="12"/>
        </w:rPr>
        <w:t>seeks</w:t>
      </w:r>
      <w:r w:rsidRPr="0097394B">
        <w:rPr>
          <w:sz w:val="12"/>
        </w:rPr>
        <w:t xml:space="preserve"> </w:t>
      </w:r>
      <w:r w:rsidRPr="0097394B">
        <w:rPr>
          <w:vanish/>
          <w:sz w:val="12"/>
        </w:rPr>
        <w:t>a</w:t>
      </w:r>
      <w:r w:rsidRPr="0097394B">
        <w:rPr>
          <w:sz w:val="12"/>
        </w:rPr>
        <w:t xml:space="preserve"> </w:t>
      </w:r>
      <w:r w:rsidRPr="0097394B">
        <w:rPr>
          <w:vanish/>
          <w:sz w:val="12"/>
        </w:rPr>
        <w:t>sense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security</w:t>
      </w:r>
      <w:r w:rsidRPr="0097394B">
        <w:rPr>
          <w:sz w:val="12"/>
        </w:rPr>
        <w:t xml:space="preserve"> </w:t>
      </w:r>
      <w:r w:rsidRPr="0097394B">
        <w:rPr>
          <w:vanish/>
          <w:sz w:val="12"/>
        </w:rPr>
        <w:t>situation,</w:t>
      </w:r>
      <w:r w:rsidRPr="0097394B">
        <w:rPr>
          <w:sz w:val="12"/>
        </w:rPr>
        <w:t xml:space="preserve"> </w:t>
      </w:r>
      <w:r w:rsidRPr="0097394B">
        <w:rPr>
          <w:vanish/>
          <w:sz w:val="12"/>
        </w:rPr>
        <w:t>before</w:t>
      </w:r>
      <w:r w:rsidRPr="0097394B">
        <w:rPr>
          <w:sz w:val="12"/>
        </w:rPr>
        <w:t xml:space="preserve"> </w:t>
      </w:r>
      <w:r w:rsidRPr="0097394B">
        <w:rPr>
          <w:vanish/>
          <w:sz w:val="12"/>
        </w:rPr>
        <w:t>affirming</w:t>
      </w:r>
      <w:r w:rsidRPr="0097394B">
        <w:rPr>
          <w:sz w:val="12"/>
        </w:rPr>
        <w:t xml:space="preserve"> </w:t>
      </w:r>
      <w:r w:rsidRPr="0097394B">
        <w:rPr>
          <w:vanish/>
          <w:sz w:val="12"/>
        </w:rPr>
        <w:t>that</w:t>
      </w:r>
      <w:r w:rsidRPr="0097394B">
        <w:rPr>
          <w:sz w:val="12"/>
        </w:rPr>
        <w:t xml:space="preserve"> </w:t>
      </w:r>
      <w:r w:rsidRPr="0097394B">
        <w:rPr>
          <w:vanish/>
          <w:sz w:val="12"/>
        </w:rPr>
        <w:t>sense</w:t>
      </w:r>
      <w:r w:rsidRPr="0097394B">
        <w:rPr>
          <w:sz w:val="12"/>
        </w:rPr>
        <w:t xml:space="preserve"> </w:t>
      </w:r>
      <w:r w:rsidRPr="0097394B">
        <w:rPr>
          <w:vanish/>
          <w:sz w:val="12"/>
        </w:rPr>
        <w:t>in</w:t>
      </w:r>
      <w:r w:rsidRPr="0097394B">
        <w:rPr>
          <w:sz w:val="12"/>
        </w:rPr>
        <w:t xml:space="preserve"> </w:t>
      </w:r>
      <w:r w:rsidRPr="0097394B">
        <w:rPr>
          <w:vanish/>
          <w:sz w:val="12"/>
        </w:rPr>
        <w:t>such</w:t>
      </w:r>
      <w:r w:rsidRPr="0097394B">
        <w:rPr>
          <w:sz w:val="12"/>
        </w:rPr>
        <w:t xml:space="preserve"> </w:t>
      </w:r>
      <w:r w:rsidRPr="0097394B">
        <w:rPr>
          <w:vanish/>
          <w:sz w:val="12"/>
        </w:rPr>
        <w:t>a</w:t>
      </w:r>
      <w:r w:rsidRPr="0097394B">
        <w:rPr>
          <w:sz w:val="12"/>
        </w:rPr>
        <w:t xml:space="preserve"> </w:t>
      </w:r>
      <w:r w:rsidRPr="0097394B">
        <w:rPr>
          <w:vanish/>
          <w:sz w:val="12"/>
        </w:rPr>
        <w:t>way</w:t>
      </w:r>
      <w:r w:rsidRPr="0097394B">
        <w:rPr>
          <w:sz w:val="12"/>
        </w:rPr>
        <w:t xml:space="preserve"> </w:t>
      </w:r>
      <w:r w:rsidRPr="0097394B">
        <w:rPr>
          <w:vanish/>
          <w:sz w:val="12"/>
        </w:rPr>
        <w:t>as</w:t>
      </w:r>
      <w:r w:rsidRPr="0097394B">
        <w:rPr>
          <w:sz w:val="12"/>
        </w:rPr>
        <w:t xml:space="preserve"> </w:t>
      </w:r>
      <w:r w:rsidRPr="0097394B">
        <w:rPr>
          <w:vanish/>
          <w:sz w:val="12"/>
        </w:rPr>
        <w:t>to</w:t>
      </w:r>
      <w:r w:rsidRPr="0097394B">
        <w:rPr>
          <w:sz w:val="12"/>
        </w:rPr>
        <w:t xml:space="preserve"> </w:t>
      </w:r>
      <w:r w:rsidRPr="0097394B">
        <w:rPr>
          <w:vanish/>
          <w:sz w:val="12"/>
        </w:rPr>
        <w:t>nurture</w:t>
      </w:r>
      <w:r w:rsidRPr="0097394B">
        <w:rPr>
          <w:sz w:val="12"/>
        </w:rPr>
        <w:t xml:space="preserve"> </w:t>
      </w:r>
      <w:r w:rsidRPr="0097394B">
        <w:rPr>
          <w:vanish/>
          <w:sz w:val="12"/>
        </w:rPr>
        <w:t>as</w:t>
      </w:r>
      <w:r w:rsidRPr="0097394B">
        <w:rPr>
          <w:sz w:val="12"/>
        </w:rPr>
        <w:t xml:space="preserve"> </w:t>
      </w:r>
      <w:r w:rsidRPr="0097394B">
        <w:rPr>
          <w:vanish/>
          <w:sz w:val="12"/>
        </w:rPr>
        <w:t>many</w:t>
      </w:r>
      <w:r w:rsidRPr="0097394B">
        <w:rPr>
          <w:sz w:val="12"/>
        </w:rPr>
        <w:t xml:space="preserve"> </w:t>
      </w:r>
      <w:r w:rsidRPr="0097394B">
        <w:rPr>
          <w:vanish/>
          <w:sz w:val="12"/>
        </w:rPr>
        <w:t>concerned</w:t>
      </w:r>
      <w:r w:rsidRPr="0097394B">
        <w:rPr>
          <w:sz w:val="12"/>
        </w:rPr>
        <w:t xml:space="preserve"> </w:t>
      </w:r>
      <w:r w:rsidRPr="0097394B">
        <w:rPr>
          <w:vanish/>
          <w:sz w:val="12"/>
        </w:rPr>
        <w:t>as</w:t>
      </w:r>
      <w:r w:rsidRPr="0097394B">
        <w:rPr>
          <w:sz w:val="12"/>
        </w:rPr>
        <w:t xml:space="preserve"> </w:t>
      </w:r>
      <w:r w:rsidRPr="0097394B">
        <w:rPr>
          <w:vanish/>
          <w:sz w:val="12"/>
        </w:rPr>
        <w:t>possible.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analytic</w:t>
      </w:r>
      <w:r w:rsidRPr="0097394B">
        <w:rPr>
          <w:sz w:val="12"/>
        </w:rPr>
        <w:t xml:space="preserve"> </w:t>
      </w:r>
      <w:r w:rsidRPr="0097394B">
        <w:rPr>
          <w:vanish/>
          <w:sz w:val="12"/>
        </w:rPr>
        <w:t>languages</w:t>
      </w:r>
      <w:r w:rsidRPr="0097394B">
        <w:rPr>
          <w:sz w:val="12"/>
        </w:rPr>
        <w:t xml:space="preserve"> </w:t>
      </w:r>
      <w:r w:rsidRPr="0097394B">
        <w:rPr>
          <w:vanish/>
          <w:sz w:val="12"/>
        </w:rPr>
        <w:t>that</w:t>
      </w:r>
      <w:r w:rsidRPr="0097394B">
        <w:rPr>
          <w:sz w:val="12"/>
        </w:rPr>
        <w:t xml:space="preserve"> </w:t>
      </w:r>
      <w:r w:rsidRPr="0097394B">
        <w:rPr>
          <w:vanish/>
          <w:sz w:val="12"/>
        </w:rPr>
        <w:t>articulate</w:t>
      </w:r>
      <w:r w:rsidRPr="0097394B">
        <w:rPr>
          <w:sz w:val="12"/>
        </w:rPr>
        <w:t xml:space="preserve"> </w:t>
      </w:r>
      <w:r w:rsidRPr="0097394B">
        <w:rPr>
          <w:vanish/>
          <w:sz w:val="12"/>
        </w:rPr>
        <w:t>preconceptions</w:t>
      </w:r>
      <w:r w:rsidRPr="0097394B">
        <w:rPr>
          <w:sz w:val="12"/>
        </w:rPr>
        <w:t xml:space="preserve"> </w:t>
      </w:r>
      <w:r w:rsidRPr="0097394B">
        <w:rPr>
          <w:vanish/>
          <w:sz w:val="12"/>
        </w:rPr>
        <w:t>about</w:t>
      </w:r>
      <w:r w:rsidRPr="0097394B">
        <w:rPr>
          <w:sz w:val="12"/>
        </w:rPr>
        <w:t xml:space="preserve"> </w:t>
      </w:r>
      <w:r w:rsidRPr="0097394B">
        <w:rPr>
          <w:vanish/>
          <w:sz w:val="12"/>
        </w:rPr>
        <w:t>human</w:t>
      </w:r>
      <w:r w:rsidRPr="0097394B">
        <w:rPr>
          <w:sz w:val="12"/>
        </w:rPr>
        <w:t xml:space="preserve"> </w:t>
      </w:r>
      <w:r w:rsidRPr="0097394B">
        <w:rPr>
          <w:vanish/>
          <w:sz w:val="12"/>
        </w:rPr>
        <w:t>nurturing</w:t>
      </w:r>
      <w:r w:rsidRPr="0097394B">
        <w:rPr>
          <w:sz w:val="12"/>
        </w:rPr>
        <w:t xml:space="preserve"> </w:t>
      </w:r>
      <w:r w:rsidRPr="0097394B">
        <w:rPr>
          <w:vanish/>
          <w:sz w:val="12"/>
        </w:rPr>
        <w:t>practices,</w:t>
      </w:r>
      <w:r w:rsidRPr="0097394B">
        <w:rPr>
          <w:sz w:val="12"/>
        </w:rPr>
        <w:t xml:space="preserve"> </w:t>
      </w:r>
      <w:r w:rsidRPr="0097394B">
        <w:rPr>
          <w:vanish/>
          <w:sz w:val="12"/>
        </w:rPr>
        <w:t>constructivism</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one</w:t>
      </w:r>
      <w:r w:rsidRPr="0097394B">
        <w:rPr>
          <w:sz w:val="12"/>
        </w:rPr>
        <w:t xml:space="preserve"> </w:t>
      </w:r>
      <w:r w:rsidRPr="0097394B">
        <w:rPr>
          <w:vanish/>
          <w:sz w:val="12"/>
        </w:rPr>
        <w:t>most</w:t>
      </w:r>
      <w:r w:rsidRPr="0097394B">
        <w:rPr>
          <w:sz w:val="12"/>
        </w:rPr>
        <w:t xml:space="preserve"> </w:t>
      </w:r>
      <w:r w:rsidRPr="0097394B">
        <w:rPr>
          <w:vanish/>
          <w:sz w:val="12"/>
        </w:rPr>
        <w:t>like</w:t>
      </w:r>
      <w:r w:rsidRPr="0097394B">
        <w:rPr>
          <w:sz w:val="12"/>
        </w:rPr>
        <w:t xml:space="preserve"> </w:t>
      </w:r>
      <w:r w:rsidRPr="0097394B">
        <w:rPr>
          <w:vanish/>
          <w:sz w:val="12"/>
        </w:rPr>
        <w:t>Taoism.</w:t>
      </w:r>
      <w:r w:rsidRPr="0097394B">
        <w:rPr>
          <w:sz w:val="12"/>
        </w:rPr>
        <w:t xml:space="preserve"> </w:t>
      </w:r>
      <w:r w:rsidRPr="0097394B">
        <w:rPr>
          <w:vanish/>
          <w:sz w:val="12"/>
        </w:rPr>
        <w:t>This</w:t>
      </w:r>
      <w:r w:rsidRPr="0097394B">
        <w:rPr>
          <w:sz w:val="12"/>
        </w:rPr>
        <w:t xml:space="preserve"> </w:t>
      </w:r>
      <w:r w:rsidRPr="0097394B">
        <w:rPr>
          <w:vanish/>
          <w:sz w:val="12"/>
        </w:rPr>
        <w:t>analytic</w:t>
      </w:r>
      <w:r w:rsidRPr="0097394B">
        <w:rPr>
          <w:sz w:val="12"/>
        </w:rPr>
        <w:t xml:space="preserve"> </w:t>
      </w:r>
      <w:r w:rsidRPr="0097394B">
        <w:rPr>
          <w:vanish/>
          <w:sz w:val="12"/>
        </w:rPr>
        <w:t>language</w:t>
      </w:r>
      <w:r w:rsidRPr="0097394B">
        <w:rPr>
          <w:sz w:val="12"/>
        </w:rPr>
        <w:t xml:space="preserve"> </w:t>
      </w:r>
      <w:r w:rsidRPr="0097394B">
        <w:rPr>
          <w:vanish/>
          <w:sz w:val="12"/>
        </w:rPr>
        <w:t>highlights</w:t>
      </w:r>
      <w:r w:rsidRPr="0097394B">
        <w:rPr>
          <w:sz w:val="12"/>
        </w:rPr>
        <w:t xml:space="preserve"> </w:t>
      </w:r>
      <w:r w:rsidRPr="0097394B">
        <w:rPr>
          <w:vanish/>
          <w:sz w:val="12"/>
        </w:rPr>
        <w:t>the</w:t>
      </w:r>
      <w:r w:rsidRPr="0097394B">
        <w:rPr>
          <w:sz w:val="12"/>
        </w:rPr>
        <w:t xml:space="preserve"> </w:t>
      </w:r>
      <w:r w:rsidRPr="0097394B">
        <w:rPr>
          <w:vanish/>
          <w:sz w:val="12"/>
        </w:rPr>
        <w:t>mentalist</w:t>
      </w:r>
      <w:r w:rsidRPr="0097394B">
        <w:rPr>
          <w:sz w:val="12"/>
        </w:rPr>
        <w:t xml:space="preserve"> </w:t>
      </w:r>
      <w:r w:rsidRPr="0097394B">
        <w:rPr>
          <w:vanish/>
          <w:sz w:val="12"/>
        </w:rPr>
        <w:t>aspect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nurturing</w:t>
      </w:r>
      <w:r w:rsidRPr="0097394B">
        <w:rPr>
          <w:sz w:val="12"/>
        </w:rPr>
        <w:t xml:space="preserve"> </w:t>
      </w:r>
      <w:r w:rsidRPr="0097394B">
        <w:rPr>
          <w:vanish/>
          <w:sz w:val="12"/>
        </w:rPr>
        <w:t>environment.</w:t>
      </w:r>
      <w:r w:rsidRPr="0097394B">
        <w:rPr>
          <w:sz w:val="12"/>
        </w:rPr>
        <w:t xml:space="preserve"> </w:t>
      </w:r>
      <w:r w:rsidRPr="0097394B">
        <w:rPr>
          <w:vanish/>
          <w:sz w:val="12"/>
        </w:rPr>
        <w:t>It</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recommend</w:t>
      </w:r>
      <w:r w:rsidRPr="0097394B">
        <w:rPr>
          <w:sz w:val="12"/>
        </w:rPr>
        <w:t xml:space="preserve"> </w:t>
      </w:r>
      <w:r w:rsidRPr="0097394B">
        <w:rPr>
          <w:vanish/>
          <w:sz w:val="12"/>
        </w:rPr>
        <w:t>any</w:t>
      </w:r>
      <w:r w:rsidRPr="0097394B">
        <w:rPr>
          <w:sz w:val="12"/>
        </w:rPr>
        <w:t xml:space="preserve"> </w:t>
      </w:r>
      <w:r w:rsidRPr="0097394B">
        <w:rPr>
          <w:vanish/>
          <w:sz w:val="12"/>
        </w:rPr>
        <w:t>particular</w:t>
      </w:r>
      <w:r w:rsidRPr="0097394B">
        <w:rPr>
          <w:sz w:val="12"/>
        </w:rPr>
        <w:t xml:space="preserve"> </w:t>
      </w:r>
      <w:r w:rsidRPr="0097394B">
        <w:rPr>
          <w:vanish/>
          <w:sz w:val="12"/>
        </w:rPr>
        <w:t>policy</w:t>
      </w:r>
      <w:r w:rsidRPr="0097394B">
        <w:rPr>
          <w:sz w:val="12"/>
        </w:rPr>
        <w:t xml:space="preserve"> </w:t>
      </w:r>
      <w:r w:rsidRPr="0097394B">
        <w:rPr>
          <w:vanish/>
          <w:sz w:val="12"/>
        </w:rPr>
        <w:t>response,</w:t>
      </w:r>
      <w:r w:rsidRPr="0097394B">
        <w:rPr>
          <w:sz w:val="12"/>
        </w:rPr>
        <w:t xml:space="preserve"> </w:t>
      </w:r>
      <w:r w:rsidRPr="0097394B">
        <w:rPr>
          <w:vanish/>
          <w:sz w:val="12"/>
        </w:rPr>
        <w:t>since</w:t>
      </w:r>
      <w:r w:rsidRPr="0097394B">
        <w:rPr>
          <w:sz w:val="12"/>
        </w:rPr>
        <w:t xml:space="preserve"> </w:t>
      </w:r>
      <w:r w:rsidRPr="0097394B">
        <w:rPr>
          <w:vanish/>
          <w:sz w:val="12"/>
        </w:rPr>
        <w:t>it</w:t>
      </w:r>
      <w:r w:rsidRPr="0097394B">
        <w:rPr>
          <w:sz w:val="12"/>
        </w:rPr>
        <w:t xml:space="preserve"> </w:t>
      </w:r>
      <w:r w:rsidRPr="0097394B">
        <w:rPr>
          <w:vanish/>
          <w:sz w:val="12"/>
        </w:rPr>
        <w:t>merely</w:t>
      </w:r>
      <w:r w:rsidRPr="0097394B">
        <w:rPr>
          <w:sz w:val="12"/>
        </w:rPr>
        <w:t xml:space="preserve"> </w:t>
      </w:r>
      <w:r w:rsidRPr="0097394B">
        <w:rPr>
          <w:vanish/>
          <w:sz w:val="12"/>
        </w:rPr>
        <w:t>highlights</w:t>
      </w:r>
      <w:r w:rsidRPr="0097394B">
        <w:rPr>
          <w:sz w:val="12"/>
        </w:rPr>
        <w:t xml:space="preserve"> </w:t>
      </w:r>
      <w:r w:rsidRPr="0097394B">
        <w:rPr>
          <w:vanish/>
          <w:sz w:val="12"/>
        </w:rPr>
        <w:t>the</w:t>
      </w:r>
      <w:r w:rsidRPr="0097394B">
        <w:rPr>
          <w:sz w:val="12"/>
        </w:rPr>
        <w:t xml:space="preserve"> </w:t>
      </w:r>
      <w:r w:rsidRPr="0097394B">
        <w:rPr>
          <w:vanish/>
          <w:sz w:val="12"/>
        </w:rPr>
        <w:t>mentally-made</w:t>
      </w:r>
      <w:r w:rsidRPr="0097394B">
        <w:rPr>
          <w:sz w:val="12"/>
        </w:rPr>
        <w:t xml:space="preserve"> </w:t>
      </w:r>
      <w:r w:rsidRPr="0097394B">
        <w:rPr>
          <w:vanish/>
          <w:sz w:val="12"/>
        </w:rPr>
        <w:t>component</w:t>
      </w:r>
      <w:r w:rsidRPr="0097394B">
        <w:rPr>
          <w:sz w:val="12"/>
        </w:rPr>
        <w:t xml:space="preserve"> </w:t>
      </w:r>
      <w:r w:rsidRPr="0097394B">
        <w:rPr>
          <w:vanish/>
          <w:sz w:val="12"/>
        </w:rPr>
        <w:t>to</w:t>
      </w:r>
      <w:r w:rsidRPr="0097394B">
        <w:rPr>
          <w:sz w:val="12"/>
        </w:rPr>
        <w:t xml:space="preserve"> </w:t>
      </w:r>
      <w:r w:rsidRPr="0097394B">
        <w:rPr>
          <w:vanish/>
          <w:sz w:val="12"/>
        </w:rPr>
        <w:t>them</w:t>
      </w:r>
      <w:r w:rsidRPr="0097394B">
        <w:rPr>
          <w:sz w:val="12"/>
        </w:rPr>
        <w:t xml:space="preserve"> </w:t>
      </w:r>
      <w:r w:rsidRPr="0097394B">
        <w:rPr>
          <w:vanish/>
          <w:sz w:val="12"/>
        </w:rPr>
        <w:t>all.</w:t>
      </w:r>
      <w:r w:rsidRPr="0097394B">
        <w:rPr>
          <w:sz w:val="12"/>
        </w:rPr>
        <w:t xml:space="preserve"> </w:t>
      </w:r>
      <w:r w:rsidRPr="0097394B">
        <w:rPr>
          <w:vanish/>
          <w:sz w:val="12"/>
        </w:rPr>
        <w:t>Taoism</w:t>
      </w:r>
      <w:r w:rsidRPr="0097394B">
        <w:rPr>
          <w:sz w:val="12"/>
        </w:rPr>
        <w:t xml:space="preserve"> </w:t>
      </w:r>
      <w:r w:rsidRPr="0097394B">
        <w:rPr>
          <w:vanish/>
          <w:sz w:val="12"/>
        </w:rPr>
        <w:t>can</w:t>
      </w:r>
      <w:r w:rsidRPr="0097394B">
        <w:rPr>
          <w:sz w:val="12"/>
        </w:rPr>
        <w:t xml:space="preserve"> </w:t>
      </w:r>
      <w:r w:rsidRPr="0097394B">
        <w:rPr>
          <w:vanish/>
          <w:sz w:val="12"/>
        </w:rPr>
        <w:t>look</w:t>
      </w:r>
      <w:r w:rsidRPr="0097394B">
        <w:rPr>
          <w:sz w:val="12"/>
        </w:rPr>
        <w:t xml:space="preserve"> </w:t>
      </w:r>
      <w:r w:rsidRPr="0097394B">
        <w:rPr>
          <w:vanish/>
          <w:sz w:val="12"/>
        </w:rPr>
        <w:t>very</w:t>
      </w:r>
      <w:r w:rsidRPr="0097394B">
        <w:rPr>
          <w:sz w:val="12"/>
        </w:rPr>
        <w:t xml:space="preserve"> </w:t>
      </w:r>
      <w:r w:rsidRPr="0097394B">
        <w:rPr>
          <w:vanish/>
          <w:sz w:val="12"/>
        </w:rPr>
        <w:t>similar,</w:t>
      </w:r>
      <w:r w:rsidRPr="0097394B">
        <w:rPr>
          <w:sz w:val="12"/>
        </w:rPr>
        <w:t xml:space="preserve"> </w:t>
      </w:r>
      <w:r w:rsidRPr="0097394B">
        <w:rPr>
          <w:vanish/>
          <w:sz w:val="12"/>
        </w:rPr>
        <w:t>particularly</w:t>
      </w:r>
      <w:r w:rsidRPr="0097394B">
        <w:rPr>
          <w:sz w:val="12"/>
        </w:rPr>
        <w:t xml:space="preserve"> </w:t>
      </w:r>
      <w:r w:rsidRPr="0097394B">
        <w:rPr>
          <w:vanish/>
          <w:sz w:val="12"/>
        </w:rPr>
        <w:t>when</w:t>
      </w:r>
      <w:r w:rsidRPr="0097394B">
        <w:rPr>
          <w:sz w:val="12"/>
        </w:rPr>
        <w:t xml:space="preserve"> </w:t>
      </w:r>
      <w:r w:rsidRPr="0097394B">
        <w:rPr>
          <w:vanish/>
          <w:sz w:val="12"/>
        </w:rPr>
        <w:t>we</w:t>
      </w:r>
      <w:r w:rsidRPr="0097394B">
        <w:rPr>
          <w:sz w:val="12"/>
        </w:rPr>
        <w:t xml:space="preserve"> </w:t>
      </w:r>
      <w:r w:rsidRPr="0097394B">
        <w:rPr>
          <w:vanish/>
          <w:sz w:val="12"/>
        </w:rPr>
        <w:t>find</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te</w:t>
      </w:r>
      <w:r w:rsidRPr="0097394B">
        <w:rPr>
          <w:sz w:val="12"/>
        </w:rPr>
        <w:t xml:space="preserve"> </w:t>
      </w:r>
      <w:r w:rsidRPr="0097394B">
        <w:rPr>
          <w:vanish/>
          <w:sz w:val="12"/>
        </w:rPr>
        <w:t>ching</w:t>
      </w:r>
      <w:r w:rsidRPr="0097394B">
        <w:rPr>
          <w:sz w:val="12"/>
        </w:rPr>
        <w:t xml:space="preserve"> </w:t>
      </w:r>
      <w:r w:rsidRPr="0097394B">
        <w:rPr>
          <w:vanish/>
          <w:sz w:val="12"/>
        </w:rPr>
        <w:t>recommending</w:t>
      </w:r>
      <w:r w:rsidRPr="0097394B">
        <w:rPr>
          <w:sz w:val="12"/>
        </w:rPr>
        <w:t xml:space="preserve"> </w:t>
      </w:r>
      <w:r w:rsidRPr="0097394B">
        <w:rPr>
          <w:vanish/>
          <w:sz w:val="12"/>
        </w:rPr>
        <w:t>that</w:t>
      </w:r>
      <w:r w:rsidRPr="0097394B">
        <w:rPr>
          <w:sz w:val="12"/>
        </w:rPr>
        <w:t xml:space="preserve"> </w:t>
      </w:r>
      <w:r w:rsidRPr="0097394B">
        <w:rPr>
          <w:vanish/>
          <w:sz w:val="12"/>
        </w:rPr>
        <w:t>we</w:t>
      </w:r>
      <w:r w:rsidRPr="0097394B">
        <w:rPr>
          <w:sz w:val="12"/>
        </w:rPr>
        <w:t xml:space="preserve"> </w:t>
      </w:r>
      <w:r w:rsidRPr="0097394B">
        <w:rPr>
          <w:vanish/>
          <w:sz w:val="12"/>
        </w:rPr>
        <w:t>should</w:t>
      </w:r>
      <w:r w:rsidRPr="0097394B">
        <w:rPr>
          <w:sz w:val="12"/>
        </w:rPr>
        <w:t xml:space="preserve"> </w:t>
      </w:r>
      <w:r w:rsidRPr="0097394B">
        <w:rPr>
          <w:vanish/>
          <w:sz w:val="12"/>
        </w:rPr>
        <w:t>think</w:t>
      </w:r>
      <w:r w:rsidRPr="0097394B">
        <w:rPr>
          <w:sz w:val="12"/>
        </w:rPr>
        <w:t xml:space="preserve"> </w:t>
      </w:r>
      <w:r w:rsidRPr="0097394B">
        <w:rPr>
          <w:vanish/>
          <w:sz w:val="12"/>
        </w:rPr>
        <w:t>as</w:t>
      </w:r>
      <w:r w:rsidRPr="0097394B">
        <w:rPr>
          <w:sz w:val="12"/>
        </w:rPr>
        <w:t xml:space="preserve"> </w:t>
      </w:r>
      <w:r w:rsidRPr="0097394B">
        <w:rPr>
          <w:vanish/>
          <w:sz w:val="12"/>
        </w:rPr>
        <w:t>ordinary</w:t>
      </w:r>
      <w:r w:rsidRPr="0097394B">
        <w:rPr>
          <w:sz w:val="12"/>
        </w:rPr>
        <w:t xml:space="preserve"> </w:t>
      </w:r>
      <w:r w:rsidRPr="0097394B">
        <w:rPr>
          <w:vanish/>
          <w:sz w:val="12"/>
        </w:rPr>
        <w:t>people</w:t>
      </w:r>
      <w:r w:rsidRPr="0097394B">
        <w:rPr>
          <w:sz w:val="12"/>
        </w:rPr>
        <w:t xml:space="preserve"> </w:t>
      </w:r>
      <w:r w:rsidRPr="0097394B">
        <w:rPr>
          <w:vanish/>
          <w:sz w:val="12"/>
        </w:rPr>
        <w:t>think,</w:t>
      </w:r>
      <w:r w:rsidRPr="0097394B">
        <w:rPr>
          <w:sz w:val="12"/>
        </w:rPr>
        <w:t xml:space="preserve"> </w:t>
      </w:r>
      <w:r w:rsidRPr="0097394B">
        <w:rPr>
          <w:vanish/>
          <w:sz w:val="12"/>
        </w:rPr>
        <w:t>which</w:t>
      </w:r>
      <w:r w:rsidRPr="0097394B">
        <w:rPr>
          <w:sz w:val="12"/>
        </w:rPr>
        <w:t xml:space="preserve"> </w:t>
      </w:r>
      <w:r w:rsidRPr="0097394B">
        <w:rPr>
          <w:vanish/>
          <w:sz w:val="12"/>
        </w:rPr>
        <w:t>is</w:t>
      </w:r>
      <w:r w:rsidRPr="0097394B">
        <w:rPr>
          <w:sz w:val="12"/>
        </w:rPr>
        <w:t xml:space="preserve"> </w:t>
      </w:r>
      <w:r w:rsidRPr="0097394B">
        <w:rPr>
          <w:vanish/>
          <w:sz w:val="12"/>
        </w:rPr>
        <w:t>just</w:t>
      </w:r>
      <w:r w:rsidRPr="0097394B">
        <w:rPr>
          <w:sz w:val="12"/>
        </w:rPr>
        <w:t xml:space="preserve"> </w:t>
      </w:r>
      <w:r w:rsidRPr="0097394B">
        <w:rPr>
          <w:vanish/>
          <w:sz w:val="12"/>
        </w:rPr>
        <w:t>what</w:t>
      </w:r>
      <w:r w:rsidRPr="0097394B">
        <w:rPr>
          <w:sz w:val="12"/>
        </w:rPr>
        <w:t xml:space="preserve"> </w:t>
      </w:r>
      <w:r w:rsidRPr="0097394B">
        <w:rPr>
          <w:vanish/>
          <w:sz w:val="12"/>
        </w:rPr>
        <w:t>the</w:t>
      </w:r>
      <w:r w:rsidRPr="0097394B">
        <w:rPr>
          <w:sz w:val="12"/>
        </w:rPr>
        <w:t xml:space="preserve"> </w:t>
      </w:r>
      <w:r w:rsidRPr="0097394B">
        <w:rPr>
          <w:vanish/>
          <w:sz w:val="12"/>
        </w:rPr>
        <w:t>so-called</w:t>
      </w:r>
      <w:r w:rsidRPr="0097394B">
        <w:rPr>
          <w:sz w:val="12"/>
        </w:rPr>
        <w:t xml:space="preserve"> </w:t>
      </w:r>
      <w:r w:rsidRPr="0097394B">
        <w:rPr>
          <w:vanish/>
          <w:sz w:val="12"/>
        </w:rPr>
        <w:t>‘commonsense’</w:t>
      </w:r>
      <w:r w:rsidRPr="0097394B">
        <w:rPr>
          <w:sz w:val="12"/>
        </w:rPr>
        <w:t xml:space="preserve"> </w:t>
      </w:r>
      <w:r w:rsidRPr="0097394B">
        <w:rPr>
          <w:vanish/>
          <w:sz w:val="12"/>
        </w:rPr>
        <w:t>version</w:t>
      </w:r>
      <w:r w:rsidRPr="0097394B">
        <w:rPr>
          <w:sz w:val="12"/>
        </w:rPr>
        <w:t xml:space="preserve"> </w:t>
      </w:r>
      <w:r w:rsidRPr="0097394B">
        <w:rPr>
          <w:vanish/>
          <w:sz w:val="12"/>
        </w:rPr>
        <w:t>of</w:t>
      </w:r>
      <w:r w:rsidRPr="0097394B">
        <w:rPr>
          <w:sz w:val="12"/>
        </w:rPr>
        <w:t xml:space="preserve"> </w:t>
      </w:r>
      <w:r w:rsidRPr="0097394B">
        <w:rPr>
          <w:vanish/>
          <w:sz w:val="12"/>
        </w:rPr>
        <w:t>constructivism</w:t>
      </w:r>
      <w:r w:rsidRPr="0097394B">
        <w:rPr>
          <w:sz w:val="12"/>
        </w:rPr>
        <w:t xml:space="preserve"> </w:t>
      </w:r>
      <w:r w:rsidRPr="0097394B">
        <w:rPr>
          <w:vanish/>
          <w:sz w:val="12"/>
        </w:rPr>
        <w:t>does</w:t>
      </w:r>
      <w:r w:rsidRPr="0097394B">
        <w:rPr>
          <w:sz w:val="12"/>
        </w:rPr>
        <w:t xml:space="preserve"> </w:t>
      </w:r>
      <w:r w:rsidRPr="0097394B">
        <w:rPr>
          <w:vanish/>
          <w:sz w:val="12"/>
        </w:rPr>
        <w:t>(Pettman,</w:t>
      </w:r>
      <w:r w:rsidRPr="0097394B">
        <w:rPr>
          <w:sz w:val="12"/>
        </w:rPr>
        <w:t xml:space="preserve"> </w:t>
      </w:r>
      <w:r w:rsidRPr="0097394B">
        <w:rPr>
          <w:vanish/>
          <w:sz w:val="12"/>
        </w:rPr>
        <w:t>2000).</w:t>
      </w:r>
      <w:r w:rsidRPr="0097394B">
        <w:rPr>
          <w:sz w:val="12"/>
        </w:rPr>
        <w:t xml:space="preserve"> </w:t>
      </w:r>
      <w:r w:rsidRPr="0097394B">
        <w:rPr>
          <w:vanish/>
          <w:sz w:val="12"/>
        </w:rPr>
        <w:t>While</w:t>
      </w:r>
      <w:r w:rsidRPr="0097394B">
        <w:rPr>
          <w:sz w:val="12"/>
        </w:rPr>
        <w:t xml:space="preserve"> </w:t>
      </w:r>
      <w:r w:rsidRPr="0097394B">
        <w:rPr>
          <w:vanish/>
          <w:sz w:val="12"/>
        </w:rPr>
        <w:t>constructivism</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prescribe</w:t>
      </w:r>
      <w:r w:rsidRPr="0097394B">
        <w:rPr>
          <w:sz w:val="12"/>
        </w:rPr>
        <w:t xml:space="preserve"> </w:t>
      </w:r>
      <w:r w:rsidRPr="0097394B">
        <w:rPr>
          <w:vanish/>
          <w:sz w:val="12"/>
        </w:rPr>
        <w:t>a</w:t>
      </w:r>
      <w:r w:rsidRPr="0097394B">
        <w:rPr>
          <w:sz w:val="12"/>
        </w:rPr>
        <w:t xml:space="preserve"> </w:t>
      </w:r>
      <w:r w:rsidRPr="0097394B">
        <w:rPr>
          <w:vanish/>
          <w:sz w:val="12"/>
        </w:rPr>
        <w:t>particular</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about</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still</w:t>
      </w:r>
      <w:r w:rsidRPr="0097394B">
        <w:rPr>
          <w:sz w:val="12"/>
        </w:rPr>
        <w:t xml:space="preserve"> </w:t>
      </w:r>
      <w:r w:rsidRPr="0097394B">
        <w:rPr>
          <w:vanish/>
          <w:sz w:val="12"/>
        </w:rPr>
        <w:t>rationalist,</w:t>
      </w:r>
      <w:r w:rsidRPr="0097394B">
        <w:rPr>
          <w:sz w:val="12"/>
        </w:rPr>
        <w:t xml:space="preserve"> </w:t>
      </w:r>
      <w:r w:rsidRPr="0097394B">
        <w:rPr>
          <w:vanish/>
          <w:sz w:val="12"/>
        </w:rPr>
        <w:t>however,</w:t>
      </w:r>
      <w:r w:rsidRPr="0097394B">
        <w:rPr>
          <w:sz w:val="12"/>
        </w:rPr>
        <w:t xml:space="preserve"> </w:t>
      </w:r>
      <w:r w:rsidRPr="0097394B">
        <w:rPr>
          <w:vanish/>
          <w:sz w:val="12"/>
        </w:rPr>
        <w:t>and</w:t>
      </w:r>
      <w:r w:rsidRPr="0097394B">
        <w:rPr>
          <w:sz w:val="12"/>
        </w:rPr>
        <w:t xml:space="preserve"> </w:t>
      </w:r>
      <w:r w:rsidRPr="0097394B">
        <w:rPr>
          <w:vanish/>
          <w:sz w:val="12"/>
        </w:rPr>
        <w:t>it</w:t>
      </w:r>
      <w:r w:rsidRPr="0097394B">
        <w:rPr>
          <w:sz w:val="12"/>
        </w:rPr>
        <w:t xml:space="preserve"> </w:t>
      </w:r>
      <w:r w:rsidRPr="0097394B">
        <w:rPr>
          <w:vanish/>
          <w:sz w:val="12"/>
        </w:rPr>
        <w:t>still</w:t>
      </w:r>
      <w:r w:rsidRPr="0097394B">
        <w:rPr>
          <w:sz w:val="12"/>
        </w:rPr>
        <w:t xml:space="preserve"> </w:t>
      </w:r>
      <w:r w:rsidRPr="0097394B">
        <w:rPr>
          <w:vanish/>
          <w:sz w:val="12"/>
        </w:rPr>
        <w:t>constrains</w:t>
      </w:r>
      <w:r w:rsidRPr="0097394B">
        <w:rPr>
          <w:sz w:val="12"/>
        </w:rPr>
        <w:t xml:space="preserve"> </w:t>
      </w:r>
      <w:r w:rsidRPr="0097394B">
        <w:rPr>
          <w:vanish/>
          <w:sz w:val="12"/>
        </w:rPr>
        <w:t>us</w:t>
      </w:r>
      <w:r w:rsidRPr="0097394B">
        <w:rPr>
          <w:sz w:val="12"/>
        </w:rPr>
        <w:t xml:space="preserve"> </w:t>
      </w:r>
      <w:r w:rsidRPr="0097394B">
        <w:rPr>
          <w:vanish/>
          <w:sz w:val="12"/>
        </w:rPr>
        <w:t>to</w:t>
      </w:r>
      <w:r w:rsidRPr="0097394B">
        <w:rPr>
          <w:sz w:val="12"/>
        </w:rPr>
        <w:t xml:space="preserve"> </w:t>
      </w:r>
      <w:r w:rsidRPr="0097394B">
        <w:rPr>
          <w:vanish/>
          <w:sz w:val="12"/>
        </w:rPr>
        <w:t>a</w:t>
      </w:r>
      <w:r w:rsidRPr="0097394B">
        <w:rPr>
          <w:sz w:val="12"/>
        </w:rPr>
        <w:t xml:space="preserve"> </w:t>
      </w:r>
      <w:r w:rsidRPr="0097394B">
        <w:rPr>
          <w:vanish/>
          <w:sz w:val="12"/>
        </w:rPr>
        <w:t>mentalist</w:t>
      </w:r>
      <w:r w:rsidRPr="0097394B">
        <w:rPr>
          <w:sz w:val="12"/>
        </w:rPr>
        <w:t xml:space="preserve"> </w:t>
      </w:r>
      <w:r w:rsidRPr="0097394B">
        <w:rPr>
          <w:vanish/>
          <w:sz w:val="12"/>
        </w:rPr>
        <w:t>rather</w:t>
      </w:r>
      <w:r w:rsidRPr="0097394B">
        <w:rPr>
          <w:sz w:val="12"/>
        </w:rPr>
        <w:t xml:space="preserve"> </w:t>
      </w:r>
      <w:r w:rsidRPr="0097394B">
        <w:rPr>
          <w:vanish/>
          <w:sz w:val="12"/>
        </w:rPr>
        <w:t>than</w:t>
      </w:r>
      <w:r w:rsidRPr="0097394B">
        <w:rPr>
          <w:sz w:val="12"/>
        </w:rPr>
        <w:t xml:space="preserve"> </w:t>
      </w:r>
      <w:r w:rsidRPr="0097394B">
        <w:rPr>
          <w:vanish/>
          <w:sz w:val="12"/>
        </w:rPr>
        <w:t>a</w:t>
      </w:r>
      <w:r w:rsidRPr="0097394B">
        <w:rPr>
          <w:sz w:val="12"/>
        </w:rPr>
        <w:t xml:space="preserve"> </w:t>
      </w:r>
      <w:r w:rsidRPr="0097394B">
        <w:rPr>
          <w:vanish/>
          <w:sz w:val="12"/>
        </w:rPr>
        <w:t>materialist</w:t>
      </w:r>
      <w:r w:rsidRPr="0097394B">
        <w:rPr>
          <w:sz w:val="12"/>
        </w:rPr>
        <w:t xml:space="preserve"> </w:t>
      </w:r>
      <w:r w:rsidRPr="0097394B">
        <w:rPr>
          <w:vanish/>
          <w:sz w:val="12"/>
        </w:rPr>
        <w:t>consideration</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Taoism</w:t>
      </w:r>
      <w:r w:rsidRPr="0097394B">
        <w:rPr>
          <w:sz w:val="12"/>
        </w:rPr>
        <w:t xml:space="preserve"> </w:t>
      </w:r>
      <w:r w:rsidRPr="0097394B">
        <w:rPr>
          <w:vanish/>
          <w:sz w:val="12"/>
        </w:rPr>
        <w:t>does</w:t>
      </w:r>
      <w:r w:rsidRPr="0097394B">
        <w:rPr>
          <w:sz w:val="12"/>
        </w:rPr>
        <w:t xml:space="preserve"> </w:t>
      </w:r>
      <w:r w:rsidRPr="0097394B">
        <w:rPr>
          <w:vanish/>
          <w:sz w:val="12"/>
        </w:rPr>
        <w:t>not.</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non-rationalist</w:t>
      </w:r>
      <w:r w:rsidRPr="0097394B">
        <w:rPr>
          <w:sz w:val="12"/>
        </w:rPr>
        <w:t xml:space="preserve"> </w:t>
      </w:r>
      <w:r w:rsidRPr="0097394B">
        <w:rPr>
          <w:vanish/>
          <w:sz w:val="12"/>
        </w:rPr>
        <w:t>and</w:t>
      </w:r>
      <w:r w:rsidRPr="0097394B">
        <w:rPr>
          <w:sz w:val="12"/>
        </w:rPr>
        <w:t xml:space="preserve"> </w:t>
      </w:r>
      <w:r w:rsidRPr="0097394B">
        <w:rPr>
          <w:vanish/>
          <w:sz w:val="12"/>
        </w:rPr>
        <w:t>sacralist.</w:t>
      </w:r>
      <w:r w:rsidRPr="0097394B">
        <w:rPr>
          <w:sz w:val="12"/>
        </w:rPr>
        <w:t xml:space="preserve"> </w:t>
      </w:r>
      <w:r w:rsidRPr="0097394B">
        <w:rPr>
          <w:vanish/>
          <w:sz w:val="12"/>
        </w:rPr>
        <w:t>And</w:t>
      </w:r>
      <w:r w:rsidRPr="0097394B">
        <w:rPr>
          <w:sz w:val="12"/>
        </w:rPr>
        <w:t xml:space="preserve"> </w:t>
      </w:r>
      <w:r w:rsidRPr="0097394B">
        <w:rPr>
          <w:vanish/>
          <w:sz w:val="12"/>
        </w:rPr>
        <w:t>while</w:t>
      </w:r>
      <w:r w:rsidRPr="0097394B">
        <w:rPr>
          <w:sz w:val="12"/>
        </w:rPr>
        <w:t xml:space="preserve"> </w:t>
      </w:r>
      <w:r w:rsidRPr="0097394B">
        <w:rPr>
          <w:vanish/>
          <w:sz w:val="12"/>
        </w:rPr>
        <w:t>most</w:t>
      </w:r>
      <w:r w:rsidRPr="0097394B">
        <w:rPr>
          <w:sz w:val="12"/>
        </w:rPr>
        <w:t xml:space="preserve"> </w:t>
      </w:r>
      <w:r w:rsidRPr="0097394B">
        <w:rPr>
          <w:vanish/>
          <w:sz w:val="12"/>
        </w:rPr>
        <w:t>rationalists</w:t>
      </w:r>
      <w:r w:rsidRPr="0097394B">
        <w:rPr>
          <w:sz w:val="12"/>
        </w:rPr>
        <w:t xml:space="preserve"> </w:t>
      </w:r>
      <w:r w:rsidRPr="0097394B">
        <w:rPr>
          <w:vanish/>
          <w:sz w:val="12"/>
        </w:rPr>
        <w:t>are</w:t>
      </w:r>
      <w:r w:rsidRPr="0097394B">
        <w:rPr>
          <w:sz w:val="12"/>
        </w:rPr>
        <w:t xml:space="preserve"> </w:t>
      </w:r>
      <w:r w:rsidRPr="0097394B">
        <w:rPr>
          <w:vanish/>
          <w:sz w:val="12"/>
        </w:rPr>
        <w:t>likely</w:t>
      </w:r>
      <w:r w:rsidRPr="0097394B">
        <w:rPr>
          <w:sz w:val="12"/>
        </w:rPr>
        <w:t xml:space="preserve"> </w:t>
      </w:r>
      <w:r w:rsidRPr="0097394B">
        <w:rPr>
          <w:vanish/>
          <w:sz w:val="12"/>
        </w:rPr>
        <w:t>to</w:t>
      </w:r>
      <w:r w:rsidRPr="0097394B">
        <w:rPr>
          <w:sz w:val="12"/>
        </w:rPr>
        <w:t xml:space="preserve"> </w:t>
      </w:r>
      <w:r w:rsidRPr="0097394B">
        <w:rPr>
          <w:vanish/>
          <w:sz w:val="12"/>
        </w:rPr>
        <w:t>find</w:t>
      </w:r>
      <w:r w:rsidRPr="0097394B">
        <w:rPr>
          <w:sz w:val="12"/>
        </w:rPr>
        <w:t xml:space="preserve"> </w:t>
      </w:r>
      <w:r w:rsidRPr="0097394B">
        <w:rPr>
          <w:vanish/>
          <w:sz w:val="12"/>
        </w:rPr>
        <w:t>this</w:t>
      </w:r>
      <w:r w:rsidRPr="0097394B">
        <w:rPr>
          <w:sz w:val="12"/>
        </w:rPr>
        <w:t xml:space="preserve"> </w:t>
      </w:r>
      <w:r w:rsidRPr="0097394B">
        <w:rPr>
          <w:vanish/>
          <w:sz w:val="12"/>
        </w:rPr>
        <w:t>a</w:t>
      </w:r>
      <w:r w:rsidRPr="0097394B">
        <w:rPr>
          <w:sz w:val="12"/>
        </w:rPr>
        <w:t xml:space="preserve"> </w:t>
      </w:r>
      <w:r w:rsidRPr="0097394B">
        <w:rPr>
          <w:vanish/>
          <w:sz w:val="12"/>
        </w:rPr>
        <w:t>recipe</w:t>
      </w:r>
      <w:r w:rsidRPr="0097394B">
        <w:rPr>
          <w:sz w:val="12"/>
        </w:rPr>
        <w:t xml:space="preserve"> </w:t>
      </w:r>
      <w:r w:rsidRPr="0097394B">
        <w:rPr>
          <w:vanish/>
          <w:sz w:val="12"/>
        </w:rPr>
        <w:t>for</w:t>
      </w:r>
      <w:r w:rsidRPr="0097394B">
        <w:rPr>
          <w:sz w:val="12"/>
        </w:rPr>
        <w:t xml:space="preserve"> </w:t>
      </w:r>
      <w:r w:rsidRPr="0097394B">
        <w:rPr>
          <w:vanish/>
          <w:sz w:val="12"/>
        </w:rPr>
        <w:t>epistemological</w:t>
      </w:r>
      <w:r w:rsidRPr="0097394B">
        <w:rPr>
          <w:sz w:val="12"/>
        </w:rPr>
        <w:t xml:space="preserve"> </w:t>
      </w:r>
      <w:r w:rsidRPr="0097394B">
        <w:rPr>
          <w:vanish/>
          <w:sz w:val="12"/>
        </w:rPr>
        <w:t>anarchy,</w:t>
      </w:r>
      <w:r w:rsidRPr="0097394B">
        <w:rPr>
          <w:sz w:val="12"/>
        </w:rPr>
        <w:t xml:space="preserve"> </w:t>
      </w:r>
      <w:r w:rsidRPr="0097394B">
        <w:rPr>
          <w:vanish/>
          <w:sz w:val="12"/>
        </w:rPr>
        <w:t>some</w:t>
      </w:r>
      <w:r w:rsidRPr="0097394B">
        <w:rPr>
          <w:sz w:val="12"/>
        </w:rPr>
        <w:t xml:space="preserve"> </w:t>
      </w:r>
      <w:r w:rsidRPr="0097394B">
        <w:rPr>
          <w:vanish/>
          <w:sz w:val="12"/>
        </w:rPr>
        <w:t>may</w:t>
      </w:r>
      <w:r w:rsidRPr="0097394B">
        <w:rPr>
          <w:sz w:val="12"/>
        </w:rPr>
        <w:t xml:space="preserve"> </w:t>
      </w:r>
      <w:r w:rsidRPr="0097394B">
        <w:rPr>
          <w:vanish/>
          <w:sz w:val="12"/>
        </w:rPr>
        <w:t>find</w:t>
      </w:r>
      <w:r w:rsidRPr="0097394B">
        <w:rPr>
          <w:sz w:val="12"/>
        </w:rPr>
        <w:t xml:space="preserve"> </w:t>
      </w:r>
      <w:r w:rsidRPr="0097394B">
        <w:rPr>
          <w:vanish/>
          <w:sz w:val="12"/>
        </w:rPr>
        <w:t>that</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an</w:t>
      </w:r>
      <w:r w:rsidRPr="0097394B">
        <w:rPr>
          <w:sz w:val="12"/>
        </w:rPr>
        <w:t xml:space="preserve"> </w:t>
      </w:r>
      <w:r w:rsidRPr="0097394B">
        <w:rPr>
          <w:vanish/>
          <w:sz w:val="12"/>
        </w:rPr>
        <w:t>opportunity</w:t>
      </w:r>
      <w:r w:rsidRPr="0097394B">
        <w:rPr>
          <w:sz w:val="12"/>
        </w:rPr>
        <w:t xml:space="preserve"> </w:t>
      </w:r>
      <w:r w:rsidRPr="0097394B">
        <w:rPr>
          <w:vanish/>
          <w:sz w:val="12"/>
        </w:rPr>
        <w:t>to</w:t>
      </w:r>
      <w:r w:rsidRPr="0097394B">
        <w:rPr>
          <w:sz w:val="12"/>
        </w:rPr>
        <w:t xml:space="preserve"> </w:t>
      </w:r>
      <w:r w:rsidRPr="0097394B">
        <w:rPr>
          <w:vanish/>
          <w:sz w:val="12"/>
        </w:rPr>
        <w:t>explore</w:t>
      </w:r>
      <w:r w:rsidRPr="0097394B">
        <w:rPr>
          <w:sz w:val="12"/>
        </w:rPr>
        <w:t xml:space="preserve"> </w:t>
      </w:r>
      <w:r w:rsidRPr="0097394B">
        <w:rPr>
          <w:vanish/>
          <w:sz w:val="12"/>
        </w:rPr>
        <w:t>and</w:t>
      </w:r>
      <w:r w:rsidRPr="0097394B">
        <w:rPr>
          <w:sz w:val="12"/>
        </w:rPr>
        <w:t xml:space="preserve"> </w:t>
      </w:r>
      <w:r w:rsidRPr="0097394B">
        <w:rPr>
          <w:vanish/>
          <w:sz w:val="12"/>
        </w:rPr>
        <w:t>assess</w:t>
      </w:r>
      <w:r w:rsidRPr="0097394B">
        <w:rPr>
          <w:sz w:val="12"/>
        </w:rPr>
        <w:t xml:space="preserve"> </w:t>
      </w:r>
      <w:r w:rsidRPr="0097394B">
        <w:rPr>
          <w:vanish/>
          <w:sz w:val="12"/>
        </w:rPr>
        <w:t>productive</w:t>
      </w:r>
      <w:r w:rsidRPr="0097394B">
        <w:rPr>
          <w:sz w:val="12"/>
        </w:rPr>
        <w:t xml:space="preserve"> </w:t>
      </w:r>
      <w:r w:rsidRPr="0097394B">
        <w:rPr>
          <w:vanish/>
          <w:sz w:val="12"/>
        </w:rPr>
        <w:t>ways</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that</w:t>
      </w:r>
      <w:r w:rsidRPr="0097394B">
        <w:rPr>
          <w:sz w:val="12"/>
        </w:rPr>
        <w:t xml:space="preserve"> </w:t>
      </w:r>
      <w:r w:rsidRPr="0097394B">
        <w:rPr>
          <w:vanish/>
          <w:sz w:val="12"/>
        </w:rPr>
        <w:t>rationalism</w:t>
      </w:r>
      <w:r w:rsidRPr="0097394B">
        <w:rPr>
          <w:sz w:val="12"/>
        </w:rPr>
        <w:t xml:space="preserve"> </w:t>
      </w:r>
      <w:r w:rsidRPr="0097394B">
        <w:rPr>
          <w:vanish/>
          <w:sz w:val="12"/>
        </w:rPr>
        <w:t>precludes.</w:t>
      </w:r>
      <w:r w:rsidRPr="0097394B">
        <w:rPr>
          <w:sz w:val="12"/>
        </w:rPr>
        <w:t xml:space="preserve"> </w:t>
      </w:r>
      <w:r w:rsidRPr="0097394B">
        <w:rPr>
          <w:vanish/>
          <w:sz w:val="12"/>
        </w:rPr>
        <w:t>Taoism</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global</w:t>
      </w:r>
      <w:r w:rsidRPr="0097394B">
        <w:rPr>
          <w:sz w:val="12"/>
        </w:rPr>
        <w:t xml:space="preserve"> </w:t>
      </w:r>
      <w:r w:rsidRPr="0097394B">
        <w:rPr>
          <w:vanish/>
          <w:sz w:val="12"/>
        </w:rPr>
        <w:t>security</w:t>
      </w:r>
      <w:r w:rsidRPr="0097394B">
        <w:rPr>
          <w:sz w:val="12"/>
        </w:rPr>
        <w:t xml:space="preserve"> </w:t>
      </w:r>
      <w:r w:rsidRPr="0097394B">
        <w:rPr>
          <w:vanish/>
          <w:sz w:val="12"/>
        </w:rPr>
        <w:t>79</w:t>
      </w:r>
      <w:r w:rsidRPr="0097394B">
        <w:rPr>
          <w:sz w:val="12"/>
        </w:rPr>
        <w:t xml:space="preserve"> </w:t>
      </w:r>
      <w:r w:rsidRPr="0097394B">
        <w:rPr>
          <w:vanish/>
          <w:sz w:val="12"/>
        </w:rPr>
        <w:t>4.3</w:t>
      </w:r>
      <w:r w:rsidRPr="0097394B">
        <w:rPr>
          <w:sz w:val="12"/>
        </w:rPr>
        <w:t xml:space="preserve"> </w:t>
      </w:r>
      <w:r w:rsidRPr="0097394B">
        <w:rPr>
          <w:vanish/>
          <w:sz w:val="12"/>
        </w:rPr>
        <w:t>Comparing</w:t>
      </w:r>
      <w:r w:rsidRPr="0097394B">
        <w:rPr>
          <w:sz w:val="12"/>
        </w:rPr>
        <w:t xml:space="preserve"> </w:t>
      </w:r>
      <w:r w:rsidRPr="0097394B">
        <w:rPr>
          <w:vanish/>
          <w:sz w:val="12"/>
        </w:rPr>
        <w:t>Taoist</w:t>
      </w:r>
      <w:r w:rsidRPr="0097394B">
        <w:rPr>
          <w:sz w:val="12"/>
        </w:rPr>
        <w:t xml:space="preserve"> </w:t>
      </w:r>
      <w:r w:rsidRPr="0097394B">
        <w:rPr>
          <w:vanish/>
          <w:sz w:val="12"/>
        </w:rPr>
        <w:t>concerns</w:t>
      </w:r>
      <w:r w:rsidRPr="0097394B">
        <w:rPr>
          <w:sz w:val="12"/>
        </w:rPr>
        <w:t xml:space="preserve"> </w:t>
      </w:r>
      <w:r w:rsidRPr="0097394B">
        <w:rPr>
          <w:vanish/>
          <w:sz w:val="12"/>
        </w:rPr>
        <w:t>with</w:t>
      </w:r>
      <w:r w:rsidRPr="0097394B">
        <w:rPr>
          <w:sz w:val="12"/>
        </w:rPr>
        <w:t xml:space="preserve"> </w:t>
      </w:r>
      <w:r w:rsidRPr="0097394B">
        <w:rPr>
          <w:vanish/>
          <w:sz w:val="12"/>
        </w:rPr>
        <w:t>conventional</w:t>
      </w:r>
      <w:r w:rsidRPr="0097394B">
        <w:rPr>
          <w:sz w:val="12"/>
        </w:rPr>
        <w:t xml:space="preserve"> </w:t>
      </w:r>
      <w:r w:rsidRPr="0097394B">
        <w:rPr>
          <w:vanish/>
          <w:sz w:val="12"/>
        </w:rPr>
        <w:t>strategic</w:t>
      </w:r>
      <w:r w:rsidRPr="0097394B">
        <w:rPr>
          <w:sz w:val="12"/>
        </w:rPr>
        <w:t xml:space="preserve"> </w:t>
      </w:r>
      <w:r w:rsidRPr="0097394B">
        <w:rPr>
          <w:vanish/>
          <w:sz w:val="12"/>
        </w:rPr>
        <w:t>ones</w:t>
      </w:r>
      <w:r w:rsidRPr="0097394B">
        <w:rPr>
          <w:sz w:val="12"/>
        </w:rPr>
        <w:t xml:space="preserve"> </w:t>
      </w:r>
      <w:r w:rsidRPr="0097394B">
        <w:rPr>
          <w:vanish/>
          <w:sz w:val="12"/>
        </w:rPr>
        <w:t>The</w:t>
      </w:r>
      <w:r w:rsidRPr="0097394B">
        <w:rPr>
          <w:sz w:val="12"/>
        </w:rPr>
        <w:t xml:space="preserve"> </w:t>
      </w:r>
      <w:r w:rsidRPr="0097394B">
        <w:rPr>
          <w:vanish/>
          <w:sz w:val="12"/>
        </w:rPr>
        <w:t>dominant</w:t>
      </w:r>
      <w:r w:rsidRPr="0097394B">
        <w:rPr>
          <w:sz w:val="12"/>
        </w:rPr>
        <w:t xml:space="preserve"> </w:t>
      </w:r>
      <w:r w:rsidRPr="0097394B">
        <w:rPr>
          <w:vanish/>
          <w:sz w:val="12"/>
        </w:rPr>
        <w:t>(though</w:t>
      </w:r>
      <w:r w:rsidRPr="0097394B">
        <w:rPr>
          <w:sz w:val="12"/>
        </w:rPr>
        <w:t xml:space="preserve"> </w:t>
      </w:r>
      <w:r w:rsidRPr="0097394B">
        <w:rPr>
          <w:vanish/>
          <w:sz w:val="12"/>
        </w:rPr>
        <w:t>not</w:t>
      </w:r>
      <w:r w:rsidRPr="0097394B">
        <w:rPr>
          <w:sz w:val="12"/>
        </w:rPr>
        <w:t xml:space="preserve"> </w:t>
      </w:r>
      <w:r w:rsidRPr="0097394B">
        <w:rPr>
          <w:vanish/>
          <w:sz w:val="12"/>
        </w:rPr>
        <w:t>necessarily</w:t>
      </w:r>
      <w:r w:rsidRPr="0097394B">
        <w:rPr>
          <w:sz w:val="12"/>
        </w:rPr>
        <w:t xml:space="preserve"> </w:t>
      </w:r>
      <w:r w:rsidRPr="0097394B">
        <w:rPr>
          <w:vanish/>
          <w:sz w:val="12"/>
        </w:rPr>
        <w:t>the</w:t>
      </w:r>
      <w:r w:rsidRPr="0097394B">
        <w:rPr>
          <w:sz w:val="12"/>
        </w:rPr>
        <w:t xml:space="preserve"> </w:t>
      </w:r>
      <w:r w:rsidRPr="0097394B">
        <w:rPr>
          <w:vanish/>
          <w:sz w:val="12"/>
        </w:rPr>
        <w:t>most</w:t>
      </w:r>
      <w:r w:rsidRPr="0097394B">
        <w:rPr>
          <w:sz w:val="12"/>
        </w:rPr>
        <w:t xml:space="preserve"> </w:t>
      </w:r>
      <w:r w:rsidRPr="0097394B">
        <w:rPr>
          <w:vanish/>
          <w:sz w:val="12"/>
        </w:rPr>
        <w:t>important)</w:t>
      </w:r>
      <w:r w:rsidRPr="0097394B">
        <w:rPr>
          <w:sz w:val="12"/>
        </w:rPr>
        <w:t xml:space="preserve"> </w:t>
      </w:r>
      <w:r w:rsidRPr="0097394B">
        <w:rPr>
          <w:vanish/>
          <w:sz w:val="12"/>
        </w:rPr>
        <w:t>language</w:t>
      </w:r>
      <w:r w:rsidRPr="0097394B">
        <w:rPr>
          <w:sz w:val="12"/>
        </w:rPr>
        <w:t xml:space="preserve"> </w:t>
      </w:r>
      <w:r w:rsidRPr="0097394B">
        <w:rPr>
          <w:vanish/>
          <w:sz w:val="12"/>
        </w:rPr>
        <w:t>spoken</w:t>
      </w:r>
      <w:r w:rsidRPr="0097394B">
        <w:rPr>
          <w:sz w:val="12"/>
        </w:rPr>
        <w:t xml:space="preserve"> </w:t>
      </w:r>
      <w:r w:rsidRPr="0097394B">
        <w:rPr>
          <w:vanish/>
          <w:sz w:val="12"/>
        </w:rPr>
        <w:t>about</w:t>
      </w:r>
      <w:r w:rsidRPr="0097394B">
        <w:rPr>
          <w:sz w:val="12"/>
        </w:rPr>
        <w:t xml:space="preserve"> </w:t>
      </w:r>
      <w:r w:rsidRPr="0097394B">
        <w:rPr>
          <w:vanish/>
          <w:sz w:val="12"/>
        </w:rPr>
        <w:t>contemporary</w:t>
      </w:r>
      <w:r w:rsidRPr="0097394B">
        <w:rPr>
          <w:sz w:val="12"/>
        </w:rPr>
        <w:t xml:space="preserve"> </w:t>
      </w:r>
      <w:r w:rsidRPr="0097394B">
        <w:rPr>
          <w:vanish/>
          <w:sz w:val="12"/>
        </w:rPr>
        <w:t>world</w:t>
      </w:r>
      <w:r w:rsidRPr="0097394B">
        <w:rPr>
          <w:sz w:val="12"/>
        </w:rPr>
        <w:t xml:space="preserve"> </w:t>
      </w:r>
      <w:r w:rsidRPr="0097394B">
        <w:rPr>
          <w:vanish/>
          <w:sz w:val="12"/>
        </w:rPr>
        <w:t>affairs</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(neo)realist</w:t>
      </w:r>
      <w:r w:rsidRPr="0097394B">
        <w:rPr>
          <w:sz w:val="12"/>
        </w:rPr>
        <w:t xml:space="preserve"> </w:t>
      </w:r>
      <w:r w:rsidRPr="0097394B">
        <w:rPr>
          <w:vanish/>
          <w:sz w:val="12"/>
        </w:rPr>
        <w:t>one.</w:t>
      </w:r>
      <w:r w:rsidRPr="0097394B">
        <w:rPr>
          <w:sz w:val="12"/>
        </w:rPr>
        <w:t xml:space="preserve"> </w:t>
      </w:r>
      <w:r w:rsidRPr="0097394B">
        <w:rPr>
          <w:vanish/>
          <w:sz w:val="12"/>
        </w:rPr>
        <w:t>It</w:t>
      </w:r>
      <w:r w:rsidRPr="0097394B">
        <w:rPr>
          <w:sz w:val="12"/>
        </w:rPr>
        <w:t xml:space="preserve"> </w:t>
      </w:r>
      <w:r w:rsidRPr="0097394B">
        <w:rPr>
          <w:vanish/>
          <w:sz w:val="12"/>
        </w:rPr>
        <w:t>articulates</w:t>
      </w:r>
      <w:r w:rsidRPr="0097394B">
        <w:rPr>
          <w:sz w:val="12"/>
        </w:rPr>
        <w:t xml:space="preserve"> </w:t>
      </w:r>
      <w:r w:rsidRPr="0097394B">
        <w:rPr>
          <w:vanish/>
          <w:sz w:val="12"/>
        </w:rPr>
        <w:t>all</w:t>
      </w:r>
      <w:r w:rsidRPr="0097394B">
        <w:rPr>
          <w:sz w:val="12"/>
        </w:rPr>
        <w:t xml:space="preserve"> </w:t>
      </w:r>
      <w:r w:rsidRPr="0097394B">
        <w:rPr>
          <w:vanish/>
          <w:sz w:val="12"/>
        </w:rPr>
        <w:t>of</w:t>
      </w:r>
      <w:r w:rsidRPr="0097394B">
        <w:rPr>
          <w:sz w:val="12"/>
        </w:rPr>
        <w:t xml:space="preserve"> </w:t>
      </w:r>
      <w:r w:rsidRPr="0097394B">
        <w:rPr>
          <w:vanish/>
          <w:sz w:val="12"/>
        </w:rPr>
        <w:t>our</w:t>
      </w:r>
      <w:r w:rsidRPr="0097394B">
        <w:rPr>
          <w:sz w:val="12"/>
        </w:rPr>
        <w:t xml:space="preserve"> </w:t>
      </w:r>
      <w:r w:rsidRPr="0097394B">
        <w:rPr>
          <w:vanish/>
          <w:sz w:val="12"/>
        </w:rPr>
        <w:t>dog-eat-dog</w:t>
      </w:r>
      <w:r w:rsidRPr="0097394B">
        <w:rPr>
          <w:sz w:val="12"/>
        </w:rPr>
        <w:t xml:space="preserve"> </w:t>
      </w:r>
      <w:r w:rsidRPr="0097394B">
        <w:rPr>
          <w:vanish/>
          <w:sz w:val="12"/>
        </w:rPr>
        <w:t>notions</w:t>
      </w:r>
      <w:r w:rsidRPr="0097394B">
        <w:rPr>
          <w:sz w:val="12"/>
        </w:rPr>
        <w:t xml:space="preserve"> </w:t>
      </w:r>
      <w:r w:rsidRPr="0097394B">
        <w:rPr>
          <w:vanish/>
          <w:sz w:val="12"/>
        </w:rPr>
        <w:t>about</w:t>
      </w:r>
      <w:r w:rsidRPr="0097394B">
        <w:rPr>
          <w:sz w:val="12"/>
        </w:rPr>
        <w:t xml:space="preserve"> </w:t>
      </w:r>
      <w:r w:rsidRPr="0097394B">
        <w:rPr>
          <w:vanish/>
          <w:sz w:val="12"/>
        </w:rPr>
        <w:t>an</w:t>
      </w:r>
      <w:r w:rsidRPr="0097394B">
        <w:rPr>
          <w:sz w:val="12"/>
        </w:rPr>
        <w:t xml:space="preserve"> </w:t>
      </w:r>
      <w:r w:rsidRPr="0097394B">
        <w:rPr>
          <w:vanish/>
          <w:sz w:val="12"/>
        </w:rPr>
        <w:t>anarchic</w:t>
      </w:r>
      <w:r w:rsidRPr="0097394B">
        <w:rPr>
          <w:sz w:val="12"/>
        </w:rPr>
        <w:t xml:space="preserve"> </w:t>
      </w:r>
      <w:r w:rsidRPr="0097394B">
        <w:rPr>
          <w:vanish/>
          <w:sz w:val="12"/>
        </w:rPr>
        <w:t>world</w:t>
      </w:r>
      <w:r w:rsidRPr="0097394B">
        <w:rPr>
          <w:sz w:val="12"/>
        </w:rPr>
        <w:t xml:space="preserve"> </w:t>
      </w:r>
      <w:r w:rsidRPr="0097394B">
        <w:rPr>
          <w:vanish/>
          <w:sz w:val="12"/>
        </w:rPr>
        <w:t>system,</w:t>
      </w:r>
      <w:r w:rsidRPr="0097394B">
        <w:rPr>
          <w:sz w:val="12"/>
        </w:rPr>
        <w:t xml:space="preserve"> </w:t>
      </w:r>
      <w:r w:rsidRPr="0097394B">
        <w:rPr>
          <w:vanish/>
          <w:sz w:val="12"/>
        </w:rPr>
        <w:t>and</w:t>
      </w:r>
      <w:r w:rsidRPr="0097394B">
        <w:rPr>
          <w:sz w:val="12"/>
        </w:rPr>
        <w:t xml:space="preserve"> </w:t>
      </w:r>
      <w:r w:rsidRPr="0097394B">
        <w:rPr>
          <w:vanish/>
          <w:sz w:val="12"/>
        </w:rPr>
        <w:t>global</w:t>
      </w:r>
      <w:r w:rsidRPr="0097394B">
        <w:rPr>
          <w:sz w:val="12"/>
        </w:rPr>
        <w:t xml:space="preserve"> </w:t>
      </w:r>
      <w:r w:rsidRPr="0097394B">
        <w:rPr>
          <w:vanish/>
          <w:sz w:val="12"/>
        </w:rPr>
        <w:t>and</w:t>
      </w:r>
      <w:r w:rsidRPr="0097394B">
        <w:rPr>
          <w:sz w:val="12"/>
        </w:rPr>
        <w:t xml:space="preserve"> </w:t>
      </w:r>
      <w:r w:rsidRPr="0097394B">
        <w:rPr>
          <w:vanish/>
          <w:sz w:val="12"/>
        </w:rPr>
        <w:t>regional</w:t>
      </w:r>
      <w:r w:rsidRPr="0097394B">
        <w:rPr>
          <w:sz w:val="12"/>
        </w:rPr>
        <w:t xml:space="preserve"> </w:t>
      </w:r>
      <w:r w:rsidRPr="0097394B">
        <w:rPr>
          <w:vanish/>
          <w:sz w:val="12"/>
        </w:rPr>
        <w:t>balances</w:t>
      </w:r>
      <w:r w:rsidRPr="0097394B">
        <w:rPr>
          <w:sz w:val="12"/>
        </w:rPr>
        <w:t xml:space="preserve"> </w:t>
      </w:r>
      <w:r w:rsidRPr="0097394B">
        <w:rPr>
          <w:vanish/>
          <w:sz w:val="12"/>
        </w:rPr>
        <w:t>of</w:t>
      </w:r>
      <w:r w:rsidRPr="0097394B">
        <w:rPr>
          <w:sz w:val="12"/>
        </w:rPr>
        <w:t xml:space="preserve"> </w:t>
      </w:r>
      <w:r w:rsidRPr="0097394B">
        <w:rPr>
          <w:vanish/>
          <w:sz w:val="12"/>
        </w:rPr>
        <w:t>power.</w:t>
      </w:r>
      <w:r w:rsidRPr="0097394B">
        <w:rPr>
          <w:sz w:val="12"/>
        </w:rPr>
        <w:t xml:space="preserve"> </w:t>
      </w:r>
      <w:r w:rsidRPr="0097394B">
        <w:rPr>
          <w:vanish/>
          <w:sz w:val="12"/>
        </w:rPr>
        <w:t>Compare</w:t>
      </w:r>
      <w:r w:rsidRPr="0097394B">
        <w:rPr>
          <w:sz w:val="12"/>
        </w:rPr>
        <w:t xml:space="preserve"> </w:t>
      </w:r>
      <w:r w:rsidRPr="0097394B">
        <w:rPr>
          <w:vanish/>
          <w:sz w:val="12"/>
        </w:rPr>
        <w:t>the</w:t>
      </w:r>
      <w:r w:rsidRPr="0097394B">
        <w:rPr>
          <w:sz w:val="12"/>
        </w:rPr>
        <w:t xml:space="preserve"> </w:t>
      </w:r>
      <w:r w:rsidRPr="0097394B">
        <w:rPr>
          <w:vanish/>
          <w:sz w:val="12"/>
        </w:rPr>
        <w:t>concept</w:t>
      </w:r>
      <w:r w:rsidRPr="0097394B">
        <w:rPr>
          <w:sz w:val="12"/>
        </w:rPr>
        <w:t xml:space="preserve"> </w:t>
      </w:r>
      <w:r w:rsidRPr="0097394B">
        <w:rPr>
          <w:vanish/>
          <w:sz w:val="12"/>
        </w:rPr>
        <w:t>of</w:t>
      </w:r>
      <w:r w:rsidRPr="0097394B">
        <w:rPr>
          <w:sz w:val="12"/>
        </w:rPr>
        <w:t xml:space="preserve"> </w:t>
      </w:r>
      <w:r w:rsidRPr="0097394B">
        <w:rPr>
          <w:vanish/>
          <w:sz w:val="12"/>
        </w:rPr>
        <w:t>wu-wei.</w:t>
      </w:r>
      <w:r w:rsidRPr="0097394B">
        <w:rPr>
          <w:sz w:val="12"/>
        </w:rPr>
        <w:t xml:space="preserve"> </w:t>
      </w:r>
      <w:r w:rsidRPr="0097394B">
        <w:rPr>
          <w:vanish/>
          <w:sz w:val="12"/>
        </w:rPr>
        <w:t>This</w:t>
      </w:r>
      <w:r w:rsidRPr="0097394B">
        <w:rPr>
          <w:sz w:val="12"/>
        </w:rPr>
        <w:t xml:space="preserve"> </w:t>
      </w:r>
      <w:r w:rsidRPr="0097394B">
        <w:rPr>
          <w:vanish/>
          <w:sz w:val="12"/>
        </w:rPr>
        <w:t>would</w:t>
      </w:r>
      <w:r w:rsidRPr="0097394B">
        <w:rPr>
          <w:sz w:val="12"/>
        </w:rPr>
        <w:t xml:space="preserve"> </w:t>
      </w:r>
      <w:r w:rsidRPr="0097394B">
        <w:rPr>
          <w:vanish/>
          <w:sz w:val="12"/>
        </w:rPr>
        <w:t>seem</w:t>
      </w:r>
      <w:r w:rsidRPr="0097394B">
        <w:rPr>
          <w:sz w:val="12"/>
        </w:rPr>
        <w:t xml:space="preserve"> </w:t>
      </w:r>
      <w:r w:rsidRPr="0097394B">
        <w:rPr>
          <w:vanish/>
          <w:sz w:val="12"/>
        </w:rPr>
        <w:t>to</w:t>
      </w:r>
      <w:r w:rsidRPr="0097394B">
        <w:rPr>
          <w:sz w:val="12"/>
        </w:rPr>
        <w:t xml:space="preserve"> </w:t>
      </w:r>
      <w:r w:rsidRPr="0097394B">
        <w:rPr>
          <w:vanish/>
          <w:sz w:val="12"/>
        </w:rPr>
        <w:t>have</w:t>
      </w:r>
      <w:r w:rsidRPr="0097394B">
        <w:rPr>
          <w:sz w:val="12"/>
        </w:rPr>
        <w:t xml:space="preserve"> </w:t>
      </w:r>
      <w:r w:rsidRPr="0097394B">
        <w:rPr>
          <w:vanish/>
          <w:sz w:val="12"/>
        </w:rPr>
        <w:t>nothing</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politico-strategic</w:t>
      </w:r>
      <w:r w:rsidRPr="0097394B">
        <w:rPr>
          <w:sz w:val="12"/>
        </w:rPr>
        <w:t xml:space="preserve"> </w:t>
      </w:r>
      <w:r w:rsidRPr="0097394B">
        <w:rPr>
          <w:vanish/>
          <w:sz w:val="12"/>
        </w:rPr>
        <w:t>spectrum</w:t>
      </w:r>
      <w:r w:rsidRPr="0097394B">
        <w:rPr>
          <w:sz w:val="12"/>
        </w:rPr>
        <w:t xml:space="preserve"> </w:t>
      </w:r>
      <w:r w:rsidRPr="0097394B">
        <w:rPr>
          <w:vanish/>
          <w:sz w:val="12"/>
        </w:rPr>
        <w:t>(Pettman,</w:t>
      </w:r>
      <w:r w:rsidRPr="0097394B">
        <w:rPr>
          <w:sz w:val="12"/>
        </w:rPr>
        <w:t xml:space="preserve"> </w:t>
      </w:r>
      <w:r w:rsidRPr="0097394B">
        <w:rPr>
          <w:vanish/>
          <w:sz w:val="12"/>
        </w:rPr>
        <w:t>1998,</w:t>
      </w:r>
      <w:r w:rsidRPr="0097394B">
        <w:rPr>
          <w:sz w:val="12"/>
        </w:rPr>
        <w:t xml:space="preserve"> </w:t>
      </w:r>
      <w:r w:rsidRPr="0097394B">
        <w:rPr>
          <w:vanish/>
          <w:sz w:val="12"/>
        </w:rPr>
        <w:t>p.</w:t>
      </w:r>
      <w:r w:rsidRPr="0097394B">
        <w:rPr>
          <w:sz w:val="12"/>
        </w:rPr>
        <w:t xml:space="preserve"> </w:t>
      </w:r>
      <w:r w:rsidRPr="0097394B">
        <w:rPr>
          <w:vanish/>
          <w:sz w:val="12"/>
        </w:rPr>
        <w:t>176).</w:t>
      </w:r>
      <w:r w:rsidRPr="0097394B">
        <w:rPr>
          <w:sz w:val="12"/>
        </w:rPr>
        <w:t xml:space="preserve"> </w:t>
      </w:r>
      <w:r w:rsidRPr="0097394B">
        <w:rPr>
          <w:vanish/>
          <w:sz w:val="12"/>
        </w:rPr>
        <w:t>On</w:t>
      </w:r>
      <w:r w:rsidRPr="0097394B">
        <w:rPr>
          <w:sz w:val="12"/>
        </w:rPr>
        <w:t xml:space="preserve"> </w:t>
      </w:r>
      <w:r w:rsidRPr="0097394B">
        <w:rPr>
          <w:vanish/>
          <w:sz w:val="12"/>
        </w:rPr>
        <w:t>the</w:t>
      </w:r>
      <w:r w:rsidRPr="0097394B">
        <w:rPr>
          <w:sz w:val="12"/>
        </w:rPr>
        <w:t xml:space="preserve"> </w:t>
      </w:r>
      <w:r w:rsidRPr="0097394B">
        <w:rPr>
          <w:vanish/>
          <w:sz w:val="12"/>
        </w:rPr>
        <w:t>one</w:t>
      </w:r>
      <w:r w:rsidRPr="0097394B">
        <w:rPr>
          <w:sz w:val="12"/>
        </w:rPr>
        <w:t xml:space="preserve"> </w:t>
      </w:r>
      <w:r w:rsidRPr="0097394B">
        <w:rPr>
          <w:vanish/>
          <w:sz w:val="12"/>
        </w:rPr>
        <w:t>hand</w:t>
      </w:r>
      <w:r w:rsidRPr="0097394B">
        <w:rPr>
          <w:sz w:val="12"/>
        </w:rPr>
        <w:t xml:space="preserve">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the</w:t>
      </w:r>
      <w:r w:rsidRPr="0097394B">
        <w:rPr>
          <w:sz w:val="12"/>
        </w:rPr>
        <w:t xml:space="preserve"> </w:t>
      </w:r>
      <w:r w:rsidRPr="0097394B">
        <w:rPr>
          <w:vanish/>
          <w:sz w:val="12"/>
        </w:rPr>
        <w:t>classical</w:t>
      </w:r>
      <w:r w:rsidRPr="0097394B">
        <w:rPr>
          <w:sz w:val="12"/>
        </w:rPr>
        <w:t xml:space="preserve"> </w:t>
      </w:r>
      <w:r w:rsidRPr="0097394B">
        <w:rPr>
          <w:vanish/>
          <w:sz w:val="12"/>
        </w:rPr>
        <w:t>realist</w:t>
      </w:r>
      <w:r w:rsidRPr="0097394B">
        <w:rPr>
          <w:sz w:val="12"/>
        </w:rPr>
        <w:t xml:space="preserve"> </w:t>
      </w:r>
      <w:r w:rsidRPr="0097394B">
        <w:rPr>
          <w:vanish/>
          <w:sz w:val="12"/>
        </w:rPr>
        <w:t>dialect</w:t>
      </w:r>
      <w:r w:rsidRPr="0097394B">
        <w:rPr>
          <w:sz w:val="12"/>
        </w:rPr>
        <w:t xml:space="preserve"> </w:t>
      </w:r>
      <w:r w:rsidRPr="0097394B">
        <w:rPr>
          <w:vanish/>
          <w:sz w:val="12"/>
        </w:rPr>
        <w:t>of</w:t>
      </w:r>
      <w:r w:rsidRPr="0097394B">
        <w:rPr>
          <w:sz w:val="12"/>
        </w:rPr>
        <w:t xml:space="preserve"> </w:t>
      </w:r>
      <w:r w:rsidRPr="0097394B">
        <w:rPr>
          <w:vanish/>
          <w:sz w:val="12"/>
        </w:rPr>
        <w:t>alliance-hopping,</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neo-realist</w:t>
      </w:r>
      <w:r w:rsidRPr="0097394B">
        <w:rPr>
          <w:sz w:val="12"/>
        </w:rPr>
        <w:t xml:space="preserve"> </w:t>
      </w:r>
      <w:r w:rsidRPr="0097394B">
        <w:rPr>
          <w:vanish/>
          <w:sz w:val="12"/>
        </w:rPr>
        <w:t>dialect</w:t>
      </w:r>
      <w:r w:rsidRPr="0097394B">
        <w:rPr>
          <w:sz w:val="12"/>
        </w:rPr>
        <w:t xml:space="preserve"> </w:t>
      </w:r>
      <w:r w:rsidRPr="0097394B">
        <w:rPr>
          <w:vanish/>
          <w:sz w:val="12"/>
        </w:rPr>
        <w:t>of</w:t>
      </w:r>
      <w:r w:rsidRPr="0097394B">
        <w:rPr>
          <w:sz w:val="12"/>
        </w:rPr>
        <w:t xml:space="preserve"> </w:t>
      </w:r>
      <w:r w:rsidRPr="0097394B">
        <w:rPr>
          <w:vanish/>
          <w:sz w:val="12"/>
        </w:rPr>
        <w:t>structural</w:t>
      </w:r>
      <w:r w:rsidRPr="0097394B">
        <w:rPr>
          <w:sz w:val="12"/>
        </w:rPr>
        <w:t xml:space="preserve"> </w:t>
      </w:r>
      <w:r w:rsidRPr="0097394B">
        <w:rPr>
          <w:vanish/>
          <w:sz w:val="12"/>
        </w:rPr>
        <w:t>reasons</w:t>
      </w:r>
      <w:r w:rsidRPr="0097394B">
        <w:rPr>
          <w:sz w:val="12"/>
        </w:rPr>
        <w:t xml:space="preserve"> </w:t>
      </w:r>
      <w:r w:rsidRPr="0097394B">
        <w:rPr>
          <w:vanish/>
          <w:sz w:val="12"/>
        </w:rPr>
        <w:t>for</w:t>
      </w:r>
      <w:r w:rsidRPr="0097394B">
        <w:rPr>
          <w:sz w:val="12"/>
        </w:rPr>
        <w:t xml:space="preserve"> </w:t>
      </w:r>
      <w:r w:rsidRPr="0097394B">
        <w:rPr>
          <w:vanish/>
          <w:sz w:val="12"/>
        </w:rPr>
        <w:t>self-help.</w:t>
      </w:r>
      <w:r w:rsidRPr="0097394B">
        <w:rPr>
          <w:sz w:val="12"/>
        </w:rPr>
        <w:t xml:space="preserve">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prescriptions</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pursuit</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national</w:t>
      </w:r>
      <w:r w:rsidRPr="0097394B">
        <w:rPr>
          <w:sz w:val="12"/>
        </w:rPr>
        <w:t xml:space="preserve"> </w:t>
      </w:r>
      <w:r w:rsidRPr="0097394B">
        <w:rPr>
          <w:vanish/>
          <w:sz w:val="12"/>
        </w:rPr>
        <w:t>self-interest,</w:t>
      </w:r>
      <w:r w:rsidRPr="0097394B">
        <w:rPr>
          <w:sz w:val="12"/>
        </w:rPr>
        <w:t xml:space="preserve"> </w:t>
      </w:r>
      <w:r w:rsidRPr="0097394B">
        <w:rPr>
          <w:vanish/>
          <w:sz w:val="12"/>
        </w:rPr>
        <w:t>and</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proscription</w:t>
      </w:r>
      <w:r w:rsidRPr="0097394B">
        <w:rPr>
          <w:sz w:val="12"/>
        </w:rPr>
        <w:t xml:space="preserve"> </w:t>
      </w:r>
      <w:r w:rsidRPr="0097394B">
        <w:rPr>
          <w:vanish/>
          <w:sz w:val="12"/>
        </w:rPr>
        <w:t>of</w:t>
      </w:r>
      <w:r w:rsidRPr="0097394B">
        <w:rPr>
          <w:sz w:val="12"/>
        </w:rPr>
        <w:t xml:space="preserve"> </w:t>
      </w:r>
      <w:r w:rsidRPr="0097394B">
        <w:rPr>
          <w:vanish/>
          <w:sz w:val="12"/>
        </w:rPr>
        <w:t>intervention</w:t>
      </w:r>
      <w:r w:rsidRPr="0097394B">
        <w:rPr>
          <w:sz w:val="12"/>
        </w:rPr>
        <w:t xml:space="preserve"> </w:t>
      </w:r>
      <w:r w:rsidRPr="0097394B">
        <w:rPr>
          <w:vanish/>
          <w:sz w:val="12"/>
        </w:rPr>
        <w:t>in</w:t>
      </w:r>
      <w:r w:rsidRPr="0097394B">
        <w:rPr>
          <w:sz w:val="12"/>
        </w:rPr>
        <w:t xml:space="preserve"> </w:t>
      </w:r>
      <w:r w:rsidRPr="0097394B">
        <w:rPr>
          <w:vanish/>
          <w:sz w:val="12"/>
        </w:rPr>
        <w:t>other</w:t>
      </w:r>
      <w:r w:rsidRPr="0097394B">
        <w:rPr>
          <w:sz w:val="12"/>
        </w:rPr>
        <w:t xml:space="preserve"> </w:t>
      </w:r>
      <w:r w:rsidRPr="0097394B">
        <w:rPr>
          <w:vanish/>
          <w:sz w:val="12"/>
        </w:rPr>
        <w:t>states’</w:t>
      </w:r>
      <w:r w:rsidRPr="0097394B">
        <w:rPr>
          <w:sz w:val="12"/>
        </w:rPr>
        <w:t xml:space="preserve"> </w:t>
      </w:r>
      <w:r w:rsidRPr="0097394B">
        <w:rPr>
          <w:vanish/>
          <w:sz w:val="12"/>
        </w:rPr>
        <w:t>affairs.</w:t>
      </w:r>
      <w:r w:rsidRPr="0097394B">
        <w:rPr>
          <w:sz w:val="12"/>
        </w:rPr>
        <w:t xml:space="preserve">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state-centricity,</w:t>
      </w:r>
      <w:r w:rsidRPr="0097394B">
        <w:rPr>
          <w:sz w:val="12"/>
        </w:rPr>
        <w:t xml:space="preserve"> </w:t>
      </w:r>
      <w:r w:rsidRPr="0097394B">
        <w:rPr>
          <w:vanish/>
          <w:sz w:val="12"/>
        </w:rPr>
        <w:t>and</w:t>
      </w:r>
      <w:r w:rsidRPr="0097394B">
        <w:rPr>
          <w:sz w:val="12"/>
        </w:rPr>
        <w:t xml:space="preserve"> </w:t>
      </w:r>
      <w:r w:rsidRPr="0097394B">
        <w:rPr>
          <w:vanish/>
          <w:sz w:val="12"/>
        </w:rPr>
        <w:t>pessimistic</w:t>
      </w:r>
      <w:r w:rsidRPr="0097394B">
        <w:rPr>
          <w:sz w:val="12"/>
        </w:rPr>
        <w:t xml:space="preserve"> </w:t>
      </w:r>
      <w:r w:rsidRPr="0097394B">
        <w:rPr>
          <w:vanish/>
          <w:sz w:val="12"/>
        </w:rPr>
        <w:t>assumptions</w:t>
      </w:r>
      <w:r w:rsidRPr="0097394B">
        <w:rPr>
          <w:sz w:val="12"/>
        </w:rPr>
        <w:t xml:space="preserve"> </w:t>
      </w:r>
      <w:r w:rsidRPr="0097394B">
        <w:rPr>
          <w:vanish/>
          <w:sz w:val="12"/>
        </w:rPr>
        <w:t>about</w:t>
      </w:r>
      <w:r w:rsidRPr="0097394B">
        <w:rPr>
          <w:sz w:val="12"/>
        </w:rPr>
        <w:t xml:space="preserve"> </w:t>
      </w:r>
      <w:r w:rsidRPr="0097394B">
        <w:rPr>
          <w:vanish/>
          <w:sz w:val="12"/>
        </w:rPr>
        <w:t>human</w:t>
      </w:r>
      <w:r w:rsidRPr="0097394B">
        <w:rPr>
          <w:sz w:val="12"/>
        </w:rPr>
        <w:t xml:space="preserve"> </w:t>
      </w:r>
      <w:r w:rsidRPr="0097394B">
        <w:rPr>
          <w:vanish/>
          <w:sz w:val="12"/>
        </w:rPr>
        <w:t>nature.</w:t>
      </w:r>
      <w:r w:rsidRPr="0097394B">
        <w:rPr>
          <w:sz w:val="12"/>
        </w:rPr>
        <w:t xml:space="preserve"> </w:t>
      </w:r>
      <w:r w:rsidRPr="0097394B">
        <w:rPr>
          <w:vanish/>
          <w:sz w:val="12"/>
        </w:rPr>
        <w:t>On</w:t>
      </w:r>
      <w:r w:rsidRPr="0097394B">
        <w:rPr>
          <w:sz w:val="12"/>
        </w:rPr>
        <w:t xml:space="preserve"> </w:t>
      </w:r>
      <w:r w:rsidRPr="0097394B">
        <w:rPr>
          <w:vanish/>
          <w:sz w:val="12"/>
        </w:rPr>
        <w:t>the</w:t>
      </w:r>
      <w:r w:rsidRPr="0097394B">
        <w:rPr>
          <w:sz w:val="12"/>
        </w:rPr>
        <w:t xml:space="preserve"> </w:t>
      </w:r>
      <w:r w:rsidRPr="0097394B">
        <w:rPr>
          <w:vanish/>
          <w:sz w:val="12"/>
        </w:rPr>
        <w:t>other</w:t>
      </w:r>
      <w:r w:rsidRPr="0097394B">
        <w:rPr>
          <w:sz w:val="12"/>
        </w:rPr>
        <w:t xml:space="preserve"> </w:t>
      </w:r>
      <w:r w:rsidRPr="0097394B">
        <w:rPr>
          <w:vanish/>
          <w:sz w:val="12"/>
        </w:rPr>
        <w:t>hand</w:t>
      </w:r>
      <w:r w:rsidRPr="0097394B">
        <w:rPr>
          <w:sz w:val="12"/>
        </w:rPr>
        <w:t xml:space="preserve"> </w:t>
      </w:r>
      <w:r w:rsidRPr="0097394B">
        <w:rPr>
          <w:rStyle w:val="Emphasis"/>
          <w:highlight w:val="cyan"/>
        </w:rPr>
        <w:t xml:space="preserve">we have the Taoist determination to make no such assumptions and accept no such constraints.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clear</w:t>
      </w:r>
      <w:r w:rsidRPr="0097394B">
        <w:rPr>
          <w:sz w:val="12"/>
        </w:rPr>
        <w:t xml:space="preserve"> </w:t>
      </w:r>
      <w:r w:rsidRPr="0097394B">
        <w:rPr>
          <w:vanish/>
          <w:sz w:val="12"/>
        </w:rPr>
        <w:t>but</w:t>
      </w:r>
      <w:r w:rsidRPr="0097394B">
        <w:rPr>
          <w:sz w:val="12"/>
        </w:rPr>
        <w:t xml:space="preserve"> </w:t>
      </w:r>
      <w:r w:rsidRPr="0097394B">
        <w:rPr>
          <w:vanish/>
          <w:sz w:val="12"/>
        </w:rPr>
        <w:t>not</w:t>
      </w:r>
      <w:r w:rsidRPr="0097394B">
        <w:rPr>
          <w:sz w:val="12"/>
        </w:rPr>
        <w:t xml:space="preserve"> </w:t>
      </w:r>
      <w:r w:rsidRPr="0097394B">
        <w:rPr>
          <w:vanish/>
          <w:sz w:val="12"/>
        </w:rPr>
        <w:t>dogmatic</w:t>
      </w:r>
      <w:r w:rsidRPr="0097394B">
        <w:rPr>
          <w:sz w:val="12"/>
        </w:rPr>
        <w:t xml:space="preserve"> </w:t>
      </w:r>
      <w:r w:rsidRPr="0097394B">
        <w:rPr>
          <w:vanish/>
          <w:sz w:val="12"/>
        </w:rPr>
        <w:t>opposition</w:t>
      </w:r>
      <w:r w:rsidRPr="0097394B">
        <w:rPr>
          <w:sz w:val="12"/>
        </w:rPr>
        <w:t xml:space="preserve"> </w:t>
      </w:r>
      <w:r w:rsidRPr="0097394B">
        <w:rPr>
          <w:vanish/>
          <w:sz w:val="12"/>
        </w:rPr>
        <w:t>to</w:t>
      </w:r>
      <w:r w:rsidRPr="0097394B">
        <w:rPr>
          <w:sz w:val="12"/>
        </w:rPr>
        <w:t xml:space="preserve"> </w:t>
      </w:r>
      <w:r w:rsidRPr="0097394B">
        <w:rPr>
          <w:vanish/>
          <w:sz w:val="12"/>
        </w:rPr>
        <w:t>conquest</w:t>
      </w:r>
      <w:r w:rsidRPr="0097394B">
        <w:rPr>
          <w:sz w:val="12"/>
        </w:rPr>
        <w:t xml:space="preserve"> </w:t>
      </w:r>
      <w:r w:rsidRPr="0097394B">
        <w:rPr>
          <w:vanish/>
          <w:sz w:val="12"/>
        </w:rPr>
        <w:t>by</w:t>
      </w:r>
      <w:r w:rsidRPr="0097394B">
        <w:rPr>
          <w:sz w:val="12"/>
        </w:rPr>
        <w:t xml:space="preserve"> </w:t>
      </w:r>
      <w:r w:rsidRPr="0097394B">
        <w:rPr>
          <w:vanish/>
          <w:sz w:val="12"/>
        </w:rPr>
        <w:t>force</w:t>
      </w:r>
      <w:r w:rsidRPr="0097394B">
        <w:rPr>
          <w:sz w:val="12"/>
        </w:rPr>
        <w:t xml:space="preserve"> </w:t>
      </w:r>
      <w:r w:rsidRPr="0097394B">
        <w:rPr>
          <w:vanish/>
          <w:sz w:val="12"/>
        </w:rPr>
        <w:t>of</w:t>
      </w:r>
      <w:r w:rsidRPr="0097394B">
        <w:rPr>
          <w:sz w:val="12"/>
        </w:rPr>
        <w:t xml:space="preserve"> </w:t>
      </w:r>
      <w:r w:rsidRPr="0097394B">
        <w:rPr>
          <w:vanish/>
          <w:sz w:val="12"/>
        </w:rPr>
        <w:t>arms.</w:t>
      </w:r>
      <w:r w:rsidRPr="0097394B">
        <w:rPr>
          <w:rStyle w:val="Emphasis"/>
          <w:highlight w:val="cyan"/>
        </w:rPr>
        <w:t xml:space="preserve"> We have the decision to be as flexible as possible about what </w:t>
      </w:r>
      <w:r w:rsidRPr="0097394B">
        <w:rPr>
          <w:vanish/>
          <w:sz w:val="12"/>
        </w:rPr>
        <w:t>foreign</w:t>
      </w:r>
      <w:r w:rsidRPr="0097394B">
        <w:rPr>
          <w:rStyle w:val="Emphasis"/>
          <w:highlight w:val="cyan"/>
        </w:rPr>
        <w:t xml:space="preserve"> policies to adopt</w:t>
      </w:r>
      <w:r w:rsidRPr="0097394B">
        <w:rPr>
          <w:vanish/>
          <w:sz w:val="12"/>
        </w:rPr>
        <w:t>,</w:t>
      </w:r>
      <w:r w:rsidRPr="0097394B">
        <w:rPr>
          <w:sz w:val="12"/>
        </w:rPr>
        <w:t xml:space="preserve"> </w:t>
      </w:r>
      <w:r w:rsidRPr="0097394B">
        <w:rPr>
          <w:vanish/>
          <w:sz w:val="12"/>
        </w:rPr>
        <w:t>and</w:t>
      </w:r>
      <w:r w:rsidRPr="0097394B">
        <w:rPr>
          <w:sz w:val="12"/>
        </w:rPr>
        <w:t xml:space="preserve"> </w:t>
      </w:r>
      <w:r w:rsidRPr="0097394B">
        <w:rPr>
          <w:vanish/>
          <w:sz w:val="12"/>
        </w:rPr>
        <w:t>how</w:t>
      </w:r>
      <w:r w:rsidRPr="0097394B">
        <w:rPr>
          <w:sz w:val="12"/>
        </w:rPr>
        <w:t xml:space="preserve"> </w:t>
      </w:r>
      <w:r w:rsidRPr="0097394B">
        <w:rPr>
          <w:vanish/>
          <w:sz w:val="12"/>
        </w:rPr>
        <w:t>to</w:t>
      </w:r>
      <w:r w:rsidRPr="0097394B">
        <w:rPr>
          <w:sz w:val="12"/>
        </w:rPr>
        <w:t xml:space="preserve"> </w:t>
      </w:r>
      <w:r w:rsidRPr="0097394B">
        <w:rPr>
          <w:vanish/>
          <w:sz w:val="12"/>
        </w:rPr>
        <w:t>implement</w:t>
      </w:r>
      <w:r w:rsidRPr="0097394B">
        <w:rPr>
          <w:sz w:val="12"/>
        </w:rPr>
        <w:t xml:space="preserve"> </w:t>
      </w:r>
      <w:r w:rsidRPr="0097394B">
        <w:rPr>
          <w:vanish/>
          <w:sz w:val="12"/>
        </w:rPr>
        <w:t>them.</w:t>
      </w:r>
      <w:r w:rsidRPr="0097394B">
        <w:rPr>
          <w:sz w:val="12"/>
        </w:rPr>
        <w:t xml:space="preserve"> </w:t>
      </w:r>
      <w:r w:rsidRPr="0097394B">
        <w:rPr>
          <w:vanish/>
          <w:sz w:val="12"/>
        </w:rPr>
        <w:t>We</w:t>
      </w:r>
      <w:r w:rsidRPr="0097394B">
        <w:rPr>
          <w:sz w:val="12"/>
        </w:rPr>
        <w:t xml:space="preserve"> </w:t>
      </w:r>
      <w:r w:rsidRPr="0097394B">
        <w:rPr>
          <w:vanish/>
          <w:sz w:val="12"/>
        </w:rPr>
        <w:t>have</w:t>
      </w:r>
      <w:r w:rsidRPr="0097394B">
        <w:rPr>
          <w:sz w:val="12"/>
        </w:rPr>
        <w:t xml:space="preserve"> </w:t>
      </w:r>
      <w:r w:rsidRPr="0097394B">
        <w:rPr>
          <w:vanish/>
          <w:sz w:val="12"/>
        </w:rPr>
        <w:t>the</w:t>
      </w:r>
      <w:r w:rsidRPr="0097394B">
        <w:rPr>
          <w:sz w:val="12"/>
        </w:rPr>
        <w:t xml:space="preserve"> </w:t>
      </w:r>
      <w:r w:rsidRPr="0097394B">
        <w:rPr>
          <w:vanish/>
          <w:sz w:val="12"/>
        </w:rPr>
        <w:t>determination</w:t>
      </w:r>
      <w:r w:rsidRPr="0097394B">
        <w:rPr>
          <w:sz w:val="12"/>
        </w:rPr>
        <w:t xml:space="preserve"> </w:t>
      </w:r>
      <w:r w:rsidRPr="0097394B">
        <w:rPr>
          <w:vanish/>
          <w:sz w:val="12"/>
        </w:rPr>
        <w:t>to</w:t>
      </w:r>
      <w:r w:rsidRPr="0097394B">
        <w:rPr>
          <w:sz w:val="12"/>
        </w:rPr>
        <w:t xml:space="preserve"> </w:t>
      </w:r>
      <w:r w:rsidRPr="0097394B">
        <w:rPr>
          <w:vanish/>
          <w:sz w:val="12"/>
        </w:rPr>
        <w:t>act</w:t>
      </w:r>
      <w:r w:rsidRPr="0097394B">
        <w:rPr>
          <w:sz w:val="12"/>
        </w:rPr>
        <w:t xml:space="preserve"> </w:t>
      </w:r>
      <w:r w:rsidRPr="0097394B">
        <w:rPr>
          <w:vanish/>
          <w:sz w:val="12"/>
        </w:rPr>
        <w:t>or</w:t>
      </w:r>
      <w:r w:rsidRPr="0097394B">
        <w:rPr>
          <w:sz w:val="12"/>
        </w:rPr>
        <w:t xml:space="preserve"> </w:t>
      </w:r>
      <w:r w:rsidRPr="0097394B">
        <w:rPr>
          <w:vanish/>
          <w:sz w:val="12"/>
        </w:rPr>
        <w:t>react</w:t>
      </w:r>
      <w:r w:rsidRPr="0097394B">
        <w:rPr>
          <w:sz w:val="12"/>
        </w:rPr>
        <w:t xml:space="preserve"> </w:t>
      </w:r>
      <w:r w:rsidRPr="0097394B">
        <w:rPr>
          <w:vanish/>
          <w:sz w:val="12"/>
        </w:rPr>
        <w:t>with</w:t>
      </w:r>
      <w:r w:rsidRPr="0097394B">
        <w:rPr>
          <w:sz w:val="12"/>
        </w:rPr>
        <w:t xml:space="preserve"> </w:t>
      </w:r>
      <w:r w:rsidRPr="0097394B">
        <w:rPr>
          <w:vanish/>
          <w:sz w:val="12"/>
        </w:rPr>
        <w:t>profound,</w:t>
      </w:r>
      <w:r w:rsidRPr="0097394B">
        <w:rPr>
          <w:sz w:val="12"/>
        </w:rPr>
        <w:t xml:space="preserve"> </w:t>
      </w:r>
      <w:r w:rsidRPr="0097394B">
        <w:rPr>
          <w:vanish/>
          <w:sz w:val="12"/>
        </w:rPr>
        <w:t>indeed</w:t>
      </w:r>
      <w:r w:rsidRPr="0097394B">
        <w:rPr>
          <w:sz w:val="12"/>
        </w:rPr>
        <w:t xml:space="preserve"> </w:t>
      </w:r>
      <w:r w:rsidRPr="0097394B">
        <w:rPr>
          <w:vanish/>
          <w:sz w:val="12"/>
        </w:rPr>
        <w:t>sacral</w:t>
      </w:r>
      <w:r w:rsidRPr="0097394B">
        <w:rPr>
          <w:sz w:val="12"/>
        </w:rPr>
        <w:t xml:space="preserve"> </w:t>
      </w:r>
      <w:r w:rsidRPr="0097394B">
        <w:rPr>
          <w:vanish/>
          <w:sz w:val="12"/>
        </w:rPr>
        <w:t>spontaneity.</w:t>
      </w:r>
      <w:r w:rsidRPr="0097394B">
        <w:rPr>
          <w:sz w:val="12"/>
        </w:rPr>
        <w:t xml:space="preserve"> </w:t>
      </w:r>
      <w:r w:rsidRPr="0097394B">
        <w:rPr>
          <w:vanish/>
          <w:sz w:val="12"/>
        </w:rPr>
        <w:t>Rationalists</w:t>
      </w:r>
      <w:r w:rsidRPr="0097394B">
        <w:rPr>
          <w:sz w:val="12"/>
        </w:rPr>
        <w:t xml:space="preserve"> </w:t>
      </w:r>
      <w:r w:rsidRPr="0097394B">
        <w:rPr>
          <w:vanish/>
          <w:sz w:val="12"/>
        </w:rPr>
        <w:t>aptly</w:t>
      </w:r>
      <w:r w:rsidRPr="0097394B">
        <w:rPr>
          <w:sz w:val="12"/>
        </w:rPr>
        <w:t xml:space="preserve"> </w:t>
      </w:r>
      <w:r w:rsidRPr="0097394B">
        <w:rPr>
          <w:vanish/>
          <w:sz w:val="12"/>
        </w:rPr>
        <w:t>point</w:t>
      </w:r>
      <w:r w:rsidRPr="0097394B">
        <w:rPr>
          <w:sz w:val="12"/>
        </w:rPr>
        <w:t xml:space="preserve"> </w:t>
      </w:r>
      <w:r w:rsidRPr="0097394B">
        <w:rPr>
          <w:vanish/>
          <w:sz w:val="12"/>
        </w:rPr>
        <w:t>out</w:t>
      </w:r>
      <w:r w:rsidRPr="0097394B">
        <w:rPr>
          <w:sz w:val="12"/>
        </w:rPr>
        <w:t xml:space="preserve"> </w:t>
      </w:r>
      <w:r w:rsidRPr="0097394B">
        <w:rPr>
          <w:vanish/>
          <w:sz w:val="12"/>
        </w:rPr>
        <w:t>that</w:t>
      </w:r>
      <w:r w:rsidRPr="0097394B">
        <w:rPr>
          <w:sz w:val="12"/>
        </w:rPr>
        <w:t xml:space="preserve"> </w:t>
      </w:r>
      <w:r w:rsidRPr="0097394B">
        <w:rPr>
          <w:rStyle w:val="Emphasis"/>
          <w:highlight w:val="cyan"/>
        </w:rPr>
        <w:t>anything less than sacral spontaneity is likely to fall flat on its face</w:t>
      </w:r>
      <w:r w:rsidRPr="0097394B">
        <w:rPr>
          <w:vanish/>
          <w:sz w:val="12"/>
        </w:rPr>
        <w:t>.</w:t>
      </w:r>
      <w:r w:rsidRPr="0097394B">
        <w:rPr>
          <w:sz w:val="12"/>
        </w:rPr>
        <w:t xml:space="preserve"> </w:t>
      </w:r>
      <w:r w:rsidRPr="0097394B">
        <w:rPr>
          <w:vanish/>
          <w:sz w:val="12"/>
        </w:rPr>
        <w:t>While</w:t>
      </w:r>
      <w:r w:rsidRPr="0097394B">
        <w:rPr>
          <w:sz w:val="12"/>
        </w:rPr>
        <w:t xml:space="preserve"> </w:t>
      </w:r>
      <w:r w:rsidRPr="0097394B">
        <w:rPr>
          <w:vanish/>
          <w:sz w:val="12"/>
        </w:rPr>
        <w:t>we</w:t>
      </w:r>
      <w:r w:rsidRPr="0097394B">
        <w:rPr>
          <w:sz w:val="12"/>
        </w:rPr>
        <w:t xml:space="preserve"> </w:t>
      </w:r>
      <w:r w:rsidRPr="0097394B">
        <w:rPr>
          <w:vanish/>
          <w:sz w:val="12"/>
        </w:rPr>
        <w:t>wrestle</w:t>
      </w:r>
      <w:r w:rsidRPr="0097394B">
        <w:rPr>
          <w:sz w:val="12"/>
        </w:rPr>
        <w:t xml:space="preserve"> </w:t>
      </w:r>
      <w:r w:rsidRPr="0097394B">
        <w:rPr>
          <w:vanish/>
          <w:sz w:val="12"/>
        </w:rPr>
        <w:t>with</w:t>
      </w:r>
      <w:r w:rsidRPr="0097394B">
        <w:rPr>
          <w:sz w:val="12"/>
        </w:rPr>
        <w:t xml:space="preserve"> </w:t>
      </w:r>
      <w:r w:rsidRPr="0097394B">
        <w:rPr>
          <w:vanish/>
          <w:sz w:val="12"/>
        </w:rPr>
        <w:t>whether</w:t>
      </w:r>
      <w:r w:rsidRPr="0097394B">
        <w:rPr>
          <w:sz w:val="12"/>
        </w:rPr>
        <w:t xml:space="preserve"> </w:t>
      </w:r>
      <w:r w:rsidRPr="0097394B">
        <w:rPr>
          <w:vanish/>
          <w:sz w:val="12"/>
        </w:rPr>
        <w:t>we</w:t>
      </w:r>
      <w:r w:rsidRPr="0097394B">
        <w:rPr>
          <w:sz w:val="12"/>
        </w:rPr>
        <w:t xml:space="preserve"> </w:t>
      </w:r>
      <w:r w:rsidRPr="0097394B">
        <w:rPr>
          <w:vanish/>
          <w:sz w:val="12"/>
        </w:rPr>
        <w:t>are</w:t>
      </w:r>
      <w:r w:rsidRPr="0097394B">
        <w:rPr>
          <w:sz w:val="12"/>
        </w:rPr>
        <w:t xml:space="preserve"> </w:t>
      </w:r>
      <w:r w:rsidRPr="0097394B">
        <w:rPr>
          <w:vanish/>
          <w:sz w:val="12"/>
        </w:rPr>
        <w:t>profound</w:t>
      </w:r>
      <w:r w:rsidRPr="0097394B">
        <w:rPr>
          <w:sz w:val="12"/>
        </w:rPr>
        <w:t xml:space="preserve"> </w:t>
      </w:r>
      <w:r w:rsidRPr="0097394B">
        <w:rPr>
          <w:vanish/>
          <w:sz w:val="12"/>
        </w:rPr>
        <w:t>enough,</w:t>
      </w:r>
      <w:r w:rsidRPr="0097394B">
        <w:rPr>
          <w:sz w:val="12"/>
        </w:rPr>
        <w:t xml:space="preserve"> </w:t>
      </w:r>
      <w:r w:rsidRPr="0097394B">
        <w:rPr>
          <w:vanish/>
          <w:sz w:val="12"/>
        </w:rPr>
        <w:t>however,</w:t>
      </w:r>
      <w:r w:rsidRPr="0097394B">
        <w:rPr>
          <w:sz w:val="12"/>
        </w:rPr>
        <w:t xml:space="preserve"> </w:t>
      </w:r>
      <w:r w:rsidRPr="0097394B">
        <w:rPr>
          <w:vanish/>
          <w:sz w:val="12"/>
        </w:rPr>
        <w:t>we</w:t>
      </w:r>
      <w:r w:rsidRPr="0097394B">
        <w:rPr>
          <w:sz w:val="12"/>
        </w:rPr>
        <w:t xml:space="preserve"> </w:t>
      </w:r>
      <w:r w:rsidRPr="0097394B">
        <w:rPr>
          <w:vanish/>
          <w:sz w:val="12"/>
        </w:rPr>
        <w:t>can</w:t>
      </w:r>
      <w:r w:rsidRPr="0097394B">
        <w:rPr>
          <w:sz w:val="12"/>
        </w:rPr>
        <w:t xml:space="preserve"> </w:t>
      </w:r>
      <w:r w:rsidRPr="0097394B">
        <w:rPr>
          <w:vanish/>
          <w:sz w:val="12"/>
        </w:rPr>
        <w:t>always,</w:t>
      </w:r>
      <w:r w:rsidRPr="0097394B">
        <w:rPr>
          <w:sz w:val="12"/>
        </w:rPr>
        <w:t xml:space="preserve"> </w:t>
      </w:r>
      <w:r w:rsidRPr="0097394B">
        <w:rPr>
          <w:vanish/>
          <w:sz w:val="12"/>
        </w:rPr>
        <w:t>as</w:t>
      </w:r>
      <w:r w:rsidRPr="0097394B">
        <w:rPr>
          <w:sz w:val="12"/>
        </w:rPr>
        <w:t xml:space="preserve"> </w:t>
      </w:r>
      <w:r w:rsidRPr="0097394B">
        <w:rPr>
          <w:vanish/>
          <w:sz w:val="12"/>
        </w:rPr>
        <w:t>the</w:t>
      </w:r>
      <w:r w:rsidRPr="0097394B">
        <w:rPr>
          <w:sz w:val="12"/>
        </w:rPr>
        <w:t xml:space="preserve"> </w:t>
      </w:r>
      <w:r w:rsidRPr="0097394B">
        <w:rPr>
          <w:vanish/>
          <w:sz w:val="12"/>
        </w:rPr>
        <w:t>Tao</w:t>
      </w:r>
      <w:r w:rsidRPr="0097394B">
        <w:rPr>
          <w:sz w:val="12"/>
        </w:rPr>
        <w:t xml:space="preserve"> </w:t>
      </w:r>
      <w:r w:rsidRPr="0097394B">
        <w:rPr>
          <w:vanish/>
          <w:sz w:val="12"/>
        </w:rPr>
        <w:t>te</w:t>
      </w:r>
      <w:r w:rsidRPr="0097394B">
        <w:rPr>
          <w:sz w:val="12"/>
        </w:rPr>
        <w:t xml:space="preserve"> </w:t>
      </w:r>
      <w:r w:rsidRPr="0097394B">
        <w:rPr>
          <w:vanish/>
          <w:sz w:val="12"/>
        </w:rPr>
        <w:t>ching</w:t>
      </w:r>
      <w:r w:rsidRPr="0097394B">
        <w:rPr>
          <w:sz w:val="12"/>
        </w:rPr>
        <w:t xml:space="preserve"> </w:t>
      </w:r>
      <w:r w:rsidRPr="0097394B">
        <w:rPr>
          <w:vanish/>
          <w:sz w:val="12"/>
        </w:rPr>
        <w:t>recommends,</w:t>
      </w:r>
      <w:r w:rsidRPr="0097394B">
        <w:rPr>
          <w:sz w:val="12"/>
        </w:rPr>
        <w:t xml:space="preserve"> </w:t>
      </w:r>
      <w:r w:rsidRPr="0097394B">
        <w:rPr>
          <w:vanish/>
          <w:sz w:val="12"/>
        </w:rPr>
        <w:t>keep</w:t>
      </w:r>
      <w:r w:rsidRPr="0097394B">
        <w:rPr>
          <w:sz w:val="12"/>
        </w:rPr>
        <w:t xml:space="preserve"> </w:t>
      </w:r>
      <w:r w:rsidRPr="0097394B">
        <w:rPr>
          <w:vanish/>
          <w:sz w:val="12"/>
        </w:rPr>
        <w:t>the</w:t>
      </w:r>
      <w:r w:rsidRPr="0097394B">
        <w:rPr>
          <w:sz w:val="12"/>
        </w:rPr>
        <w:t xml:space="preserve"> </w:t>
      </w:r>
      <w:r w:rsidRPr="0097394B">
        <w:rPr>
          <w:vanish/>
          <w:sz w:val="12"/>
        </w:rPr>
        <w:t>state’s</w:t>
      </w:r>
      <w:r w:rsidRPr="0097394B">
        <w:rPr>
          <w:sz w:val="12"/>
        </w:rPr>
        <w:t xml:space="preserve"> </w:t>
      </w:r>
      <w:r w:rsidRPr="0097394B">
        <w:rPr>
          <w:vanish/>
          <w:sz w:val="12"/>
        </w:rPr>
        <w:t>biggest</w:t>
      </w:r>
      <w:r w:rsidRPr="0097394B">
        <w:rPr>
          <w:sz w:val="12"/>
        </w:rPr>
        <w:t xml:space="preserve"> </w:t>
      </w:r>
      <w:r w:rsidRPr="0097394B">
        <w:rPr>
          <w:vanish/>
          <w:sz w:val="12"/>
        </w:rPr>
        <w:t>guns</w:t>
      </w:r>
      <w:r w:rsidRPr="0097394B">
        <w:rPr>
          <w:sz w:val="12"/>
        </w:rPr>
        <w:t xml:space="preserve"> </w:t>
      </w:r>
      <w:r w:rsidRPr="0097394B">
        <w:rPr>
          <w:vanish/>
          <w:sz w:val="12"/>
        </w:rPr>
        <w:t>out</w:t>
      </w:r>
      <w:r w:rsidRPr="0097394B">
        <w:rPr>
          <w:sz w:val="12"/>
        </w:rPr>
        <w:t xml:space="preserve"> </w:t>
      </w:r>
      <w:r w:rsidRPr="0097394B">
        <w:rPr>
          <w:vanish/>
          <w:sz w:val="12"/>
        </w:rPr>
        <w:t>of</w:t>
      </w:r>
      <w:r w:rsidRPr="0097394B">
        <w:rPr>
          <w:sz w:val="12"/>
        </w:rPr>
        <w:t xml:space="preserve"> </w:t>
      </w:r>
      <w:r w:rsidRPr="0097394B">
        <w:rPr>
          <w:vanish/>
          <w:sz w:val="12"/>
        </w:rPr>
        <w:t>sight,</w:t>
      </w:r>
      <w:r w:rsidRPr="0097394B">
        <w:rPr>
          <w:sz w:val="12"/>
        </w:rPr>
        <w:t xml:space="preserve"> </w:t>
      </w:r>
      <w:r w:rsidRPr="0097394B">
        <w:rPr>
          <w:vanish/>
          <w:sz w:val="12"/>
        </w:rPr>
        <w:t>treat</w:t>
      </w:r>
      <w:r w:rsidRPr="0097394B">
        <w:rPr>
          <w:sz w:val="12"/>
        </w:rPr>
        <w:t xml:space="preserve"> </w:t>
      </w:r>
      <w:r w:rsidRPr="0097394B">
        <w:rPr>
          <w:vanish/>
          <w:sz w:val="12"/>
        </w:rPr>
        <w:t>them</w:t>
      </w:r>
      <w:r w:rsidRPr="0097394B">
        <w:rPr>
          <w:sz w:val="12"/>
        </w:rPr>
        <w:t xml:space="preserve"> </w:t>
      </w:r>
      <w:r w:rsidRPr="0097394B">
        <w:rPr>
          <w:vanish/>
          <w:sz w:val="12"/>
        </w:rPr>
        <w:t>as</w:t>
      </w:r>
      <w:r w:rsidRPr="0097394B">
        <w:rPr>
          <w:sz w:val="12"/>
        </w:rPr>
        <w:t xml:space="preserve"> </w:t>
      </w:r>
      <w:r w:rsidRPr="0097394B">
        <w:rPr>
          <w:vanish/>
          <w:sz w:val="12"/>
        </w:rPr>
        <w:t>unattractive</w:t>
      </w:r>
      <w:r w:rsidRPr="0097394B">
        <w:rPr>
          <w:sz w:val="12"/>
        </w:rPr>
        <w:t xml:space="preserve"> </w:t>
      </w:r>
      <w:r w:rsidRPr="0097394B">
        <w:rPr>
          <w:vanish/>
          <w:sz w:val="12"/>
        </w:rPr>
        <w:t>(no</w:t>
      </w:r>
      <w:r w:rsidRPr="0097394B">
        <w:rPr>
          <w:sz w:val="12"/>
        </w:rPr>
        <w:t xml:space="preserve"> </w:t>
      </w:r>
      <w:r w:rsidRPr="0097394B">
        <w:rPr>
          <w:vanish/>
          <w:sz w:val="12"/>
        </w:rPr>
        <w:t>parades</w:t>
      </w:r>
      <w:r w:rsidRPr="0097394B">
        <w:rPr>
          <w:sz w:val="12"/>
        </w:rPr>
        <w:t xml:space="preserve"> </w:t>
      </w:r>
      <w:r w:rsidRPr="0097394B">
        <w:rPr>
          <w:vanish/>
          <w:sz w:val="12"/>
        </w:rPr>
        <w:t>or</w:t>
      </w:r>
      <w:r w:rsidRPr="0097394B">
        <w:rPr>
          <w:sz w:val="12"/>
        </w:rPr>
        <w:t xml:space="preserve"> </w:t>
      </w:r>
      <w:r w:rsidRPr="0097394B">
        <w:rPr>
          <w:vanish/>
          <w:sz w:val="12"/>
        </w:rPr>
        <w:t>fly-pasts),</w:t>
      </w:r>
      <w:r w:rsidRPr="0097394B">
        <w:rPr>
          <w:sz w:val="12"/>
        </w:rPr>
        <w:t xml:space="preserve"> </w:t>
      </w:r>
      <w:r w:rsidRPr="0097394B">
        <w:rPr>
          <w:vanish/>
          <w:sz w:val="12"/>
        </w:rPr>
        <w:t>use</w:t>
      </w:r>
      <w:r w:rsidRPr="0097394B">
        <w:rPr>
          <w:sz w:val="12"/>
        </w:rPr>
        <w:t xml:space="preserve"> </w:t>
      </w:r>
      <w:r w:rsidRPr="0097394B">
        <w:rPr>
          <w:vanish/>
          <w:sz w:val="12"/>
        </w:rPr>
        <w:t>overt</w:t>
      </w:r>
      <w:r w:rsidRPr="0097394B">
        <w:rPr>
          <w:sz w:val="12"/>
        </w:rPr>
        <w:t xml:space="preserve"> </w:t>
      </w:r>
      <w:r w:rsidRPr="0097394B">
        <w:rPr>
          <w:vanish/>
          <w:sz w:val="12"/>
        </w:rPr>
        <w:t>force</w:t>
      </w:r>
      <w:r w:rsidRPr="0097394B">
        <w:rPr>
          <w:sz w:val="12"/>
        </w:rPr>
        <w:t xml:space="preserve"> </w:t>
      </w:r>
      <w:r w:rsidRPr="0097394B">
        <w:rPr>
          <w:vanish/>
          <w:sz w:val="12"/>
        </w:rPr>
        <w:t>extremely</w:t>
      </w:r>
      <w:r w:rsidRPr="0097394B">
        <w:rPr>
          <w:sz w:val="12"/>
        </w:rPr>
        <w:t xml:space="preserve"> </w:t>
      </w:r>
      <w:r w:rsidRPr="0097394B">
        <w:rPr>
          <w:vanish/>
          <w:sz w:val="12"/>
        </w:rPr>
        <w:t>reluctantly,</w:t>
      </w:r>
      <w:r w:rsidRPr="0097394B">
        <w:rPr>
          <w:sz w:val="12"/>
        </w:rPr>
        <w:t xml:space="preserve"> </w:t>
      </w:r>
      <w:r w:rsidRPr="0097394B">
        <w:rPr>
          <w:vanish/>
          <w:sz w:val="12"/>
        </w:rPr>
        <w:t>ensure</w:t>
      </w:r>
      <w:r w:rsidRPr="0097394B">
        <w:rPr>
          <w:sz w:val="12"/>
        </w:rPr>
        <w:t xml:space="preserve"> </w:t>
      </w:r>
      <w:r w:rsidRPr="0097394B">
        <w:rPr>
          <w:vanish/>
          <w:sz w:val="12"/>
        </w:rPr>
        <w:t>that</w:t>
      </w:r>
      <w:r w:rsidRPr="0097394B">
        <w:rPr>
          <w:sz w:val="12"/>
        </w:rPr>
        <w:t xml:space="preserve"> </w:t>
      </w:r>
      <w:r w:rsidRPr="0097394B">
        <w:rPr>
          <w:vanish/>
          <w:sz w:val="12"/>
        </w:rPr>
        <w:t>collateral</w:t>
      </w:r>
      <w:r w:rsidRPr="0097394B">
        <w:rPr>
          <w:sz w:val="12"/>
        </w:rPr>
        <w:t xml:space="preserve"> </w:t>
      </w:r>
      <w:r w:rsidRPr="0097394B">
        <w:rPr>
          <w:vanish/>
          <w:sz w:val="12"/>
        </w:rPr>
        <w:t>human</w:t>
      </w:r>
      <w:r w:rsidRPr="0097394B">
        <w:rPr>
          <w:sz w:val="12"/>
        </w:rPr>
        <w:t xml:space="preserve"> </w:t>
      </w:r>
      <w:r w:rsidRPr="0097394B">
        <w:rPr>
          <w:vanish/>
          <w:sz w:val="12"/>
        </w:rPr>
        <w:t>damage</w:t>
      </w:r>
      <w:r w:rsidRPr="0097394B">
        <w:rPr>
          <w:sz w:val="12"/>
        </w:rPr>
        <w:t xml:space="preserve"> </w:t>
      </w:r>
      <w:r w:rsidRPr="0097394B">
        <w:rPr>
          <w:vanish/>
          <w:sz w:val="12"/>
        </w:rPr>
        <w:t>is</w:t>
      </w:r>
      <w:r w:rsidRPr="0097394B">
        <w:rPr>
          <w:sz w:val="12"/>
        </w:rPr>
        <w:t xml:space="preserve"> </w:t>
      </w:r>
      <w:r w:rsidRPr="0097394B">
        <w:rPr>
          <w:vanish/>
          <w:sz w:val="12"/>
        </w:rPr>
        <w:t>kept</w:t>
      </w:r>
      <w:r w:rsidRPr="0097394B">
        <w:rPr>
          <w:sz w:val="12"/>
        </w:rPr>
        <w:t xml:space="preserve"> </w:t>
      </w:r>
      <w:r w:rsidRPr="0097394B">
        <w:rPr>
          <w:vanish/>
          <w:sz w:val="12"/>
        </w:rPr>
        <w:t>to</w:t>
      </w:r>
      <w:r w:rsidRPr="0097394B">
        <w:rPr>
          <w:sz w:val="12"/>
        </w:rPr>
        <w:t xml:space="preserve"> </w:t>
      </w:r>
      <w:r w:rsidRPr="0097394B">
        <w:rPr>
          <w:vanish/>
          <w:sz w:val="12"/>
        </w:rPr>
        <w:t>an</w:t>
      </w:r>
      <w:r w:rsidRPr="0097394B">
        <w:rPr>
          <w:sz w:val="12"/>
        </w:rPr>
        <w:t xml:space="preserve"> </w:t>
      </w:r>
      <w:r w:rsidRPr="0097394B">
        <w:rPr>
          <w:vanish/>
          <w:sz w:val="12"/>
        </w:rPr>
        <w:t>absolute</w:t>
      </w:r>
      <w:r w:rsidRPr="0097394B">
        <w:rPr>
          <w:sz w:val="12"/>
        </w:rPr>
        <w:t xml:space="preserve"> </w:t>
      </w:r>
      <w:r w:rsidRPr="0097394B">
        <w:rPr>
          <w:vanish/>
          <w:sz w:val="12"/>
        </w:rPr>
        <w:t>minimum</w:t>
      </w:r>
      <w:r w:rsidRPr="0097394B">
        <w:rPr>
          <w:sz w:val="12"/>
        </w:rPr>
        <w:t xml:space="preserve"> </w:t>
      </w:r>
      <w:r w:rsidRPr="0097394B">
        <w:rPr>
          <w:vanish/>
          <w:sz w:val="12"/>
        </w:rPr>
        <w:t>if</w:t>
      </w:r>
      <w:r w:rsidRPr="0097394B">
        <w:rPr>
          <w:sz w:val="12"/>
        </w:rPr>
        <w:t xml:space="preserve"> </w:t>
      </w:r>
      <w:r w:rsidRPr="0097394B">
        <w:rPr>
          <w:vanish/>
          <w:sz w:val="12"/>
        </w:rPr>
        <w:t>we</w:t>
      </w:r>
      <w:r w:rsidRPr="0097394B">
        <w:rPr>
          <w:sz w:val="12"/>
        </w:rPr>
        <w:t xml:space="preserve"> </w:t>
      </w:r>
      <w:r w:rsidRPr="0097394B">
        <w:rPr>
          <w:vanish/>
          <w:sz w:val="12"/>
        </w:rPr>
        <w:t>do</w:t>
      </w:r>
      <w:r w:rsidRPr="0097394B">
        <w:rPr>
          <w:sz w:val="12"/>
        </w:rPr>
        <w:t xml:space="preserve"> </w:t>
      </w:r>
      <w:r w:rsidRPr="0097394B">
        <w:rPr>
          <w:vanish/>
          <w:sz w:val="12"/>
        </w:rPr>
        <w:t>have</w:t>
      </w:r>
      <w:r w:rsidRPr="0097394B">
        <w:rPr>
          <w:sz w:val="12"/>
        </w:rPr>
        <w:t xml:space="preserve"> </w:t>
      </w:r>
      <w:r w:rsidRPr="0097394B">
        <w:rPr>
          <w:vanish/>
          <w:sz w:val="12"/>
        </w:rPr>
        <w:t>to</w:t>
      </w:r>
      <w:r w:rsidRPr="0097394B">
        <w:rPr>
          <w:sz w:val="12"/>
        </w:rPr>
        <w:t xml:space="preserve"> </w:t>
      </w:r>
      <w:r w:rsidRPr="0097394B">
        <w:rPr>
          <w:vanish/>
          <w:sz w:val="12"/>
        </w:rPr>
        <w:t>use</w:t>
      </w:r>
      <w:r w:rsidRPr="0097394B">
        <w:rPr>
          <w:sz w:val="12"/>
        </w:rPr>
        <w:t xml:space="preserve"> </w:t>
      </w:r>
      <w:r w:rsidRPr="0097394B">
        <w:rPr>
          <w:vanish/>
          <w:sz w:val="12"/>
        </w:rPr>
        <w:t>force,</w:t>
      </w:r>
      <w:r w:rsidRPr="0097394B">
        <w:rPr>
          <w:sz w:val="12"/>
        </w:rPr>
        <w:t xml:space="preserve"> </w:t>
      </w:r>
      <w:r w:rsidRPr="0097394B">
        <w:rPr>
          <w:vanish/>
          <w:sz w:val="12"/>
        </w:rPr>
        <w:t>and</w:t>
      </w:r>
      <w:r w:rsidRPr="0097394B">
        <w:rPr>
          <w:sz w:val="12"/>
        </w:rPr>
        <w:t xml:space="preserve"> </w:t>
      </w:r>
      <w:r w:rsidRPr="0097394B">
        <w:rPr>
          <w:vanish/>
          <w:sz w:val="12"/>
        </w:rPr>
        <w:t>treat</w:t>
      </w:r>
      <w:r w:rsidRPr="0097394B">
        <w:rPr>
          <w:sz w:val="12"/>
        </w:rPr>
        <w:t xml:space="preserve"> </w:t>
      </w:r>
      <w:r w:rsidRPr="0097394B">
        <w:rPr>
          <w:vanish/>
          <w:sz w:val="12"/>
        </w:rPr>
        <w:t>any</w:t>
      </w:r>
      <w:r w:rsidRPr="0097394B">
        <w:rPr>
          <w:sz w:val="12"/>
        </w:rPr>
        <w:t xml:space="preserve"> </w:t>
      </w:r>
      <w:r w:rsidRPr="0097394B">
        <w:rPr>
          <w:vanish/>
          <w:sz w:val="12"/>
        </w:rPr>
        <w:t>success</w:t>
      </w:r>
      <w:r w:rsidRPr="0097394B">
        <w:rPr>
          <w:sz w:val="12"/>
        </w:rPr>
        <w:t xml:space="preserve"> </w:t>
      </w:r>
      <w:r w:rsidRPr="0097394B">
        <w:rPr>
          <w:vanish/>
          <w:sz w:val="12"/>
        </w:rPr>
        <w:t>as</w:t>
      </w:r>
      <w:r w:rsidRPr="0097394B">
        <w:rPr>
          <w:sz w:val="12"/>
        </w:rPr>
        <w:t xml:space="preserve"> </w:t>
      </w:r>
      <w:r w:rsidRPr="0097394B">
        <w:rPr>
          <w:vanish/>
          <w:sz w:val="12"/>
        </w:rPr>
        <w:t>a</w:t>
      </w:r>
      <w:r w:rsidRPr="0097394B">
        <w:rPr>
          <w:sz w:val="12"/>
        </w:rPr>
        <w:t xml:space="preserve"> </w:t>
      </w:r>
      <w:r w:rsidRPr="0097394B">
        <w:rPr>
          <w:vanish/>
          <w:sz w:val="12"/>
        </w:rPr>
        <w:t>tragedy</w:t>
      </w:r>
      <w:r w:rsidRPr="0097394B">
        <w:rPr>
          <w:sz w:val="12"/>
        </w:rPr>
        <w:t xml:space="preserve"> </w:t>
      </w:r>
      <w:r w:rsidRPr="0097394B">
        <w:rPr>
          <w:vanish/>
          <w:sz w:val="12"/>
        </w:rPr>
        <w:t>not</w:t>
      </w:r>
      <w:r w:rsidRPr="0097394B">
        <w:rPr>
          <w:sz w:val="12"/>
        </w:rPr>
        <w:t xml:space="preserve"> </w:t>
      </w:r>
      <w:r w:rsidRPr="0097394B">
        <w:rPr>
          <w:vanish/>
          <w:sz w:val="12"/>
        </w:rPr>
        <w:t>a</w:t>
      </w:r>
      <w:r w:rsidRPr="0097394B">
        <w:rPr>
          <w:sz w:val="12"/>
        </w:rPr>
        <w:t xml:space="preserve"> </w:t>
      </w:r>
      <w:r w:rsidRPr="0097394B">
        <w:rPr>
          <w:vanish/>
          <w:sz w:val="12"/>
        </w:rPr>
        <w:t>triumph.</w:t>
      </w:r>
      <w:r w:rsidRPr="0097394B">
        <w:rPr>
          <w:sz w:val="12"/>
        </w:rPr>
        <w:t xml:space="preserve"> </w:t>
      </w:r>
      <w:r w:rsidRPr="0097394B">
        <w:rPr>
          <w:vanish/>
          <w:sz w:val="12"/>
        </w:rPr>
        <w:t>The</w:t>
      </w:r>
      <w:r w:rsidRPr="0097394B">
        <w:rPr>
          <w:sz w:val="12"/>
        </w:rPr>
        <w:t xml:space="preserve"> </w:t>
      </w:r>
      <w:r w:rsidRPr="0097394B">
        <w:rPr>
          <w:vanish/>
          <w:sz w:val="12"/>
        </w:rPr>
        <w:t>ultimate</w:t>
      </w:r>
      <w:r w:rsidRPr="0097394B">
        <w:rPr>
          <w:sz w:val="12"/>
        </w:rPr>
        <w:t xml:space="preserve"> </w:t>
      </w:r>
      <w:r w:rsidRPr="0097394B">
        <w:rPr>
          <w:vanish/>
          <w:sz w:val="12"/>
        </w:rPr>
        <w:t>issue</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politico-strategic</w:t>
      </w:r>
      <w:r w:rsidRPr="0097394B">
        <w:rPr>
          <w:sz w:val="12"/>
        </w:rPr>
        <w:t xml:space="preserve"> </w:t>
      </w:r>
      <w:r w:rsidRPr="0097394B">
        <w:rPr>
          <w:vanish/>
          <w:sz w:val="12"/>
        </w:rPr>
        <w:t>realm</w:t>
      </w:r>
      <w:r w:rsidRPr="0097394B">
        <w:rPr>
          <w:sz w:val="12"/>
        </w:rPr>
        <w:t xml:space="preserve"> </w:t>
      </w:r>
      <w:r w:rsidRPr="0097394B">
        <w:rPr>
          <w:vanish/>
          <w:sz w:val="12"/>
        </w:rPr>
        <w:t>is</w:t>
      </w:r>
      <w:r w:rsidRPr="0097394B">
        <w:rPr>
          <w:sz w:val="12"/>
        </w:rPr>
        <w:t xml:space="preserve"> </w:t>
      </w:r>
      <w:r w:rsidRPr="0097394B">
        <w:rPr>
          <w:vanish/>
          <w:sz w:val="12"/>
        </w:rPr>
        <w:t>war.</w:t>
      </w:r>
      <w:r w:rsidRPr="0097394B">
        <w:rPr>
          <w:sz w:val="12"/>
        </w:rPr>
        <w:t xml:space="preserve"> </w:t>
      </w:r>
      <w:r w:rsidRPr="0097394B">
        <w:rPr>
          <w:vanish/>
          <w:sz w:val="12"/>
        </w:rPr>
        <w:t>How</w:t>
      </w:r>
      <w:r w:rsidRPr="0097394B">
        <w:rPr>
          <w:sz w:val="12"/>
        </w:rPr>
        <w:t xml:space="preserve"> </w:t>
      </w:r>
      <w:r w:rsidRPr="0097394B">
        <w:rPr>
          <w:vanish/>
          <w:sz w:val="12"/>
        </w:rPr>
        <w:t>does</w:t>
      </w:r>
      <w:r w:rsidRPr="0097394B">
        <w:rPr>
          <w:sz w:val="12"/>
        </w:rPr>
        <w:t xml:space="preserve"> </w:t>
      </w:r>
      <w:r w:rsidRPr="0097394B">
        <w:rPr>
          <w:vanish/>
          <w:sz w:val="12"/>
        </w:rPr>
        <w:t>wu-wei</w:t>
      </w:r>
      <w:r w:rsidRPr="0097394B">
        <w:rPr>
          <w:sz w:val="12"/>
        </w:rPr>
        <w:t xml:space="preserve"> </w:t>
      </w:r>
      <w:r w:rsidRPr="0097394B">
        <w:rPr>
          <w:vanish/>
          <w:sz w:val="12"/>
        </w:rPr>
        <w:t>apply</w:t>
      </w:r>
      <w:r w:rsidRPr="0097394B">
        <w:rPr>
          <w:sz w:val="12"/>
        </w:rPr>
        <w:t xml:space="preserve"> </w:t>
      </w:r>
      <w:r w:rsidRPr="0097394B">
        <w:rPr>
          <w:vanish/>
          <w:sz w:val="12"/>
        </w:rPr>
        <w:t>here?</w:t>
      </w:r>
      <w:r w:rsidRPr="0097394B">
        <w:rPr>
          <w:sz w:val="12"/>
        </w:rPr>
        <w:t xml:space="preserve"> </w:t>
      </w:r>
      <w:r w:rsidRPr="0097394B">
        <w:rPr>
          <w:vanish/>
          <w:sz w:val="12"/>
        </w:rPr>
        <w:t>Human</w:t>
      </w:r>
      <w:r w:rsidRPr="0097394B">
        <w:rPr>
          <w:sz w:val="12"/>
        </w:rPr>
        <w:t xml:space="preserve"> </w:t>
      </w:r>
      <w:r w:rsidRPr="0097394B">
        <w:rPr>
          <w:vanish/>
          <w:sz w:val="12"/>
        </w:rPr>
        <w:t>warring</w:t>
      </w:r>
      <w:r w:rsidRPr="0097394B">
        <w:rPr>
          <w:sz w:val="12"/>
        </w:rPr>
        <w:t xml:space="preserve"> </w:t>
      </w:r>
      <w:r w:rsidRPr="0097394B">
        <w:rPr>
          <w:vanish/>
          <w:sz w:val="12"/>
        </w:rPr>
        <w:t>is</w:t>
      </w:r>
      <w:r w:rsidRPr="0097394B">
        <w:rPr>
          <w:sz w:val="12"/>
        </w:rPr>
        <w:t xml:space="preserve"> </w:t>
      </w:r>
      <w:r w:rsidRPr="0097394B">
        <w:rPr>
          <w:vanish/>
          <w:sz w:val="12"/>
        </w:rPr>
        <w:t>regularly</w:t>
      </w:r>
      <w:r w:rsidRPr="0097394B">
        <w:rPr>
          <w:sz w:val="12"/>
        </w:rPr>
        <w:t xml:space="preserve"> </w:t>
      </w:r>
      <w:r w:rsidRPr="0097394B">
        <w:rPr>
          <w:vanish/>
          <w:sz w:val="12"/>
        </w:rPr>
        <w:t>analysed</w:t>
      </w:r>
      <w:r w:rsidRPr="0097394B">
        <w:rPr>
          <w:sz w:val="12"/>
        </w:rPr>
        <w:t xml:space="preserve"> </w:t>
      </w:r>
      <w:r w:rsidRPr="0097394B">
        <w:rPr>
          <w:vanish/>
          <w:sz w:val="12"/>
        </w:rPr>
        <w:t>rationally</w:t>
      </w:r>
      <w:r w:rsidRPr="0097394B">
        <w:rPr>
          <w:sz w:val="12"/>
        </w:rPr>
        <w:t xml:space="preserve"> </w:t>
      </w:r>
      <w:r w:rsidRPr="0097394B">
        <w:rPr>
          <w:vanish/>
          <w:sz w:val="12"/>
        </w:rPr>
        <w:t>in</w:t>
      </w:r>
      <w:r w:rsidRPr="0097394B">
        <w:rPr>
          <w:sz w:val="12"/>
        </w:rPr>
        <w:t xml:space="preserve"> </w:t>
      </w:r>
      <w:r w:rsidRPr="0097394B">
        <w:rPr>
          <w:vanish/>
          <w:sz w:val="12"/>
        </w:rPr>
        <w:t>terms</w:t>
      </w:r>
      <w:r w:rsidRPr="0097394B">
        <w:rPr>
          <w:sz w:val="12"/>
        </w:rPr>
        <w:t xml:space="preserve"> </w:t>
      </w:r>
      <w:r w:rsidRPr="0097394B">
        <w:rPr>
          <w:vanish/>
          <w:sz w:val="12"/>
        </w:rPr>
        <w:t>of</w:t>
      </w:r>
      <w:r w:rsidRPr="0097394B">
        <w:rPr>
          <w:sz w:val="12"/>
        </w:rPr>
        <w:t xml:space="preserve"> </w:t>
      </w:r>
      <w:r w:rsidRPr="0097394B">
        <w:rPr>
          <w:vanish/>
          <w:sz w:val="12"/>
        </w:rPr>
        <w:t>a</w:t>
      </w:r>
      <w:r w:rsidRPr="0097394B">
        <w:rPr>
          <w:sz w:val="12"/>
        </w:rPr>
        <w:t xml:space="preserve"> </w:t>
      </w:r>
      <w:r w:rsidRPr="0097394B">
        <w:rPr>
          <w:vanish/>
          <w:sz w:val="12"/>
        </w:rPr>
        <w:t>range</w:t>
      </w:r>
      <w:r w:rsidRPr="0097394B">
        <w:rPr>
          <w:sz w:val="12"/>
        </w:rPr>
        <w:t xml:space="preserve"> </w:t>
      </w:r>
      <w:r w:rsidRPr="0097394B">
        <w:rPr>
          <w:vanish/>
          <w:sz w:val="12"/>
        </w:rPr>
        <w:t>of</w:t>
      </w:r>
      <w:r w:rsidRPr="0097394B">
        <w:rPr>
          <w:sz w:val="12"/>
        </w:rPr>
        <w:t xml:space="preserve"> </w:t>
      </w:r>
      <w:r w:rsidRPr="0097394B">
        <w:rPr>
          <w:vanish/>
          <w:sz w:val="12"/>
        </w:rPr>
        <w:t>causes,</w:t>
      </w:r>
      <w:r w:rsidRPr="0097394B">
        <w:rPr>
          <w:sz w:val="12"/>
        </w:rPr>
        <w:t xml:space="preserve"> </w:t>
      </w:r>
      <w:r w:rsidRPr="0097394B">
        <w:rPr>
          <w:vanish/>
          <w:sz w:val="12"/>
        </w:rPr>
        <w:t>kinds</w:t>
      </w:r>
      <w:r w:rsidRPr="0097394B">
        <w:rPr>
          <w:sz w:val="12"/>
        </w:rPr>
        <w:t xml:space="preserve"> </w:t>
      </w:r>
      <w:r w:rsidRPr="0097394B">
        <w:rPr>
          <w:vanish/>
          <w:sz w:val="12"/>
        </w:rPr>
        <w:t>and</w:t>
      </w:r>
      <w:r w:rsidRPr="0097394B">
        <w:rPr>
          <w:sz w:val="12"/>
        </w:rPr>
        <w:t xml:space="preserve"> </w:t>
      </w:r>
      <w:r w:rsidRPr="0097394B">
        <w:rPr>
          <w:vanish/>
          <w:sz w:val="12"/>
        </w:rPr>
        <w:t>consequences.</w:t>
      </w:r>
      <w:r w:rsidRPr="0097394B">
        <w:rPr>
          <w:sz w:val="12"/>
        </w:rPr>
        <w:t xml:space="preserve"> </w:t>
      </w:r>
      <w:r w:rsidRPr="0097394B">
        <w:rPr>
          <w:vanish/>
          <w:sz w:val="12"/>
        </w:rPr>
        <w:t>The</w:t>
      </w:r>
      <w:r w:rsidRPr="0097394B">
        <w:rPr>
          <w:sz w:val="12"/>
        </w:rPr>
        <w:t xml:space="preserve"> </w:t>
      </w:r>
      <w:r w:rsidRPr="0097394B">
        <w:rPr>
          <w:vanish/>
          <w:sz w:val="12"/>
        </w:rPr>
        <w:t>results</w:t>
      </w:r>
      <w:r w:rsidRPr="0097394B">
        <w:rPr>
          <w:sz w:val="12"/>
        </w:rPr>
        <w:t xml:space="preserve"> </w:t>
      </w:r>
      <w:r w:rsidRPr="0097394B">
        <w:rPr>
          <w:vanish/>
          <w:sz w:val="12"/>
        </w:rPr>
        <w:t>of</w:t>
      </w:r>
      <w:r w:rsidRPr="0097394B">
        <w:rPr>
          <w:sz w:val="12"/>
        </w:rPr>
        <w:t xml:space="preserve"> </w:t>
      </w:r>
      <w:r w:rsidRPr="0097394B">
        <w:rPr>
          <w:vanish/>
          <w:sz w:val="12"/>
        </w:rPr>
        <w:t>these</w:t>
      </w:r>
      <w:r w:rsidRPr="0097394B">
        <w:rPr>
          <w:sz w:val="12"/>
        </w:rPr>
        <w:t xml:space="preserve"> </w:t>
      </w:r>
      <w:r w:rsidRPr="0097394B">
        <w:rPr>
          <w:vanish/>
          <w:sz w:val="12"/>
        </w:rPr>
        <w:t>analyses</w:t>
      </w:r>
      <w:r w:rsidRPr="0097394B">
        <w:rPr>
          <w:sz w:val="12"/>
        </w:rPr>
        <w:t xml:space="preserve"> </w:t>
      </w:r>
      <w:r w:rsidRPr="0097394B">
        <w:rPr>
          <w:vanish/>
          <w:sz w:val="12"/>
        </w:rPr>
        <w:t>are</w:t>
      </w:r>
      <w:r w:rsidRPr="0097394B">
        <w:rPr>
          <w:sz w:val="12"/>
        </w:rPr>
        <w:t xml:space="preserve"> </w:t>
      </w:r>
      <w:r w:rsidRPr="0097394B">
        <w:rPr>
          <w:vanish/>
          <w:sz w:val="12"/>
        </w:rPr>
        <w:t>used</w:t>
      </w:r>
      <w:r w:rsidRPr="0097394B">
        <w:rPr>
          <w:sz w:val="12"/>
        </w:rPr>
        <w:t xml:space="preserve"> </w:t>
      </w:r>
      <w:r w:rsidRPr="0097394B">
        <w:rPr>
          <w:vanish/>
          <w:sz w:val="12"/>
        </w:rPr>
        <w:t>to</w:t>
      </w:r>
      <w:r w:rsidRPr="0097394B">
        <w:rPr>
          <w:sz w:val="12"/>
        </w:rPr>
        <w:t xml:space="preserve"> </w:t>
      </w:r>
      <w:r w:rsidRPr="0097394B">
        <w:rPr>
          <w:vanish/>
          <w:sz w:val="12"/>
        </w:rPr>
        <w:t>plan</w:t>
      </w:r>
      <w:r w:rsidRPr="0097394B">
        <w:rPr>
          <w:sz w:val="12"/>
        </w:rPr>
        <w:t xml:space="preserve"> </w:t>
      </w:r>
      <w:r w:rsidRPr="0097394B">
        <w:rPr>
          <w:vanish/>
          <w:sz w:val="12"/>
        </w:rPr>
        <w:t>appropriate</w:t>
      </w:r>
      <w:r w:rsidRPr="0097394B">
        <w:rPr>
          <w:sz w:val="12"/>
        </w:rPr>
        <w:t xml:space="preserve"> </w:t>
      </w:r>
      <w:r w:rsidRPr="0097394B">
        <w:rPr>
          <w:vanish/>
          <w:sz w:val="12"/>
        </w:rPr>
        <w:t>politico-strategic</w:t>
      </w:r>
      <w:r w:rsidRPr="0097394B">
        <w:rPr>
          <w:sz w:val="12"/>
        </w:rPr>
        <w:t xml:space="preserve"> </w:t>
      </w:r>
      <w:r w:rsidRPr="0097394B">
        <w:rPr>
          <w:vanish/>
          <w:sz w:val="12"/>
        </w:rPr>
        <w:t>practices,</w:t>
      </w:r>
      <w:r w:rsidRPr="0097394B">
        <w:rPr>
          <w:sz w:val="12"/>
        </w:rPr>
        <w:t xml:space="preserve"> </w:t>
      </w:r>
      <w:r w:rsidRPr="0097394B">
        <w:rPr>
          <w:vanish/>
          <w:sz w:val="12"/>
        </w:rPr>
        <w:t>whether</w:t>
      </w:r>
      <w:r w:rsidRPr="0097394B">
        <w:rPr>
          <w:sz w:val="12"/>
        </w:rPr>
        <w:t xml:space="preserve"> </w:t>
      </w:r>
      <w:r w:rsidRPr="0097394B">
        <w:rPr>
          <w:vanish/>
          <w:sz w:val="12"/>
        </w:rPr>
        <w:t>of</w:t>
      </w:r>
      <w:r w:rsidRPr="0097394B">
        <w:rPr>
          <w:sz w:val="12"/>
        </w:rPr>
        <w:t xml:space="preserve"> </w:t>
      </w:r>
      <w:r w:rsidRPr="0097394B">
        <w:rPr>
          <w:vanish/>
          <w:sz w:val="12"/>
        </w:rPr>
        <w:t>an</w:t>
      </w:r>
      <w:r w:rsidRPr="0097394B">
        <w:rPr>
          <w:sz w:val="12"/>
        </w:rPr>
        <w:t xml:space="preserve"> </w:t>
      </w:r>
      <w:r w:rsidRPr="0097394B">
        <w:rPr>
          <w:vanish/>
          <w:sz w:val="12"/>
        </w:rPr>
        <w:t>offensive,</w:t>
      </w:r>
      <w:r w:rsidRPr="0097394B">
        <w:rPr>
          <w:sz w:val="12"/>
        </w:rPr>
        <w:t xml:space="preserve"> </w:t>
      </w:r>
      <w:r w:rsidRPr="0097394B">
        <w:rPr>
          <w:vanish/>
          <w:sz w:val="12"/>
        </w:rPr>
        <w:t>defensive,</w:t>
      </w:r>
      <w:r w:rsidRPr="0097394B">
        <w:rPr>
          <w:sz w:val="12"/>
        </w:rPr>
        <w:t xml:space="preserve"> </w:t>
      </w:r>
      <w:r w:rsidRPr="0097394B">
        <w:rPr>
          <w:vanish/>
          <w:sz w:val="12"/>
        </w:rPr>
        <w:t>or</w:t>
      </w:r>
      <w:r w:rsidRPr="0097394B">
        <w:rPr>
          <w:sz w:val="12"/>
        </w:rPr>
        <w:t xml:space="preserve"> </w:t>
      </w:r>
      <w:r w:rsidRPr="0097394B">
        <w:rPr>
          <w:vanish/>
          <w:sz w:val="12"/>
        </w:rPr>
        <w:t>pre-emptive</w:t>
      </w:r>
      <w:r w:rsidRPr="0097394B">
        <w:rPr>
          <w:sz w:val="12"/>
        </w:rPr>
        <w:t xml:space="preserve"> </w:t>
      </w:r>
      <w:r w:rsidRPr="0097394B">
        <w:rPr>
          <w:vanish/>
          <w:sz w:val="12"/>
        </w:rPr>
        <w:t>kind.</w:t>
      </w:r>
      <w:r w:rsidRPr="0097394B">
        <w:rPr>
          <w:sz w:val="12"/>
        </w:rPr>
        <w:t xml:space="preserve"> </w:t>
      </w:r>
      <w:r w:rsidRPr="0097394B">
        <w:rPr>
          <w:vanish/>
          <w:sz w:val="12"/>
        </w:rPr>
        <w:t>Human</w:t>
      </w:r>
      <w:r w:rsidRPr="0097394B">
        <w:rPr>
          <w:sz w:val="12"/>
        </w:rPr>
        <w:t xml:space="preserve"> </w:t>
      </w:r>
      <w:r w:rsidRPr="0097394B">
        <w:rPr>
          <w:vanish/>
          <w:sz w:val="12"/>
        </w:rPr>
        <w:t>warring</w:t>
      </w:r>
      <w:r w:rsidRPr="0097394B">
        <w:rPr>
          <w:sz w:val="12"/>
        </w:rPr>
        <w:t xml:space="preserve"> </w:t>
      </w:r>
      <w:r w:rsidRPr="0097394B">
        <w:rPr>
          <w:vanish/>
          <w:sz w:val="12"/>
        </w:rPr>
        <w:t>can</w:t>
      </w:r>
      <w:r w:rsidRPr="0097394B">
        <w:rPr>
          <w:sz w:val="12"/>
        </w:rPr>
        <w:t xml:space="preserve"> </w:t>
      </w:r>
      <w:r w:rsidRPr="0097394B">
        <w:rPr>
          <w:vanish/>
          <w:sz w:val="12"/>
        </w:rPr>
        <w:t>also</w:t>
      </w:r>
      <w:r w:rsidRPr="0097394B">
        <w:rPr>
          <w:sz w:val="12"/>
        </w:rPr>
        <w:t xml:space="preserve"> </w:t>
      </w:r>
      <w:r w:rsidRPr="0097394B">
        <w:rPr>
          <w:vanish/>
          <w:sz w:val="12"/>
        </w:rPr>
        <w:t>be</w:t>
      </w:r>
      <w:r w:rsidRPr="0097394B">
        <w:rPr>
          <w:sz w:val="12"/>
        </w:rPr>
        <w:t xml:space="preserve"> </w:t>
      </w:r>
      <w:r w:rsidRPr="0097394B">
        <w:rPr>
          <w:vanish/>
          <w:sz w:val="12"/>
        </w:rPr>
        <w:t>analysed</w:t>
      </w:r>
      <w:r w:rsidRPr="0097394B">
        <w:rPr>
          <w:sz w:val="12"/>
        </w:rPr>
        <w:t xml:space="preserve"> </w:t>
      </w:r>
      <w:r w:rsidRPr="0097394B">
        <w:rPr>
          <w:vanish/>
          <w:sz w:val="12"/>
        </w:rPr>
        <w:t>by</w:t>
      </w:r>
      <w:r w:rsidRPr="0097394B">
        <w:rPr>
          <w:sz w:val="12"/>
        </w:rPr>
        <w:t xml:space="preserve"> </w:t>
      </w:r>
      <w:r w:rsidRPr="0097394B">
        <w:rPr>
          <w:vanish/>
          <w:sz w:val="12"/>
        </w:rPr>
        <w:t>meditating,</w:t>
      </w:r>
      <w:r w:rsidRPr="0097394B">
        <w:rPr>
          <w:sz w:val="12"/>
        </w:rPr>
        <w:t xml:space="preserve"> </w:t>
      </w:r>
      <w:r w:rsidRPr="0097394B">
        <w:rPr>
          <w:vanish/>
          <w:sz w:val="12"/>
        </w:rPr>
        <w:t>however</w:t>
      </w:r>
      <w:r w:rsidRPr="0097394B">
        <w:rPr>
          <w:sz w:val="12"/>
        </w:rPr>
        <w:t xml:space="preserve"> </w:t>
      </w:r>
      <w:r w:rsidRPr="0097394B">
        <w:rPr>
          <w:vanish/>
          <w:sz w:val="12"/>
        </w:rPr>
        <w:t>–</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by</w:t>
      </w:r>
      <w:r w:rsidRPr="0097394B">
        <w:rPr>
          <w:sz w:val="12"/>
        </w:rPr>
        <w:t xml:space="preserve"> </w:t>
      </w:r>
      <w:r w:rsidRPr="0097394B">
        <w:rPr>
          <w:vanish/>
          <w:sz w:val="12"/>
        </w:rPr>
        <w:t>not</w:t>
      </w:r>
      <w:r w:rsidRPr="0097394B">
        <w:rPr>
          <w:sz w:val="12"/>
        </w:rPr>
        <w:t xml:space="preserve"> </w:t>
      </w:r>
      <w:r w:rsidRPr="0097394B">
        <w:rPr>
          <w:vanish/>
          <w:sz w:val="12"/>
        </w:rPr>
        <w:t>cogitating</w:t>
      </w:r>
      <w:r w:rsidRPr="0097394B">
        <w:rPr>
          <w:sz w:val="12"/>
        </w:rPr>
        <w:t xml:space="preserve"> </w:t>
      </w:r>
      <w:r w:rsidRPr="0097394B">
        <w:rPr>
          <w:vanish/>
          <w:sz w:val="12"/>
        </w:rPr>
        <w:t>so</w:t>
      </w:r>
      <w:r w:rsidRPr="0097394B">
        <w:rPr>
          <w:sz w:val="12"/>
        </w:rPr>
        <w:t xml:space="preserve"> </w:t>
      </w:r>
      <w:r w:rsidRPr="0097394B">
        <w:rPr>
          <w:vanish/>
          <w:sz w:val="12"/>
        </w:rPr>
        <w:t>self-consciously</w:t>
      </w:r>
      <w:r w:rsidRPr="0097394B">
        <w:rPr>
          <w:sz w:val="12"/>
        </w:rPr>
        <w:t xml:space="preserve"> </w:t>
      </w:r>
      <w:r w:rsidRPr="0097394B">
        <w:rPr>
          <w:vanish/>
          <w:sz w:val="12"/>
        </w:rPr>
        <w:t>upon</w:t>
      </w:r>
      <w:r w:rsidRPr="0097394B">
        <w:rPr>
          <w:sz w:val="12"/>
        </w:rPr>
        <w:t xml:space="preserve"> </w:t>
      </w:r>
      <w:r w:rsidRPr="0097394B">
        <w:rPr>
          <w:vanish/>
          <w:sz w:val="12"/>
        </w:rPr>
        <w:t>the</w:t>
      </w:r>
      <w:r w:rsidRPr="0097394B">
        <w:rPr>
          <w:sz w:val="12"/>
        </w:rPr>
        <w:t xml:space="preserve"> </w:t>
      </w:r>
      <w:r w:rsidRPr="0097394B">
        <w:rPr>
          <w:vanish/>
          <w:sz w:val="12"/>
        </w:rPr>
        <w:t>ways</w:t>
      </w:r>
      <w:r w:rsidRPr="0097394B">
        <w:rPr>
          <w:sz w:val="12"/>
        </w:rPr>
        <w:t xml:space="preserve"> </w:t>
      </w:r>
      <w:r w:rsidRPr="0097394B">
        <w:rPr>
          <w:vanish/>
          <w:sz w:val="12"/>
        </w:rPr>
        <w:t>in</w:t>
      </w:r>
      <w:r w:rsidRPr="0097394B">
        <w:rPr>
          <w:sz w:val="12"/>
        </w:rPr>
        <w:t xml:space="preserve"> </w:t>
      </w:r>
      <w:r w:rsidRPr="0097394B">
        <w:rPr>
          <w:vanish/>
          <w:sz w:val="12"/>
        </w:rPr>
        <w:t>which</w:t>
      </w:r>
      <w:r w:rsidRPr="0097394B">
        <w:rPr>
          <w:sz w:val="12"/>
        </w:rPr>
        <w:t xml:space="preserve"> </w:t>
      </w:r>
      <w:r w:rsidRPr="0097394B">
        <w:rPr>
          <w:vanish/>
          <w:sz w:val="12"/>
        </w:rPr>
        <w:t>we</w:t>
      </w:r>
      <w:r w:rsidRPr="0097394B">
        <w:rPr>
          <w:sz w:val="12"/>
        </w:rPr>
        <w:t xml:space="preserve"> </w:t>
      </w:r>
      <w:r w:rsidRPr="0097394B">
        <w:rPr>
          <w:vanish/>
          <w:sz w:val="12"/>
        </w:rPr>
        <w:t>relate</w:t>
      </w:r>
      <w:r w:rsidRPr="0097394B">
        <w:rPr>
          <w:sz w:val="12"/>
        </w:rPr>
        <w:t xml:space="preserve"> </w:t>
      </w:r>
      <w:r w:rsidRPr="0097394B">
        <w:rPr>
          <w:vanish/>
          <w:sz w:val="12"/>
        </w:rPr>
        <w:t>to</w:t>
      </w:r>
      <w:r w:rsidRPr="0097394B">
        <w:rPr>
          <w:sz w:val="12"/>
        </w:rPr>
        <w:t xml:space="preserve"> </w:t>
      </w:r>
      <w:r w:rsidRPr="0097394B">
        <w:rPr>
          <w:vanish/>
          <w:sz w:val="12"/>
        </w:rPr>
        <w:t>each</w:t>
      </w:r>
      <w:r w:rsidRPr="0097394B">
        <w:rPr>
          <w:sz w:val="12"/>
        </w:rPr>
        <w:t xml:space="preserve"> </w:t>
      </w:r>
      <w:r w:rsidRPr="0097394B">
        <w:rPr>
          <w:vanish/>
          <w:sz w:val="12"/>
        </w:rPr>
        <w:t>other</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The</w:t>
      </w:r>
      <w:r w:rsidRPr="0097394B">
        <w:rPr>
          <w:sz w:val="12"/>
        </w:rPr>
        <w:t xml:space="preserve"> </w:t>
      </w:r>
      <w:r w:rsidRPr="0097394B">
        <w:rPr>
          <w:vanish/>
          <w:sz w:val="12"/>
        </w:rPr>
        <w:t>results</w:t>
      </w:r>
      <w:r w:rsidRPr="0097394B">
        <w:rPr>
          <w:sz w:val="12"/>
        </w:rPr>
        <w:t xml:space="preserve"> </w:t>
      </w:r>
      <w:r w:rsidRPr="0097394B">
        <w:rPr>
          <w:vanish/>
          <w:sz w:val="12"/>
        </w:rPr>
        <w:t>of</w:t>
      </w:r>
      <w:r w:rsidRPr="0097394B">
        <w:rPr>
          <w:sz w:val="12"/>
        </w:rPr>
        <w:t xml:space="preserve"> </w:t>
      </w:r>
      <w:r w:rsidRPr="0097394B">
        <w:rPr>
          <w:vanish/>
          <w:sz w:val="12"/>
        </w:rPr>
        <w:t>these</w:t>
      </w:r>
      <w:r w:rsidRPr="0097394B">
        <w:rPr>
          <w:sz w:val="12"/>
        </w:rPr>
        <w:t xml:space="preserve"> </w:t>
      </w:r>
      <w:r w:rsidRPr="0097394B">
        <w:rPr>
          <w:vanish/>
          <w:sz w:val="12"/>
        </w:rPr>
        <w:t>meditations</w:t>
      </w:r>
      <w:r w:rsidRPr="0097394B">
        <w:rPr>
          <w:sz w:val="12"/>
        </w:rPr>
        <w:t xml:space="preserve"> </w:t>
      </w:r>
      <w:r w:rsidRPr="0097394B">
        <w:rPr>
          <w:vanish/>
          <w:sz w:val="12"/>
        </w:rPr>
        <w:t>can</w:t>
      </w:r>
      <w:r w:rsidRPr="0097394B">
        <w:rPr>
          <w:sz w:val="12"/>
        </w:rPr>
        <w:t xml:space="preserve"> </w:t>
      </w:r>
      <w:r w:rsidRPr="0097394B">
        <w:rPr>
          <w:vanish/>
          <w:sz w:val="12"/>
        </w:rPr>
        <w:t>then</w:t>
      </w:r>
      <w:r w:rsidRPr="0097394B">
        <w:rPr>
          <w:sz w:val="12"/>
        </w:rPr>
        <w:t xml:space="preserve"> </w:t>
      </w:r>
      <w:r w:rsidRPr="0097394B">
        <w:rPr>
          <w:vanish/>
          <w:sz w:val="12"/>
        </w:rPr>
        <w:t>be</w:t>
      </w:r>
      <w:r w:rsidRPr="0097394B">
        <w:rPr>
          <w:sz w:val="12"/>
        </w:rPr>
        <w:t xml:space="preserve"> </w:t>
      </w:r>
      <w:r w:rsidRPr="0097394B">
        <w:rPr>
          <w:vanish/>
          <w:sz w:val="12"/>
        </w:rPr>
        <w:t>used</w:t>
      </w:r>
      <w:r w:rsidRPr="0097394B">
        <w:rPr>
          <w:sz w:val="12"/>
        </w:rPr>
        <w:t xml:space="preserve"> </w:t>
      </w:r>
      <w:r w:rsidRPr="0097394B">
        <w:rPr>
          <w:vanish/>
          <w:sz w:val="12"/>
        </w:rPr>
        <w:t>to</w:t>
      </w:r>
      <w:r w:rsidRPr="0097394B">
        <w:rPr>
          <w:sz w:val="12"/>
        </w:rPr>
        <w:t xml:space="preserve"> </w:t>
      </w:r>
      <w:r w:rsidRPr="0097394B">
        <w:rPr>
          <w:vanish/>
          <w:sz w:val="12"/>
        </w:rPr>
        <w:t>practice</w:t>
      </w:r>
      <w:r w:rsidRPr="0097394B">
        <w:rPr>
          <w:sz w:val="12"/>
        </w:rPr>
        <w:t xml:space="preserve"> </w:t>
      </w:r>
      <w:r w:rsidRPr="0097394B">
        <w:rPr>
          <w:vanish/>
          <w:sz w:val="12"/>
        </w:rPr>
        <w:t>neither</w:t>
      </w:r>
      <w:r w:rsidRPr="0097394B">
        <w:rPr>
          <w:sz w:val="12"/>
        </w:rPr>
        <w:t xml:space="preserve"> </w:t>
      </w:r>
      <w:r w:rsidRPr="0097394B">
        <w:rPr>
          <w:vanish/>
          <w:sz w:val="12"/>
        </w:rPr>
        <w:t>offence,</w:t>
      </w:r>
      <w:r w:rsidRPr="0097394B">
        <w:rPr>
          <w:sz w:val="12"/>
        </w:rPr>
        <w:t xml:space="preserve"> </w:t>
      </w:r>
      <w:r w:rsidRPr="0097394B">
        <w:rPr>
          <w:vanish/>
          <w:sz w:val="12"/>
        </w:rPr>
        <w:t>defence,</w:t>
      </w:r>
      <w:r w:rsidRPr="0097394B">
        <w:rPr>
          <w:sz w:val="12"/>
        </w:rPr>
        <w:t xml:space="preserve"> </w:t>
      </w:r>
      <w:r w:rsidRPr="0097394B">
        <w:rPr>
          <w:vanish/>
          <w:sz w:val="12"/>
        </w:rPr>
        <w:t>or</w:t>
      </w:r>
      <w:r w:rsidRPr="0097394B">
        <w:rPr>
          <w:sz w:val="12"/>
        </w:rPr>
        <w:t xml:space="preserve"> </w:t>
      </w:r>
      <w:r w:rsidRPr="0097394B">
        <w:rPr>
          <w:vanish/>
          <w:sz w:val="12"/>
        </w:rPr>
        <w:t>preemption,</w:t>
      </w:r>
      <w:r w:rsidRPr="0097394B">
        <w:rPr>
          <w:sz w:val="12"/>
        </w:rPr>
        <w:t xml:space="preserve"> </w:t>
      </w:r>
      <w:r w:rsidRPr="0097394B">
        <w:rPr>
          <w:vanish/>
          <w:sz w:val="12"/>
        </w:rPr>
        <w:t>but</w:t>
      </w:r>
      <w:r w:rsidRPr="0097394B">
        <w:rPr>
          <w:sz w:val="12"/>
        </w:rPr>
        <w:t xml:space="preserve"> </w:t>
      </w:r>
      <w:r w:rsidRPr="0097394B">
        <w:rPr>
          <w:vanish/>
          <w:sz w:val="12"/>
        </w:rPr>
        <w:t>a</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watchfulness,</w:t>
      </w:r>
      <w:r w:rsidRPr="0097394B">
        <w:rPr>
          <w:sz w:val="12"/>
        </w:rPr>
        <w:t xml:space="preserve"> </w:t>
      </w:r>
      <w:r w:rsidRPr="0097394B">
        <w:rPr>
          <w:vanish/>
          <w:sz w:val="12"/>
        </w:rPr>
        <w:t>a</w:t>
      </w:r>
      <w:r w:rsidRPr="0097394B">
        <w:rPr>
          <w:sz w:val="12"/>
        </w:rPr>
        <w:t xml:space="preserve"> </w:t>
      </w:r>
      <w:r w:rsidRPr="0097394B">
        <w:rPr>
          <w:vanish/>
          <w:sz w:val="12"/>
        </w:rPr>
        <w:t>kind</w:t>
      </w:r>
      <w:r w:rsidRPr="0097394B">
        <w:rPr>
          <w:sz w:val="12"/>
        </w:rPr>
        <w:t xml:space="preserve"> </w:t>
      </w:r>
      <w:r w:rsidRPr="0097394B">
        <w:rPr>
          <w:vanish/>
          <w:sz w:val="12"/>
        </w:rPr>
        <w:t>of</w:t>
      </w:r>
      <w:r w:rsidRPr="0097394B">
        <w:rPr>
          <w:sz w:val="12"/>
        </w:rPr>
        <w:t xml:space="preserve"> </w:t>
      </w:r>
      <w:r w:rsidRPr="0097394B">
        <w:rPr>
          <w:vanish/>
          <w:sz w:val="12"/>
        </w:rPr>
        <w:t>non-anticipation,</w:t>
      </w:r>
      <w:r w:rsidRPr="0097394B">
        <w:rPr>
          <w:sz w:val="12"/>
        </w:rPr>
        <w:t xml:space="preserve"> </w:t>
      </w:r>
      <w:r w:rsidRPr="0097394B">
        <w:rPr>
          <w:vanish/>
          <w:sz w:val="12"/>
        </w:rPr>
        <w:t>a</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being</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world-moment</w:t>
      </w:r>
      <w:r w:rsidRPr="0097394B">
        <w:rPr>
          <w:sz w:val="12"/>
        </w:rPr>
        <w:t xml:space="preserve"> </w:t>
      </w:r>
      <w:r w:rsidRPr="0097394B">
        <w:rPr>
          <w:vanish/>
          <w:sz w:val="12"/>
        </w:rPr>
        <w:t>that</w:t>
      </w:r>
      <w:r w:rsidRPr="0097394B">
        <w:rPr>
          <w:sz w:val="12"/>
        </w:rPr>
        <w:t xml:space="preserve"> </w:t>
      </w:r>
      <w:r w:rsidRPr="0097394B">
        <w:rPr>
          <w:vanish/>
          <w:sz w:val="12"/>
        </w:rPr>
        <w:t>is</w:t>
      </w:r>
      <w:r w:rsidRPr="0097394B">
        <w:rPr>
          <w:sz w:val="12"/>
        </w:rPr>
        <w:t xml:space="preserve"> </w:t>
      </w:r>
      <w:r w:rsidRPr="0097394B">
        <w:rPr>
          <w:vanish/>
          <w:sz w:val="12"/>
        </w:rPr>
        <w:t>equaniminous,</w:t>
      </w:r>
      <w:r w:rsidRPr="0097394B">
        <w:rPr>
          <w:sz w:val="12"/>
        </w:rPr>
        <w:t xml:space="preserve"> </w:t>
      </w:r>
      <w:r w:rsidRPr="0097394B">
        <w:rPr>
          <w:vanish/>
          <w:sz w:val="12"/>
        </w:rPr>
        <w:t>open,</w:t>
      </w:r>
      <w:r w:rsidRPr="0097394B">
        <w:rPr>
          <w:sz w:val="12"/>
        </w:rPr>
        <w:t xml:space="preserve"> </w:t>
      </w:r>
      <w:r w:rsidRPr="0097394B">
        <w:rPr>
          <w:vanish/>
          <w:sz w:val="12"/>
        </w:rPr>
        <w:t>and</w:t>
      </w:r>
      <w:r w:rsidRPr="0097394B">
        <w:rPr>
          <w:sz w:val="12"/>
        </w:rPr>
        <w:t xml:space="preserve"> </w:t>
      </w:r>
      <w:r w:rsidRPr="0097394B">
        <w:rPr>
          <w:vanish/>
          <w:sz w:val="12"/>
        </w:rPr>
        <w:t>aware.</w:t>
      </w:r>
      <w:r w:rsidRPr="0097394B">
        <w:rPr>
          <w:sz w:val="12"/>
        </w:rPr>
        <w:t xml:space="preserve"> </w:t>
      </w:r>
      <w:r w:rsidRPr="0097394B">
        <w:rPr>
          <w:vanish/>
          <w:sz w:val="12"/>
        </w:rPr>
        <w:t>The</w:t>
      </w:r>
      <w:r w:rsidRPr="0097394B">
        <w:rPr>
          <w:sz w:val="12"/>
        </w:rPr>
        <w:t xml:space="preserve"> </w:t>
      </w:r>
      <w:r w:rsidRPr="0097394B">
        <w:rPr>
          <w:vanish/>
          <w:sz w:val="12"/>
        </w:rPr>
        <w:t>latter</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one</w:t>
      </w:r>
      <w:r w:rsidRPr="0097394B">
        <w:rPr>
          <w:sz w:val="12"/>
        </w:rPr>
        <w:t xml:space="preserve"> </w:t>
      </w:r>
      <w:r w:rsidRPr="0097394B">
        <w:rPr>
          <w:vanish/>
          <w:sz w:val="12"/>
        </w:rPr>
        <w:t>that</w:t>
      </w:r>
      <w:r w:rsidRPr="0097394B">
        <w:rPr>
          <w:sz w:val="12"/>
        </w:rPr>
        <w:t xml:space="preserve"> </w:t>
      </w:r>
      <w:r w:rsidRPr="0097394B">
        <w:rPr>
          <w:vanish/>
          <w:sz w:val="12"/>
        </w:rPr>
        <w:t>wu-wei</w:t>
      </w:r>
      <w:r w:rsidRPr="0097394B">
        <w:rPr>
          <w:sz w:val="12"/>
        </w:rPr>
        <w:t xml:space="preserve"> </w:t>
      </w:r>
      <w:r w:rsidRPr="0097394B">
        <w:rPr>
          <w:vanish/>
          <w:sz w:val="12"/>
        </w:rPr>
        <w:t>exemplifies.</w:t>
      </w:r>
      <w:r w:rsidRPr="0097394B">
        <w:rPr>
          <w:sz w:val="12"/>
        </w:rPr>
        <w:t xml:space="preserve"> </w:t>
      </w:r>
      <w:r w:rsidRPr="0097394B">
        <w:rPr>
          <w:vanish/>
          <w:sz w:val="12"/>
        </w:rPr>
        <w:t>It</w:t>
      </w:r>
      <w:r w:rsidRPr="0097394B">
        <w:rPr>
          <w:sz w:val="12"/>
        </w:rPr>
        <w:t xml:space="preserve"> </w:t>
      </w:r>
      <w:r w:rsidRPr="0097394B">
        <w:rPr>
          <w:vanish/>
          <w:sz w:val="12"/>
        </w:rPr>
        <w:t>would</w:t>
      </w:r>
      <w:r w:rsidRPr="0097394B">
        <w:rPr>
          <w:sz w:val="12"/>
        </w:rPr>
        <w:t xml:space="preserve"> </w:t>
      </w:r>
      <w:r w:rsidRPr="0097394B">
        <w:rPr>
          <w:vanish/>
          <w:sz w:val="12"/>
        </w:rPr>
        <w:t>be</w:t>
      </w:r>
      <w:r w:rsidRPr="0097394B">
        <w:rPr>
          <w:sz w:val="12"/>
        </w:rPr>
        <w:t xml:space="preserve"> </w:t>
      </w:r>
      <w:r w:rsidRPr="0097394B">
        <w:rPr>
          <w:vanish/>
          <w:sz w:val="12"/>
        </w:rPr>
        <w:t>worthy</w:t>
      </w:r>
      <w:r w:rsidRPr="0097394B">
        <w:rPr>
          <w:sz w:val="12"/>
        </w:rPr>
        <w:t xml:space="preserve"> </w:t>
      </w:r>
      <w:r w:rsidRPr="0097394B">
        <w:rPr>
          <w:vanish/>
          <w:sz w:val="12"/>
        </w:rPr>
        <w:t>but</w:t>
      </w:r>
      <w:r w:rsidRPr="0097394B">
        <w:rPr>
          <w:sz w:val="12"/>
        </w:rPr>
        <w:t xml:space="preserve"> </w:t>
      </w:r>
      <w:r w:rsidRPr="0097394B">
        <w:rPr>
          <w:vanish/>
          <w:sz w:val="12"/>
        </w:rPr>
        <w:t>fruitless</w:t>
      </w:r>
      <w:r w:rsidRPr="0097394B">
        <w:rPr>
          <w:sz w:val="12"/>
        </w:rPr>
        <w:t xml:space="preserve"> </w:t>
      </w:r>
      <w:r w:rsidRPr="0097394B">
        <w:rPr>
          <w:vanish/>
          <w:sz w:val="12"/>
        </w:rPr>
        <w:t>to</w:t>
      </w:r>
      <w:r w:rsidRPr="0097394B">
        <w:rPr>
          <w:sz w:val="12"/>
        </w:rPr>
        <w:t xml:space="preserve"> </w:t>
      </w:r>
      <w:r w:rsidRPr="0097394B">
        <w:rPr>
          <w:vanish/>
          <w:sz w:val="12"/>
        </w:rPr>
        <w:t>try</w:t>
      </w:r>
      <w:r w:rsidRPr="0097394B">
        <w:rPr>
          <w:sz w:val="12"/>
        </w:rPr>
        <w:t xml:space="preserve"> </w:t>
      </w:r>
      <w:r w:rsidRPr="0097394B">
        <w:rPr>
          <w:vanish/>
          <w:sz w:val="12"/>
        </w:rPr>
        <w:t>and</w:t>
      </w:r>
      <w:r w:rsidRPr="0097394B">
        <w:rPr>
          <w:sz w:val="12"/>
        </w:rPr>
        <w:t xml:space="preserve"> </w:t>
      </w:r>
      <w:r w:rsidRPr="0097394B">
        <w:rPr>
          <w:vanish/>
          <w:sz w:val="12"/>
        </w:rPr>
        <w:t>deal</w:t>
      </w:r>
      <w:r w:rsidRPr="0097394B">
        <w:rPr>
          <w:sz w:val="12"/>
        </w:rPr>
        <w:t xml:space="preserve"> </w:t>
      </w:r>
      <w:r w:rsidRPr="0097394B">
        <w:rPr>
          <w:vanish/>
          <w:sz w:val="12"/>
        </w:rPr>
        <w:t>with</w:t>
      </w:r>
      <w:r w:rsidRPr="0097394B">
        <w:rPr>
          <w:sz w:val="12"/>
        </w:rPr>
        <w:t xml:space="preserve"> </w:t>
      </w:r>
      <w:r w:rsidRPr="0097394B">
        <w:rPr>
          <w:vanish/>
          <w:sz w:val="12"/>
        </w:rPr>
        <w:t>world</w:t>
      </w:r>
      <w:r w:rsidRPr="0097394B">
        <w:rPr>
          <w:sz w:val="12"/>
        </w:rPr>
        <w:t xml:space="preserve"> </w:t>
      </w:r>
      <w:r w:rsidRPr="0097394B">
        <w:rPr>
          <w:vanish/>
          <w:sz w:val="12"/>
        </w:rPr>
        <w:t>conflict</w:t>
      </w:r>
      <w:r w:rsidRPr="0097394B">
        <w:rPr>
          <w:sz w:val="12"/>
        </w:rPr>
        <w:t xml:space="preserve"> </w:t>
      </w:r>
    </w:p>
    <w:p w14:paraId="5B4DB810" w14:textId="77777777" w:rsidR="0097394B" w:rsidRPr="0097394B" w:rsidRDefault="0097394B" w:rsidP="0097394B">
      <w:pPr>
        <w:pStyle w:val="Heading4"/>
      </w:pPr>
      <w:r w:rsidRPr="0097394B">
        <w:t>The aff’s move towards justice lacks the re-evaluation of the relationality of desire and subjecthood that would enable real progress</w:t>
      </w:r>
    </w:p>
    <w:p w14:paraId="4F9B1421" w14:textId="77777777" w:rsidR="0097394B" w:rsidRPr="0097394B" w:rsidRDefault="0097394B" w:rsidP="0097394B">
      <w:r w:rsidRPr="0097394B">
        <w:t xml:space="preserve">Joseph </w:t>
      </w:r>
      <w:r w:rsidRPr="0097394B">
        <w:rPr>
          <w:rStyle w:val="Style13ptBold"/>
        </w:rPr>
        <w:t>Pratt 14</w:t>
      </w:r>
      <w:r w:rsidRPr="0097394B">
        <w:t>, A Daoist Take on American Legal Theory, No Publication, 5-26-2014, DOA: 10-26-2021, https://papers.ssrn.com/sol3/papers.cfm?abstract_id=2441773, r0w@n</w:t>
      </w:r>
    </w:p>
    <w:p w14:paraId="0B60196C" w14:textId="77777777" w:rsidR="0097394B" w:rsidRPr="0097394B" w:rsidRDefault="0097394B" w:rsidP="0097394B">
      <w:pPr>
        <w:rPr>
          <w:sz w:val="16"/>
        </w:rPr>
      </w:pPr>
      <w:r w:rsidRPr="0097394B">
        <w:rPr>
          <w:vanish/>
          <w:sz w:val="16"/>
        </w:rPr>
        <w:t>This</w:t>
      </w:r>
      <w:r w:rsidRPr="0097394B">
        <w:rPr>
          <w:sz w:val="16"/>
        </w:rPr>
        <w:t xml:space="preserve"> </w:t>
      </w:r>
      <w:r w:rsidRPr="0097394B">
        <w:rPr>
          <w:vanish/>
          <w:sz w:val="16"/>
        </w:rPr>
        <w:t>consciousness</w:t>
      </w:r>
      <w:r w:rsidRPr="0097394B">
        <w:rPr>
          <w:sz w:val="16"/>
        </w:rPr>
        <w:t xml:space="preserve"> </w:t>
      </w:r>
      <w:r w:rsidRPr="0097394B">
        <w:rPr>
          <w:vanish/>
          <w:sz w:val="16"/>
        </w:rPr>
        <w:t>is</w:t>
      </w:r>
      <w:r w:rsidRPr="0097394B">
        <w:rPr>
          <w:sz w:val="16"/>
        </w:rPr>
        <w:t xml:space="preserve"> </w:t>
      </w:r>
      <w:r w:rsidRPr="0097394B">
        <w:rPr>
          <w:vanish/>
          <w:sz w:val="16"/>
        </w:rPr>
        <w:t>a</w:t>
      </w:r>
      <w:r w:rsidRPr="0097394B">
        <w:rPr>
          <w:sz w:val="16"/>
        </w:rPr>
        <w:t xml:space="preserve"> </w:t>
      </w:r>
      <w:r w:rsidRPr="0097394B">
        <w:rPr>
          <w:vanish/>
          <w:sz w:val="16"/>
        </w:rPr>
        <w:t>sense</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world’s</w:t>
      </w:r>
      <w:r w:rsidRPr="0097394B">
        <w:rPr>
          <w:sz w:val="16"/>
        </w:rPr>
        <w:t xml:space="preserve"> </w:t>
      </w:r>
      <w:r w:rsidRPr="0097394B">
        <w:rPr>
          <w:vanish/>
          <w:sz w:val="16"/>
        </w:rPr>
        <w:t>inherent</w:t>
      </w:r>
      <w:r w:rsidRPr="0097394B">
        <w:rPr>
          <w:sz w:val="16"/>
        </w:rPr>
        <w:t xml:space="preserve"> </w:t>
      </w:r>
      <w:r w:rsidRPr="0097394B">
        <w:rPr>
          <w:vanish/>
          <w:sz w:val="16"/>
        </w:rPr>
        <w:t>goodness,</w:t>
      </w:r>
      <w:r w:rsidRPr="0097394B">
        <w:rPr>
          <w:sz w:val="16"/>
        </w:rPr>
        <w:t xml:space="preserve"> </w:t>
      </w:r>
      <w:r w:rsidRPr="0097394B">
        <w:rPr>
          <w:vanish/>
          <w:sz w:val="16"/>
        </w:rPr>
        <w:t>and</w:t>
      </w:r>
      <w:r w:rsidRPr="0097394B">
        <w:rPr>
          <w:sz w:val="16"/>
        </w:rPr>
        <w:t xml:space="preserve"> </w:t>
      </w:r>
      <w:r w:rsidRPr="0097394B">
        <w:rPr>
          <w:vanish/>
          <w:sz w:val="16"/>
        </w:rPr>
        <w:t>that</w:t>
      </w:r>
      <w:r w:rsidRPr="0097394B">
        <w:rPr>
          <w:sz w:val="16"/>
        </w:rPr>
        <w:t xml:space="preserve"> </w:t>
      </w:r>
      <w:r w:rsidRPr="0097394B">
        <w:rPr>
          <w:vanish/>
          <w:sz w:val="16"/>
        </w:rPr>
        <w:t>a</w:t>
      </w:r>
      <w:r w:rsidRPr="0097394B">
        <w:rPr>
          <w:sz w:val="16"/>
        </w:rPr>
        <w:t xml:space="preserve"> </w:t>
      </w:r>
      <w:r w:rsidRPr="0097394B">
        <w:rPr>
          <w:vanish/>
          <w:sz w:val="16"/>
        </w:rPr>
        <w:t>balance</w:t>
      </w:r>
      <w:r w:rsidRPr="0097394B">
        <w:rPr>
          <w:sz w:val="16"/>
        </w:rPr>
        <w:t xml:space="preserve"> </w:t>
      </w:r>
      <w:r w:rsidRPr="0097394B">
        <w:rPr>
          <w:vanish/>
          <w:sz w:val="16"/>
        </w:rPr>
        <w:t>between</w:t>
      </w:r>
      <w:r w:rsidRPr="0097394B">
        <w:rPr>
          <w:sz w:val="16"/>
        </w:rPr>
        <w:t xml:space="preserve"> </w:t>
      </w:r>
      <w:r w:rsidRPr="0097394B">
        <w:rPr>
          <w:vanish/>
          <w:sz w:val="16"/>
        </w:rPr>
        <w:t>the</w:t>
      </w:r>
      <w:r w:rsidRPr="0097394B">
        <w:rPr>
          <w:sz w:val="16"/>
        </w:rPr>
        <w:t xml:space="preserve"> </w:t>
      </w:r>
      <w:r w:rsidRPr="0097394B">
        <w:rPr>
          <w:vanish/>
          <w:sz w:val="16"/>
        </w:rPr>
        <w:t>other</w:t>
      </w:r>
      <w:r w:rsidRPr="0097394B">
        <w:rPr>
          <w:sz w:val="16"/>
        </w:rPr>
        <w:t xml:space="preserve"> </w:t>
      </w:r>
      <w:r w:rsidRPr="0097394B">
        <w:rPr>
          <w:vanish/>
          <w:sz w:val="16"/>
        </w:rPr>
        <w:t>and</w:t>
      </w:r>
      <w:r w:rsidRPr="0097394B">
        <w:rPr>
          <w:sz w:val="16"/>
        </w:rPr>
        <w:t xml:space="preserve"> </w:t>
      </w:r>
      <w:r w:rsidRPr="0097394B">
        <w:rPr>
          <w:vanish/>
          <w:sz w:val="16"/>
        </w:rPr>
        <w:t>oneself</w:t>
      </w:r>
      <w:r w:rsidRPr="0097394B">
        <w:rPr>
          <w:sz w:val="16"/>
        </w:rPr>
        <w:t xml:space="preserve"> </w:t>
      </w:r>
      <w:r w:rsidRPr="0097394B">
        <w:rPr>
          <w:vanish/>
          <w:sz w:val="16"/>
        </w:rPr>
        <w:t>is</w:t>
      </w:r>
      <w:r w:rsidRPr="0097394B">
        <w:rPr>
          <w:sz w:val="16"/>
        </w:rPr>
        <w:t xml:space="preserve"> </w:t>
      </w:r>
      <w:r w:rsidRPr="0097394B">
        <w:rPr>
          <w:vanish/>
          <w:sz w:val="16"/>
        </w:rPr>
        <w:t>necessary</w:t>
      </w:r>
      <w:r w:rsidRPr="0097394B">
        <w:rPr>
          <w:sz w:val="16"/>
        </w:rPr>
        <w:t xml:space="preserve"> </w:t>
      </w:r>
      <w:r w:rsidRPr="0097394B">
        <w:rPr>
          <w:vanish/>
          <w:sz w:val="16"/>
        </w:rPr>
        <w:t>to</w:t>
      </w:r>
      <w:r w:rsidRPr="0097394B">
        <w:rPr>
          <w:sz w:val="16"/>
        </w:rPr>
        <w:t xml:space="preserve"> </w:t>
      </w:r>
      <w:r w:rsidRPr="0097394B">
        <w:rPr>
          <w:vanish/>
          <w:sz w:val="16"/>
        </w:rPr>
        <w:t>experience</w:t>
      </w:r>
      <w:r w:rsidRPr="0097394B">
        <w:rPr>
          <w:sz w:val="16"/>
        </w:rPr>
        <w:t xml:space="preserve"> </w:t>
      </w:r>
      <w:r w:rsidRPr="0097394B">
        <w:rPr>
          <w:vanish/>
          <w:sz w:val="16"/>
        </w:rPr>
        <w:t>that</w:t>
      </w:r>
      <w:r w:rsidRPr="0097394B">
        <w:rPr>
          <w:sz w:val="16"/>
        </w:rPr>
        <w:t xml:space="preserve"> </w:t>
      </w:r>
      <w:r w:rsidRPr="0097394B">
        <w:rPr>
          <w:vanish/>
          <w:sz w:val="16"/>
        </w:rPr>
        <w:t>beauty.</w:t>
      </w:r>
      <w:r w:rsidRPr="0097394B">
        <w:rPr>
          <w:sz w:val="16"/>
        </w:rPr>
        <w:t xml:space="preserve"> </w:t>
      </w:r>
      <w:r w:rsidRPr="0097394B">
        <w:rPr>
          <w:vanish/>
          <w:sz w:val="16"/>
        </w:rPr>
        <w:t>83</w:t>
      </w:r>
      <w:r w:rsidRPr="0097394B">
        <w:rPr>
          <w:sz w:val="16"/>
        </w:rPr>
        <w:t xml:space="preserve"> </w:t>
      </w:r>
      <w:r w:rsidRPr="0097394B">
        <w:rPr>
          <w:vanish/>
          <w:sz w:val="16"/>
        </w:rPr>
        <w:t>It</w:t>
      </w:r>
      <w:r w:rsidRPr="0097394B">
        <w:rPr>
          <w:sz w:val="16"/>
        </w:rPr>
        <w:t xml:space="preserve"> </w:t>
      </w:r>
      <w:r w:rsidRPr="0097394B">
        <w:rPr>
          <w:vanish/>
          <w:sz w:val="16"/>
        </w:rPr>
        <w:t>is</w:t>
      </w:r>
      <w:r w:rsidRPr="0097394B">
        <w:rPr>
          <w:sz w:val="16"/>
        </w:rPr>
        <w:t xml:space="preserve"> </w:t>
      </w:r>
      <w:r w:rsidRPr="0097394B">
        <w:rPr>
          <w:vanish/>
          <w:sz w:val="16"/>
        </w:rPr>
        <w:t>an</w:t>
      </w:r>
      <w:r w:rsidRPr="0097394B">
        <w:rPr>
          <w:sz w:val="16"/>
        </w:rPr>
        <w:t xml:space="preserve"> </w:t>
      </w:r>
      <w:r w:rsidRPr="0097394B">
        <w:rPr>
          <w:vanish/>
          <w:sz w:val="16"/>
        </w:rPr>
        <w:t>awareness</w:t>
      </w:r>
      <w:r w:rsidRPr="0097394B">
        <w:rPr>
          <w:sz w:val="16"/>
        </w:rPr>
        <w:t xml:space="preserve"> </w:t>
      </w:r>
      <w:r w:rsidRPr="0097394B">
        <w:rPr>
          <w:vanish/>
          <w:sz w:val="16"/>
        </w:rPr>
        <w:t>that</w:t>
      </w:r>
      <w:r w:rsidRPr="0097394B">
        <w:rPr>
          <w:sz w:val="16"/>
        </w:rPr>
        <w:t xml:space="preserve"> </w:t>
      </w:r>
      <w:r w:rsidRPr="0097394B">
        <w:rPr>
          <w:vanish/>
          <w:sz w:val="16"/>
        </w:rPr>
        <w:t>separation</w:t>
      </w:r>
      <w:r w:rsidRPr="0097394B">
        <w:rPr>
          <w:sz w:val="16"/>
        </w:rPr>
        <w:t xml:space="preserve"> </w:t>
      </w:r>
      <w:r w:rsidRPr="0097394B">
        <w:rPr>
          <w:vanish/>
          <w:sz w:val="16"/>
        </w:rPr>
        <w:t>is</w:t>
      </w:r>
      <w:r w:rsidRPr="0097394B">
        <w:rPr>
          <w:sz w:val="16"/>
        </w:rPr>
        <w:t xml:space="preserve"> </w:t>
      </w:r>
      <w:r w:rsidRPr="0097394B">
        <w:rPr>
          <w:vanish/>
          <w:sz w:val="16"/>
        </w:rPr>
        <w:t>only</w:t>
      </w:r>
      <w:r w:rsidRPr="0097394B">
        <w:rPr>
          <w:sz w:val="16"/>
        </w:rPr>
        <w:t xml:space="preserve"> </w:t>
      </w:r>
      <w:r w:rsidRPr="0097394B">
        <w:rPr>
          <w:vanish/>
          <w:sz w:val="16"/>
        </w:rPr>
        <w:t>for</w:t>
      </w:r>
      <w:r w:rsidRPr="0097394B">
        <w:rPr>
          <w:sz w:val="16"/>
        </w:rPr>
        <w:t xml:space="preserve"> </w:t>
      </w:r>
      <w:r w:rsidRPr="0097394B">
        <w:rPr>
          <w:vanish/>
          <w:sz w:val="16"/>
        </w:rPr>
        <w:t>the</w:t>
      </w:r>
      <w:r w:rsidRPr="0097394B">
        <w:rPr>
          <w:sz w:val="16"/>
        </w:rPr>
        <w:t xml:space="preserve"> </w:t>
      </w:r>
      <w:r w:rsidRPr="0097394B">
        <w:rPr>
          <w:vanish/>
          <w:sz w:val="16"/>
        </w:rPr>
        <w:t>experience</w:t>
      </w:r>
      <w:r w:rsidRPr="0097394B">
        <w:rPr>
          <w:sz w:val="16"/>
        </w:rPr>
        <w:t xml:space="preserve"> </w:t>
      </w:r>
      <w:r w:rsidRPr="0097394B">
        <w:rPr>
          <w:vanish/>
          <w:sz w:val="16"/>
        </w:rPr>
        <w:t>of</w:t>
      </w:r>
      <w:r w:rsidRPr="0097394B">
        <w:rPr>
          <w:sz w:val="16"/>
        </w:rPr>
        <w:t xml:space="preserve"> </w:t>
      </w:r>
      <w:r w:rsidRPr="0097394B">
        <w:rPr>
          <w:vanish/>
          <w:sz w:val="16"/>
        </w:rPr>
        <w:t>community</w:t>
      </w:r>
      <w:r w:rsidRPr="0097394B">
        <w:rPr>
          <w:sz w:val="16"/>
        </w:rPr>
        <w:t xml:space="preserve"> </w:t>
      </w:r>
      <w:r w:rsidRPr="0097394B">
        <w:rPr>
          <w:vanish/>
          <w:sz w:val="16"/>
        </w:rPr>
        <w:t>and</w:t>
      </w:r>
      <w:r w:rsidRPr="0097394B">
        <w:rPr>
          <w:sz w:val="16"/>
        </w:rPr>
        <w:t xml:space="preserve"> </w:t>
      </w:r>
      <w:r w:rsidRPr="0097394B">
        <w:rPr>
          <w:vanish/>
          <w:sz w:val="16"/>
        </w:rPr>
        <w:t>ultimately</w:t>
      </w:r>
      <w:r w:rsidRPr="0097394B">
        <w:rPr>
          <w:sz w:val="16"/>
        </w:rPr>
        <w:t xml:space="preserve"> </w:t>
      </w:r>
      <w:r w:rsidRPr="0097394B">
        <w:rPr>
          <w:vanish/>
          <w:sz w:val="16"/>
        </w:rPr>
        <w:t>Oneness</w:t>
      </w:r>
      <w:r w:rsidRPr="0097394B">
        <w:rPr>
          <w:sz w:val="16"/>
        </w:rPr>
        <w:t xml:space="preserve"> </w:t>
      </w:r>
      <w:r w:rsidRPr="0097394B">
        <w:rPr>
          <w:vanish/>
          <w:sz w:val="16"/>
        </w:rPr>
        <w:t>and</w:t>
      </w:r>
      <w:r w:rsidRPr="0097394B">
        <w:rPr>
          <w:sz w:val="16"/>
        </w:rPr>
        <w:t xml:space="preserve"> </w:t>
      </w:r>
      <w:r w:rsidRPr="0097394B">
        <w:rPr>
          <w:vanish/>
          <w:sz w:val="16"/>
        </w:rPr>
        <w:t>the</w:t>
      </w:r>
      <w:r w:rsidRPr="0097394B">
        <w:rPr>
          <w:sz w:val="16"/>
        </w:rPr>
        <w:t xml:space="preserve"> </w:t>
      </w:r>
      <w:r w:rsidRPr="0097394B">
        <w:rPr>
          <w:vanish/>
          <w:sz w:val="16"/>
        </w:rPr>
        <w:t>Dao.</w:t>
      </w:r>
      <w:r w:rsidRPr="0097394B">
        <w:rPr>
          <w:sz w:val="16"/>
        </w:rPr>
        <w:t xml:space="preserve"> </w:t>
      </w:r>
      <w:r w:rsidRPr="0097394B">
        <w:rPr>
          <w:vanish/>
          <w:sz w:val="16"/>
        </w:rPr>
        <w:t>It</w:t>
      </w:r>
      <w:r w:rsidRPr="0097394B">
        <w:rPr>
          <w:sz w:val="16"/>
        </w:rPr>
        <w:t xml:space="preserve"> </w:t>
      </w:r>
      <w:r w:rsidRPr="0097394B">
        <w:rPr>
          <w:vanish/>
          <w:sz w:val="16"/>
        </w:rPr>
        <w:t>also</w:t>
      </w:r>
      <w:r w:rsidRPr="0097394B">
        <w:rPr>
          <w:sz w:val="16"/>
        </w:rPr>
        <w:t xml:space="preserve"> </w:t>
      </w:r>
      <w:r w:rsidRPr="0097394B">
        <w:rPr>
          <w:vanish/>
          <w:sz w:val="16"/>
        </w:rPr>
        <w:t>follows,</w:t>
      </w:r>
      <w:r w:rsidRPr="0097394B">
        <w:rPr>
          <w:sz w:val="16"/>
        </w:rPr>
        <w:t xml:space="preserve"> </w:t>
      </w:r>
      <w:r w:rsidRPr="0097394B">
        <w:rPr>
          <w:vanish/>
          <w:sz w:val="16"/>
        </w:rPr>
        <w:t>as</w:t>
      </w:r>
      <w:r w:rsidRPr="0097394B">
        <w:rPr>
          <w:sz w:val="16"/>
        </w:rPr>
        <w:t xml:space="preserve"> </w:t>
      </w:r>
      <w:r w:rsidRPr="0097394B">
        <w:rPr>
          <w:vanish/>
          <w:sz w:val="16"/>
        </w:rPr>
        <w:t>some</w:t>
      </w:r>
      <w:r w:rsidRPr="0097394B">
        <w:rPr>
          <w:sz w:val="16"/>
        </w:rPr>
        <w:t xml:space="preserve"> </w:t>
      </w:r>
      <w:r w:rsidRPr="0097394B">
        <w:rPr>
          <w:vanish/>
          <w:sz w:val="16"/>
        </w:rPr>
        <w:t>people</w:t>
      </w:r>
      <w:r w:rsidRPr="0097394B">
        <w:rPr>
          <w:sz w:val="16"/>
        </w:rPr>
        <w:t xml:space="preserve"> </w:t>
      </w:r>
      <w:r w:rsidRPr="0097394B">
        <w:rPr>
          <w:vanish/>
          <w:sz w:val="16"/>
        </w:rPr>
        <w:t>in</w:t>
      </w:r>
      <w:r w:rsidRPr="0097394B">
        <w:rPr>
          <w:sz w:val="16"/>
        </w:rPr>
        <w:t xml:space="preserve"> </w:t>
      </w:r>
      <w:r w:rsidRPr="0097394B">
        <w:rPr>
          <w:vanish/>
          <w:sz w:val="16"/>
        </w:rPr>
        <w:t>early</w:t>
      </w:r>
      <w:r w:rsidRPr="0097394B">
        <w:rPr>
          <w:sz w:val="16"/>
        </w:rPr>
        <w:t xml:space="preserve"> </w:t>
      </w:r>
      <w:r w:rsidRPr="0097394B">
        <w:rPr>
          <w:vanish/>
          <w:sz w:val="16"/>
        </w:rPr>
        <w:t>America</w:t>
      </w:r>
      <w:r w:rsidRPr="0097394B">
        <w:rPr>
          <w:sz w:val="16"/>
        </w:rPr>
        <w:t xml:space="preserve"> </w:t>
      </w:r>
      <w:r w:rsidRPr="0097394B">
        <w:rPr>
          <w:vanish/>
          <w:sz w:val="16"/>
        </w:rPr>
        <w:t>understood,</w:t>
      </w:r>
      <w:r w:rsidRPr="0097394B">
        <w:rPr>
          <w:sz w:val="16"/>
        </w:rPr>
        <w:t xml:space="preserve"> </w:t>
      </w:r>
      <w:r w:rsidRPr="0097394B">
        <w:rPr>
          <w:vanish/>
          <w:sz w:val="16"/>
        </w:rPr>
        <w:t>only</w:t>
      </w:r>
      <w:r w:rsidRPr="0097394B">
        <w:rPr>
          <w:sz w:val="16"/>
        </w:rPr>
        <w:t xml:space="preserve"> </w:t>
      </w:r>
      <w:r w:rsidRPr="0097394B">
        <w:rPr>
          <w:vanish/>
          <w:sz w:val="16"/>
        </w:rPr>
        <w:t>when</w:t>
      </w:r>
      <w:r w:rsidRPr="0097394B">
        <w:rPr>
          <w:sz w:val="16"/>
        </w:rPr>
        <w:t xml:space="preserve"> </w:t>
      </w:r>
      <w:r w:rsidRPr="0097394B">
        <w:rPr>
          <w:vanish/>
          <w:sz w:val="16"/>
        </w:rPr>
        <w:t>the</w:t>
      </w:r>
      <w:r w:rsidRPr="0097394B">
        <w:rPr>
          <w:sz w:val="16"/>
        </w:rPr>
        <w:t xml:space="preserve"> </w:t>
      </w:r>
      <w:r w:rsidRPr="0097394B">
        <w:rPr>
          <w:vanish/>
          <w:sz w:val="16"/>
        </w:rPr>
        <w:t>common</w:t>
      </w:r>
      <w:r w:rsidRPr="0097394B">
        <w:rPr>
          <w:sz w:val="16"/>
        </w:rPr>
        <w:t xml:space="preserve"> </w:t>
      </w:r>
      <w:r w:rsidRPr="0097394B">
        <w:rPr>
          <w:vanish/>
          <w:sz w:val="16"/>
        </w:rPr>
        <w:t>weal</w:t>
      </w:r>
      <w:r w:rsidRPr="0097394B">
        <w:rPr>
          <w:sz w:val="16"/>
        </w:rPr>
        <w:t xml:space="preserve"> </w:t>
      </w:r>
      <w:r w:rsidRPr="0097394B">
        <w:rPr>
          <w:vanish/>
          <w:sz w:val="16"/>
        </w:rPr>
        <w:t>and</w:t>
      </w:r>
      <w:r w:rsidRPr="0097394B">
        <w:rPr>
          <w:sz w:val="16"/>
        </w:rPr>
        <w:t xml:space="preserve"> </w:t>
      </w:r>
      <w:r w:rsidRPr="0097394B">
        <w:rPr>
          <w:vanish/>
          <w:sz w:val="16"/>
        </w:rPr>
        <w:t>individual</w:t>
      </w:r>
      <w:r w:rsidRPr="0097394B">
        <w:rPr>
          <w:sz w:val="16"/>
        </w:rPr>
        <w:t xml:space="preserve"> </w:t>
      </w:r>
      <w:r w:rsidRPr="0097394B">
        <w:rPr>
          <w:vanish/>
          <w:sz w:val="16"/>
        </w:rPr>
        <w:t>pursuits</w:t>
      </w:r>
      <w:r w:rsidRPr="0097394B">
        <w:rPr>
          <w:sz w:val="16"/>
        </w:rPr>
        <w:t xml:space="preserve"> </w:t>
      </w:r>
      <w:r w:rsidRPr="0097394B">
        <w:rPr>
          <w:vanish/>
          <w:sz w:val="16"/>
        </w:rPr>
        <w:t>are</w:t>
      </w:r>
      <w:r w:rsidRPr="0097394B">
        <w:rPr>
          <w:sz w:val="16"/>
        </w:rPr>
        <w:t xml:space="preserve"> </w:t>
      </w:r>
      <w:r w:rsidRPr="0097394B">
        <w:rPr>
          <w:vanish/>
          <w:sz w:val="16"/>
        </w:rPr>
        <w:t>in</w:t>
      </w:r>
      <w:r w:rsidRPr="0097394B">
        <w:rPr>
          <w:sz w:val="16"/>
        </w:rPr>
        <w:t xml:space="preserve"> </w:t>
      </w:r>
      <w:r w:rsidRPr="0097394B">
        <w:rPr>
          <w:vanish/>
          <w:sz w:val="16"/>
        </w:rPr>
        <w:t>harmony</w:t>
      </w:r>
      <w:r w:rsidRPr="0097394B">
        <w:rPr>
          <w:sz w:val="16"/>
        </w:rPr>
        <w:t xml:space="preserve"> </w:t>
      </w:r>
      <w:r w:rsidRPr="0097394B">
        <w:rPr>
          <w:vanish/>
          <w:sz w:val="16"/>
        </w:rPr>
        <w:t>can</w:t>
      </w:r>
      <w:r w:rsidRPr="0097394B">
        <w:rPr>
          <w:sz w:val="16"/>
        </w:rPr>
        <w:t xml:space="preserve"> </w:t>
      </w:r>
      <w:r w:rsidRPr="0097394B">
        <w:rPr>
          <w:vanish/>
          <w:sz w:val="16"/>
        </w:rPr>
        <w:t>people</w:t>
      </w:r>
      <w:r w:rsidRPr="0097394B">
        <w:rPr>
          <w:sz w:val="16"/>
        </w:rPr>
        <w:t xml:space="preserve"> </w:t>
      </w:r>
      <w:r w:rsidRPr="0097394B">
        <w:rPr>
          <w:vanish/>
          <w:sz w:val="16"/>
        </w:rPr>
        <w:t>enjoy</w:t>
      </w:r>
      <w:r w:rsidRPr="0097394B">
        <w:rPr>
          <w:sz w:val="16"/>
        </w:rPr>
        <w:t xml:space="preserve"> </w:t>
      </w:r>
      <w:r w:rsidRPr="0097394B">
        <w:rPr>
          <w:vanish/>
          <w:sz w:val="16"/>
        </w:rPr>
        <w:t>true</w:t>
      </w:r>
      <w:r w:rsidRPr="0097394B">
        <w:rPr>
          <w:sz w:val="16"/>
        </w:rPr>
        <w:t xml:space="preserve"> </w:t>
      </w:r>
      <w:r w:rsidRPr="0097394B">
        <w:rPr>
          <w:vanish/>
          <w:sz w:val="16"/>
        </w:rPr>
        <w:t>equality</w:t>
      </w:r>
      <w:r w:rsidRPr="0097394B">
        <w:rPr>
          <w:sz w:val="16"/>
        </w:rPr>
        <w:t xml:space="preserve"> </w:t>
      </w:r>
      <w:r w:rsidRPr="0097394B">
        <w:rPr>
          <w:vanish/>
          <w:sz w:val="16"/>
        </w:rPr>
        <w:t>and</w:t>
      </w:r>
      <w:r w:rsidRPr="0097394B">
        <w:rPr>
          <w:sz w:val="16"/>
        </w:rPr>
        <w:t xml:space="preserve"> </w:t>
      </w:r>
      <w:r w:rsidRPr="0097394B">
        <w:rPr>
          <w:vanish/>
          <w:sz w:val="16"/>
        </w:rPr>
        <w:t>liberty</w:t>
      </w:r>
      <w:r w:rsidRPr="0097394B">
        <w:rPr>
          <w:sz w:val="16"/>
        </w:rPr>
        <w:t xml:space="preserve"> </w:t>
      </w:r>
      <w:r w:rsidRPr="0097394B">
        <w:rPr>
          <w:vanish/>
          <w:sz w:val="16"/>
        </w:rPr>
        <w:t>and</w:t>
      </w:r>
      <w:r w:rsidRPr="0097394B">
        <w:rPr>
          <w:sz w:val="16"/>
        </w:rPr>
        <w:t xml:space="preserve"> </w:t>
      </w:r>
      <w:r w:rsidRPr="0097394B">
        <w:rPr>
          <w:vanish/>
          <w:sz w:val="16"/>
        </w:rPr>
        <w:t>thus</w:t>
      </w:r>
      <w:r w:rsidRPr="0097394B">
        <w:rPr>
          <w:sz w:val="16"/>
        </w:rPr>
        <w:t xml:space="preserve"> </w:t>
      </w:r>
      <w:r w:rsidRPr="0097394B">
        <w:rPr>
          <w:vanish/>
          <w:sz w:val="16"/>
        </w:rPr>
        <w:t>the</w:t>
      </w:r>
      <w:r w:rsidRPr="0097394B">
        <w:rPr>
          <w:sz w:val="16"/>
        </w:rPr>
        <w:t xml:space="preserve"> </w:t>
      </w:r>
      <w:r w:rsidRPr="0097394B">
        <w:rPr>
          <w:vanish/>
          <w:sz w:val="16"/>
        </w:rPr>
        <w:t>freedom</w:t>
      </w:r>
      <w:r w:rsidRPr="0097394B">
        <w:rPr>
          <w:sz w:val="16"/>
        </w:rPr>
        <w:t xml:space="preserve"> </w:t>
      </w:r>
      <w:r w:rsidRPr="0097394B">
        <w:rPr>
          <w:vanish/>
          <w:sz w:val="16"/>
        </w:rPr>
        <w:t>to</w:t>
      </w:r>
      <w:r w:rsidRPr="0097394B">
        <w:rPr>
          <w:sz w:val="16"/>
        </w:rPr>
        <w:t xml:space="preserve"> </w:t>
      </w:r>
      <w:r w:rsidRPr="0097394B">
        <w:rPr>
          <w:vanish/>
          <w:sz w:val="16"/>
        </w:rPr>
        <w:t>pursue</w:t>
      </w:r>
      <w:r w:rsidRPr="0097394B">
        <w:rPr>
          <w:sz w:val="16"/>
        </w:rPr>
        <w:t xml:space="preserve"> </w:t>
      </w:r>
      <w:r w:rsidRPr="0097394B">
        <w:rPr>
          <w:vanish/>
          <w:sz w:val="16"/>
        </w:rPr>
        <w:t>that</w:t>
      </w:r>
      <w:r w:rsidRPr="0097394B">
        <w:rPr>
          <w:sz w:val="16"/>
        </w:rPr>
        <w:t xml:space="preserve"> </w:t>
      </w:r>
      <w:r w:rsidRPr="0097394B">
        <w:rPr>
          <w:vanish/>
          <w:sz w:val="16"/>
        </w:rPr>
        <w:t>happiness</w:t>
      </w:r>
      <w:r w:rsidRPr="0097394B">
        <w:rPr>
          <w:sz w:val="16"/>
        </w:rPr>
        <w:t xml:space="preserve"> </w:t>
      </w:r>
      <w:r w:rsidRPr="0097394B">
        <w:rPr>
          <w:vanish/>
          <w:sz w:val="16"/>
        </w:rPr>
        <w:t>the</w:t>
      </w:r>
      <w:r w:rsidRPr="0097394B">
        <w:rPr>
          <w:sz w:val="16"/>
        </w:rPr>
        <w:t xml:space="preserve"> </w:t>
      </w:r>
      <w:r w:rsidRPr="0097394B">
        <w:rPr>
          <w:vanish/>
          <w:sz w:val="16"/>
        </w:rPr>
        <w:t>world</w:t>
      </w:r>
      <w:r w:rsidRPr="0097394B">
        <w:rPr>
          <w:sz w:val="16"/>
        </w:rPr>
        <w:t xml:space="preserve"> </w:t>
      </w:r>
      <w:r w:rsidRPr="0097394B">
        <w:rPr>
          <w:vanish/>
          <w:sz w:val="16"/>
        </w:rPr>
        <w:t>provides.</w:t>
      </w:r>
      <w:r w:rsidRPr="0097394B">
        <w:rPr>
          <w:sz w:val="16"/>
        </w:rPr>
        <w:t xml:space="preserve"> </w:t>
      </w:r>
      <w:r w:rsidRPr="0097394B">
        <w:rPr>
          <w:vanish/>
          <w:sz w:val="16"/>
        </w:rPr>
        <w:t>This</w:t>
      </w:r>
      <w:r w:rsidRPr="0097394B">
        <w:rPr>
          <w:sz w:val="16"/>
        </w:rPr>
        <w:t xml:space="preserve"> </w:t>
      </w:r>
      <w:r w:rsidRPr="0097394B">
        <w:rPr>
          <w:vanish/>
          <w:sz w:val="16"/>
        </w:rPr>
        <w:t>enlightened</w:t>
      </w:r>
      <w:r w:rsidRPr="0097394B">
        <w:rPr>
          <w:sz w:val="16"/>
        </w:rPr>
        <w:t xml:space="preserve"> </w:t>
      </w:r>
      <w:r w:rsidRPr="0097394B">
        <w:rPr>
          <w:vanish/>
          <w:sz w:val="16"/>
        </w:rPr>
        <w:t>sense</w:t>
      </w:r>
      <w:r w:rsidRPr="0097394B">
        <w:rPr>
          <w:sz w:val="16"/>
        </w:rPr>
        <w:t xml:space="preserve"> </w:t>
      </w:r>
      <w:r w:rsidRPr="0097394B">
        <w:rPr>
          <w:vanish/>
          <w:sz w:val="16"/>
        </w:rPr>
        <w:t>brings</w:t>
      </w:r>
      <w:r w:rsidRPr="0097394B">
        <w:rPr>
          <w:sz w:val="16"/>
        </w:rPr>
        <w:t xml:space="preserve"> </w:t>
      </w:r>
      <w:r w:rsidRPr="0097394B">
        <w:rPr>
          <w:vanish/>
          <w:sz w:val="16"/>
        </w:rPr>
        <w:t>together</w:t>
      </w:r>
      <w:r w:rsidRPr="0097394B">
        <w:rPr>
          <w:sz w:val="16"/>
        </w:rPr>
        <w:t xml:space="preserve"> </w:t>
      </w:r>
      <w:r w:rsidRPr="0097394B">
        <w:rPr>
          <w:vanish/>
          <w:sz w:val="16"/>
        </w:rPr>
        <w:t>Immanuel</w:t>
      </w:r>
      <w:r w:rsidRPr="0097394B">
        <w:rPr>
          <w:sz w:val="16"/>
        </w:rPr>
        <w:t xml:space="preserve"> </w:t>
      </w:r>
      <w:r w:rsidRPr="0097394B">
        <w:rPr>
          <w:vanish/>
          <w:sz w:val="16"/>
        </w:rPr>
        <w:t>Kant’s</w:t>
      </w:r>
      <w:r w:rsidRPr="0097394B">
        <w:rPr>
          <w:sz w:val="16"/>
        </w:rPr>
        <w:t xml:space="preserve"> </w:t>
      </w:r>
      <w:r w:rsidRPr="0097394B">
        <w:rPr>
          <w:vanish/>
          <w:sz w:val="16"/>
        </w:rPr>
        <w:t>individualism</w:t>
      </w:r>
      <w:r w:rsidRPr="0097394B">
        <w:rPr>
          <w:sz w:val="16"/>
        </w:rPr>
        <w:t xml:space="preserve"> </w:t>
      </w:r>
      <w:r w:rsidRPr="0097394B">
        <w:rPr>
          <w:vanish/>
          <w:sz w:val="16"/>
        </w:rPr>
        <w:t>and</w:t>
      </w:r>
      <w:r w:rsidRPr="0097394B">
        <w:rPr>
          <w:sz w:val="16"/>
        </w:rPr>
        <w:t xml:space="preserve"> </w:t>
      </w:r>
      <w:r w:rsidRPr="0097394B">
        <w:rPr>
          <w:vanish/>
          <w:sz w:val="16"/>
        </w:rPr>
        <w:t>Jeremy</w:t>
      </w:r>
      <w:r w:rsidRPr="0097394B">
        <w:rPr>
          <w:sz w:val="16"/>
        </w:rPr>
        <w:t xml:space="preserve"> </w:t>
      </w:r>
      <w:r w:rsidRPr="0097394B">
        <w:rPr>
          <w:vanish/>
          <w:sz w:val="16"/>
        </w:rPr>
        <w:t>Bentham’s</w:t>
      </w:r>
      <w:r w:rsidRPr="0097394B">
        <w:rPr>
          <w:sz w:val="16"/>
        </w:rPr>
        <w:t xml:space="preserve"> </w:t>
      </w:r>
      <w:r w:rsidRPr="0097394B">
        <w:rPr>
          <w:vanish/>
          <w:sz w:val="16"/>
        </w:rPr>
        <w:t>utilitarianism</w:t>
      </w:r>
      <w:r w:rsidRPr="0097394B">
        <w:rPr>
          <w:sz w:val="16"/>
        </w:rPr>
        <w:t xml:space="preserve"> </w:t>
      </w:r>
      <w:r w:rsidRPr="0097394B">
        <w:rPr>
          <w:vanish/>
          <w:sz w:val="16"/>
        </w:rPr>
        <w:t>in</w:t>
      </w:r>
      <w:r w:rsidRPr="0097394B">
        <w:rPr>
          <w:sz w:val="16"/>
        </w:rPr>
        <w:t xml:space="preserve"> </w:t>
      </w:r>
      <w:r w:rsidRPr="0097394B">
        <w:rPr>
          <w:vanish/>
          <w:sz w:val="16"/>
        </w:rPr>
        <w:t>a</w:t>
      </w:r>
      <w:r w:rsidRPr="0097394B">
        <w:rPr>
          <w:sz w:val="16"/>
        </w:rPr>
        <w:t xml:space="preserve"> </w:t>
      </w:r>
      <w:r w:rsidRPr="0097394B">
        <w:rPr>
          <w:vanish/>
          <w:sz w:val="16"/>
        </w:rPr>
        <w:t>way</w:t>
      </w:r>
      <w:r w:rsidRPr="0097394B">
        <w:rPr>
          <w:sz w:val="16"/>
        </w:rPr>
        <w:t xml:space="preserve"> </w:t>
      </w:r>
      <w:r w:rsidRPr="0097394B">
        <w:rPr>
          <w:vanish/>
          <w:sz w:val="16"/>
        </w:rPr>
        <w:t>that</w:t>
      </w:r>
      <w:r w:rsidRPr="0097394B">
        <w:rPr>
          <w:sz w:val="16"/>
        </w:rPr>
        <w:t xml:space="preserve"> </w:t>
      </w:r>
      <w:r w:rsidRPr="0097394B">
        <w:rPr>
          <w:vanish/>
          <w:sz w:val="16"/>
        </w:rPr>
        <w:t>achieves</w:t>
      </w:r>
      <w:r w:rsidRPr="0097394B">
        <w:rPr>
          <w:sz w:val="16"/>
        </w:rPr>
        <w:t xml:space="preserve"> </w:t>
      </w:r>
      <w:r w:rsidRPr="0097394B">
        <w:rPr>
          <w:vanish/>
          <w:sz w:val="16"/>
        </w:rPr>
        <w:t>much</w:t>
      </w:r>
      <w:r w:rsidRPr="0097394B">
        <w:rPr>
          <w:sz w:val="16"/>
        </w:rPr>
        <w:t xml:space="preserve"> </w:t>
      </w:r>
      <w:r w:rsidRPr="0097394B">
        <w:rPr>
          <w:vanish/>
          <w:sz w:val="16"/>
        </w:rPr>
        <w:t>more</w:t>
      </w:r>
      <w:r w:rsidRPr="0097394B">
        <w:rPr>
          <w:sz w:val="16"/>
        </w:rPr>
        <w:t xml:space="preserve"> </w:t>
      </w:r>
      <w:r w:rsidRPr="0097394B">
        <w:rPr>
          <w:vanish/>
          <w:sz w:val="16"/>
        </w:rPr>
        <w:t>than</w:t>
      </w:r>
      <w:r w:rsidRPr="0097394B">
        <w:rPr>
          <w:sz w:val="16"/>
        </w:rPr>
        <w:t xml:space="preserve"> </w:t>
      </w:r>
      <w:r w:rsidRPr="0097394B">
        <w:rPr>
          <w:vanish/>
          <w:sz w:val="16"/>
        </w:rPr>
        <w:t>either</w:t>
      </w:r>
      <w:r w:rsidRPr="0097394B">
        <w:rPr>
          <w:sz w:val="16"/>
        </w:rPr>
        <w:t xml:space="preserve"> </w:t>
      </w:r>
      <w:r w:rsidRPr="0097394B">
        <w:rPr>
          <w:vanish/>
          <w:sz w:val="16"/>
        </w:rPr>
        <w:t>could</w:t>
      </w:r>
      <w:r w:rsidRPr="0097394B">
        <w:rPr>
          <w:sz w:val="16"/>
        </w:rPr>
        <w:t xml:space="preserve"> </w:t>
      </w:r>
      <w:r w:rsidRPr="0097394B">
        <w:rPr>
          <w:vanish/>
          <w:sz w:val="16"/>
        </w:rPr>
        <w:t>do</w:t>
      </w:r>
      <w:r w:rsidRPr="0097394B">
        <w:rPr>
          <w:sz w:val="16"/>
        </w:rPr>
        <w:t xml:space="preserve"> </w:t>
      </w:r>
      <w:r w:rsidRPr="0097394B">
        <w:rPr>
          <w:vanish/>
          <w:sz w:val="16"/>
        </w:rPr>
        <w:t>separately.</w:t>
      </w:r>
      <w:r w:rsidRPr="0097394B">
        <w:rPr>
          <w:sz w:val="16"/>
        </w:rPr>
        <w:t xml:space="preserve"> </w:t>
      </w:r>
      <w:r w:rsidRPr="0097394B">
        <w:rPr>
          <w:vanish/>
          <w:sz w:val="16"/>
        </w:rPr>
        <w:t>84</w:t>
      </w:r>
      <w:r w:rsidRPr="0097394B">
        <w:rPr>
          <w:sz w:val="16"/>
        </w:rPr>
        <w:t xml:space="preserve"> </w:t>
      </w:r>
      <w:r w:rsidRPr="0097394B">
        <w:rPr>
          <w:vanish/>
          <w:sz w:val="16"/>
        </w:rPr>
        <w:t>81</w:t>
      </w:r>
      <w:r w:rsidRPr="0097394B">
        <w:rPr>
          <w:sz w:val="16"/>
        </w:rPr>
        <w:t xml:space="preserve"> </w:t>
      </w:r>
      <w:r w:rsidRPr="0097394B">
        <w:rPr>
          <w:vanish/>
          <w:sz w:val="16"/>
        </w:rPr>
        <w:t>PENNSYLVANIA</w:t>
      </w:r>
      <w:r w:rsidRPr="0097394B">
        <w:rPr>
          <w:sz w:val="16"/>
        </w:rPr>
        <w:t xml:space="preserve"> </w:t>
      </w:r>
      <w:r w:rsidRPr="0097394B">
        <w:rPr>
          <w:vanish/>
          <w:sz w:val="16"/>
        </w:rPr>
        <w:t>CONSTITUTION</w:t>
      </w:r>
      <w:r w:rsidRPr="0097394B">
        <w:rPr>
          <w:sz w:val="16"/>
        </w:rPr>
        <w:t xml:space="preserve"> </w:t>
      </w:r>
      <w:r w:rsidRPr="0097394B">
        <w:rPr>
          <w:vanish/>
          <w:sz w:val="16"/>
        </w:rPr>
        <w:t>OF</w:t>
      </w:r>
      <w:r w:rsidRPr="0097394B">
        <w:rPr>
          <w:sz w:val="16"/>
        </w:rPr>
        <w:t xml:space="preserve"> </w:t>
      </w:r>
      <w:r w:rsidRPr="0097394B">
        <w:rPr>
          <w:vanish/>
          <w:sz w:val="16"/>
        </w:rPr>
        <w:t>1776,</w:t>
      </w:r>
      <w:r w:rsidRPr="0097394B">
        <w:rPr>
          <w:sz w:val="16"/>
        </w:rPr>
        <w:t xml:space="preserve"> </w:t>
      </w:r>
      <w:r w:rsidRPr="0097394B">
        <w:rPr>
          <w:vanish/>
          <w:sz w:val="16"/>
        </w:rPr>
        <w:t>Article</w:t>
      </w:r>
      <w:r w:rsidRPr="0097394B">
        <w:rPr>
          <w:sz w:val="16"/>
        </w:rPr>
        <w:t xml:space="preserve"> </w:t>
      </w:r>
      <w:r w:rsidRPr="0097394B">
        <w:rPr>
          <w:vanish/>
          <w:sz w:val="16"/>
        </w:rPr>
        <w:t>XIV</w:t>
      </w:r>
      <w:r w:rsidRPr="0097394B">
        <w:rPr>
          <w:sz w:val="16"/>
        </w:rPr>
        <w:t xml:space="preserve"> </w:t>
      </w:r>
      <w:r w:rsidRPr="0097394B">
        <w:rPr>
          <w:vanish/>
          <w:sz w:val="16"/>
        </w:rPr>
        <w:t>(noting</w:t>
      </w:r>
      <w:r w:rsidRPr="0097394B">
        <w:rPr>
          <w:sz w:val="16"/>
        </w:rPr>
        <w:t xml:space="preserve"> </w:t>
      </w:r>
      <w:r w:rsidRPr="0097394B">
        <w:rPr>
          <w:vanish/>
          <w:sz w:val="16"/>
        </w:rPr>
        <w:t>“[t]hat</w:t>
      </w:r>
      <w:r w:rsidRPr="0097394B">
        <w:rPr>
          <w:sz w:val="16"/>
        </w:rPr>
        <w:t xml:space="preserve"> </w:t>
      </w:r>
      <w:r w:rsidRPr="0097394B">
        <w:rPr>
          <w:vanish/>
          <w:sz w:val="16"/>
        </w:rPr>
        <w:t>a</w:t>
      </w:r>
      <w:r w:rsidRPr="0097394B">
        <w:rPr>
          <w:sz w:val="16"/>
        </w:rPr>
        <w:t xml:space="preserve"> </w:t>
      </w:r>
      <w:r w:rsidRPr="0097394B">
        <w:rPr>
          <w:vanish/>
          <w:sz w:val="16"/>
        </w:rPr>
        <w:t>frequent</w:t>
      </w:r>
      <w:r w:rsidRPr="0097394B">
        <w:rPr>
          <w:sz w:val="16"/>
        </w:rPr>
        <w:t xml:space="preserve"> </w:t>
      </w:r>
      <w:r w:rsidRPr="0097394B">
        <w:rPr>
          <w:vanish/>
          <w:sz w:val="16"/>
        </w:rPr>
        <w:t>recurrence</w:t>
      </w:r>
      <w:r w:rsidRPr="0097394B">
        <w:rPr>
          <w:sz w:val="16"/>
        </w:rPr>
        <w:t xml:space="preserve"> </w:t>
      </w:r>
      <w:r w:rsidRPr="0097394B">
        <w:rPr>
          <w:vanish/>
          <w:sz w:val="16"/>
        </w:rPr>
        <w:t>to</w:t>
      </w:r>
      <w:r w:rsidRPr="0097394B">
        <w:rPr>
          <w:sz w:val="16"/>
        </w:rPr>
        <w:t xml:space="preserve"> </w:t>
      </w:r>
      <w:r w:rsidRPr="0097394B">
        <w:rPr>
          <w:vanish/>
          <w:sz w:val="16"/>
        </w:rPr>
        <w:t>fundamental</w:t>
      </w:r>
      <w:r w:rsidRPr="0097394B">
        <w:rPr>
          <w:sz w:val="16"/>
        </w:rPr>
        <w:t xml:space="preserve"> </w:t>
      </w:r>
      <w:r w:rsidRPr="0097394B">
        <w:rPr>
          <w:vanish/>
          <w:sz w:val="16"/>
        </w:rPr>
        <w:t>principles,</w:t>
      </w:r>
      <w:r w:rsidRPr="0097394B">
        <w:rPr>
          <w:sz w:val="16"/>
        </w:rPr>
        <w:t xml:space="preserve"> </w:t>
      </w:r>
      <w:r w:rsidRPr="0097394B">
        <w:rPr>
          <w:vanish/>
          <w:sz w:val="16"/>
        </w:rPr>
        <w:t>and</w:t>
      </w:r>
      <w:r w:rsidRPr="0097394B">
        <w:rPr>
          <w:sz w:val="16"/>
        </w:rPr>
        <w:t xml:space="preserve"> </w:t>
      </w:r>
      <w:r w:rsidRPr="0097394B">
        <w:rPr>
          <w:vanish/>
          <w:sz w:val="16"/>
        </w:rPr>
        <w:t>a</w:t>
      </w:r>
      <w:r w:rsidRPr="0097394B">
        <w:rPr>
          <w:sz w:val="16"/>
        </w:rPr>
        <w:t xml:space="preserve"> </w:t>
      </w:r>
      <w:r w:rsidRPr="0097394B">
        <w:rPr>
          <w:vanish/>
          <w:sz w:val="16"/>
        </w:rPr>
        <w:t>firm</w:t>
      </w:r>
      <w:r w:rsidRPr="0097394B">
        <w:rPr>
          <w:sz w:val="16"/>
        </w:rPr>
        <w:t xml:space="preserve"> </w:t>
      </w:r>
      <w:r w:rsidRPr="0097394B">
        <w:rPr>
          <w:vanish/>
          <w:sz w:val="16"/>
        </w:rPr>
        <w:t>adherence</w:t>
      </w:r>
      <w:r w:rsidRPr="0097394B">
        <w:rPr>
          <w:sz w:val="16"/>
        </w:rPr>
        <w:t xml:space="preserve"> </w:t>
      </w:r>
      <w:r w:rsidRPr="0097394B">
        <w:rPr>
          <w:vanish/>
          <w:sz w:val="16"/>
        </w:rPr>
        <w:t>to</w:t>
      </w:r>
      <w:r w:rsidRPr="0097394B">
        <w:rPr>
          <w:sz w:val="16"/>
        </w:rPr>
        <w:t xml:space="preserve"> </w:t>
      </w:r>
      <w:r w:rsidRPr="0097394B">
        <w:rPr>
          <w:vanish/>
          <w:sz w:val="16"/>
        </w:rPr>
        <w:t>justice,</w:t>
      </w:r>
      <w:r w:rsidRPr="0097394B">
        <w:rPr>
          <w:sz w:val="16"/>
        </w:rPr>
        <w:t xml:space="preserve"> </w:t>
      </w:r>
      <w:r w:rsidRPr="0097394B">
        <w:rPr>
          <w:vanish/>
          <w:sz w:val="16"/>
        </w:rPr>
        <w:t>moderation,</w:t>
      </w:r>
      <w:r w:rsidRPr="0097394B">
        <w:rPr>
          <w:sz w:val="16"/>
        </w:rPr>
        <w:t xml:space="preserve"> </w:t>
      </w:r>
      <w:r w:rsidRPr="0097394B">
        <w:rPr>
          <w:vanish/>
          <w:sz w:val="16"/>
        </w:rPr>
        <w:t>temperance,</w:t>
      </w:r>
      <w:r w:rsidRPr="0097394B">
        <w:rPr>
          <w:sz w:val="16"/>
        </w:rPr>
        <w:t xml:space="preserve"> </w:t>
      </w:r>
      <w:r w:rsidRPr="0097394B">
        <w:rPr>
          <w:vanish/>
          <w:sz w:val="16"/>
        </w:rPr>
        <w:t>industry,</w:t>
      </w:r>
      <w:r w:rsidRPr="0097394B">
        <w:rPr>
          <w:sz w:val="16"/>
        </w:rPr>
        <w:t xml:space="preserve"> </w:t>
      </w:r>
      <w:r w:rsidRPr="0097394B">
        <w:rPr>
          <w:vanish/>
          <w:sz w:val="16"/>
        </w:rPr>
        <w:t>and</w:t>
      </w:r>
      <w:r w:rsidRPr="0097394B">
        <w:rPr>
          <w:sz w:val="16"/>
        </w:rPr>
        <w:t xml:space="preserve"> </w:t>
      </w:r>
      <w:r w:rsidRPr="0097394B">
        <w:rPr>
          <w:vanish/>
          <w:sz w:val="16"/>
        </w:rPr>
        <w:t>frugality</w:t>
      </w:r>
      <w:r w:rsidRPr="0097394B">
        <w:rPr>
          <w:sz w:val="16"/>
        </w:rPr>
        <w:t xml:space="preserve"> </w:t>
      </w:r>
      <w:r w:rsidRPr="0097394B">
        <w:rPr>
          <w:vanish/>
          <w:sz w:val="16"/>
        </w:rPr>
        <w:t>are</w:t>
      </w:r>
      <w:r w:rsidRPr="0097394B">
        <w:rPr>
          <w:sz w:val="16"/>
        </w:rPr>
        <w:t xml:space="preserve"> </w:t>
      </w:r>
      <w:r w:rsidRPr="0097394B">
        <w:rPr>
          <w:vanish/>
          <w:sz w:val="16"/>
        </w:rPr>
        <w:t>absolutely</w:t>
      </w:r>
      <w:r w:rsidRPr="0097394B">
        <w:rPr>
          <w:sz w:val="16"/>
        </w:rPr>
        <w:t xml:space="preserve"> </w:t>
      </w:r>
      <w:r w:rsidRPr="0097394B">
        <w:rPr>
          <w:vanish/>
          <w:sz w:val="16"/>
        </w:rPr>
        <w:t>necessary</w:t>
      </w:r>
      <w:r w:rsidRPr="0097394B">
        <w:rPr>
          <w:sz w:val="16"/>
        </w:rPr>
        <w:t xml:space="preserve"> </w:t>
      </w:r>
      <w:r w:rsidRPr="0097394B">
        <w:rPr>
          <w:vanish/>
          <w:sz w:val="16"/>
        </w:rPr>
        <w:t>to</w:t>
      </w:r>
      <w:r w:rsidRPr="0097394B">
        <w:rPr>
          <w:sz w:val="16"/>
        </w:rPr>
        <w:t xml:space="preserve"> </w:t>
      </w:r>
      <w:r w:rsidRPr="0097394B">
        <w:rPr>
          <w:vanish/>
          <w:sz w:val="16"/>
        </w:rPr>
        <w:t>preserve</w:t>
      </w:r>
      <w:r w:rsidRPr="0097394B">
        <w:rPr>
          <w:sz w:val="16"/>
        </w:rPr>
        <w:t xml:space="preserve"> </w:t>
      </w:r>
      <w:r w:rsidRPr="0097394B">
        <w:rPr>
          <w:vanish/>
          <w:sz w:val="16"/>
        </w:rPr>
        <w:t>the</w:t>
      </w:r>
      <w:r w:rsidRPr="0097394B">
        <w:rPr>
          <w:sz w:val="16"/>
        </w:rPr>
        <w:t xml:space="preserve"> </w:t>
      </w:r>
      <w:r w:rsidRPr="0097394B">
        <w:rPr>
          <w:vanish/>
          <w:sz w:val="16"/>
        </w:rPr>
        <w:t>blessings</w:t>
      </w:r>
      <w:r w:rsidRPr="0097394B">
        <w:rPr>
          <w:sz w:val="16"/>
        </w:rPr>
        <w:t xml:space="preserve"> </w:t>
      </w:r>
      <w:r w:rsidRPr="0097394B">
        <w:rPr>
          <w:vanish/>
          <w:sz w:val="16"/>
        </w:rPr>
        <w:t>of</w:t>
      </w:r>
      <w:r w:rsidRPr="0097394B">
        <w:rPr>
          <w:sz w:val="16"/>
        </w:rPr>
        <w:t xml:space="preserve"> </w:t>
      </w:r>
      <w:r w:rsidRPr="0097394B">
        <w:rPr>
          <w:vanish/>
          <w:sz w:val="16"/>
        </w:rPr>
        <w:t>liberty,</w:t>
      </w:r>
      <w:r w:rsidRPr="0097394B">
        <w:rPr>
          <w:sz w:val="16"/>
        </w:rPr>
        <w:t xml:space="preserve"> </w:t>
      </w:r>
      <w:r w:rsidRPr="0097394B">
        <w:rPr>
          <w:vanish/>
          <w:sz w:val="16"/>
        </w:rPr>
        <w:t>and</w:t>
      </w:r>
      <w:r w:rsidRPr="0097394B">
        <w:rPr>
          <w:sz w:val="16"/>
        </w:rPr>
        <w:t xml:space="preserve"> </w:t>
      </w:r>
      <w:r w:rsidRPr="0097394B">
        <w:rPr>
          <w:vanish/>
          <w:sz w:val="16"/>
        </w:rPr>
        <w:t>keep</w:t>
      </w:r>
      <w:r w:rsidRPr="0097394B">
        <w:rPr>
          <w:sz w:val="16"/>
        </w:rPr>
        <w:t xml:space="preserve"> </w:t>
      </w:r>
      <w:r w:rsidRPr="0097394B">
        <w:rPr>
          <w:vanish/>
          <w:sz w:val="16"/>
        </w:rPr>
        <w:t>a</w:t>
      </w:r>
      <w:r w:rsidRPr="0097394B">
        <w:rPr>
          <w:sz w:val="16"/>
        </w:rPr>
        <w:t xml:space="preserve"> </w:t>
      </w:r>
      <w:r w:rsidRPr="0097394B">
        <w:rPr>
          <w:vanish/>
          <w:sz w:val="16"/>
        </w:rPr>
        <w:t>government</w:t>
      </w:r>
      <w:r w:rsidRPr="0097394B">
        <w:rPr>
          <w:sz w:val="16"/>
        </w:rPr>
        <w:t xml:space="preserve"> </w:t>
      </w:r>
      <w:r w:rsidRPr="0097394B">
        <w:rPr>
          <w:vanish/>
          <w:sz w:val="16"/>
        </w:rPr>
        <w:t>free”).</w:t>
      </w:r>
      <w:r w:rsidRPr="0097394B">
        <w:rPr>
          <w:sz w:val="16"/>
        </w:rPr>
        <w:t xml:space="preserve"> </w:t>
      </w:r>
      <w:r w:rsidRPr="0097394B">
        <w:rPr>
          <w:vanish/>
          <w:sz w:val="16"/>
        </w:rPr>
        <w:t>82</w:t>
      </w:r>
      <w:r w:rsidRPr="0097394B">
        <w:rPr>
          <w:sz w:val="16"/>
        </w:rPr>
        <w:t xml:space="preserve"> </w:t>
      </w:r>
      <w:r w:rsidRPr="0097394B">
        <w:rPr>
          <w:vanish/>
          <w:sz w:val="16"/>
        </w:rPr>
        <w:t>For</w:t>
      </w:r>
      <w:r w:rsidRPr="0097394B">
        <w:rPr>
          <w:sz w:val="16"/>
        </w:rPr>
        <w:t xml:space="preserve"> </w:t>
      </w:r>
      <w:r w:rsidRPr="0097394B">
        <w:rPr>
          <w:vanish/>
          <w:sz w:val="16"/>
        </w:rPr>
        <w:t>an</w:t>
      </w:r>
      <w:r w:rsidRPr="0097394B">
        <w:rPr>
          <w:sz w:val="16"/>
        </w:rPr>
        <w:t xml:space="preserve"> </w:t>
      </w:r>
      <w:r w:rsidRPr="0097394B">
        <w:rPr>
          <w:vanish/>
          <w:sz w:val="16"/>
        </w:rPr>
        <w:t>early</w:t>
      </w:r>
      <w:r w:rsidRPr="0097394B">
        <w:rPr>
          <w:sz w:val="16"/>
        </w:rPr>
        <w:t xml:space="preserve"> </w:t>
      </w:r>
      <w:r w:rsidRPr="0097394B">
        <w:rPr>
          <w:vanish/>
          <w:sz w:val="16"/>
        </w:rPr>
        <w:t>case</w:t>
      </w:r>
      <w:r w:rsidRPr="0097394B">
        <w:rPr>
          <w:sz w:val="16"/>
        </w:rPr>
        <w:t xml:space="preserve"> </w:t>
      </w:r>
      <w:r w:rsidRPr="0097394B">
        <w:rPr>
          <w:vanish/>
          <w:sz w:val="16"/>
        </w:rPr>
        <w:t>law</w:t>
      </w:r>
      <w:r w:rsidRPr="0097394B">
        <w:rPr>
          <w:sz w:val="16"/>
        </w:rPr>
        <w:t xml:space="preserve"> </w:t>
      </w:r>
      <w:r w:rsidRPr="0097394B">
        <w:rPr>
          <w:vanish/>
          <w:sz w:val="16"/>
        </w:rPr>
        <w:t>comment</w:t>
      </w:r>
      <w:r w:rsidRPr="0097394B">
        <w:rPr>
          <w:sz w:val="16"/>
        </w:rPr>
        <w:t xml:space="preserve"> </w:t>
      </w:r>
      <w:r w:rsidRPr="0097394B">
        <w:rPr>
          <w:vanish/>
          <w:sz w:val="16"/>
        </w:rPr>
        <w:t>on</w:t>
      </w:r>
      <w:r w:rsidRPr="0097394B">
        <w:rPr>
          <w:sz w:val="16"/>
        </w:rPr>
        <w:t xml:space="preserve"> </w:t>
      </w:r>
      <w:r w:rsidRPr="0097394B">
        <w:rPr>
          <w:vanish/>
          <w:sz w:val="16"/>
        </w:rPr>
        <w:t>this</w:t>
      </w:r>
      <w:r w:rsidRPr="0097394B">
        <w:rPr>
          <w:sz w:val="16"/>
        </w:rPr>
        <w:t xml:space="preserve"> </w:t>
      </w:r>
      <w:r w:rsidRPr="0097394B">
        <w:rPr>
          <w:vanish/>
          <w:sz w:val="16"/>
        </w:rPr>
        <w:t>point,</w:t>
      </w:r>
      <w:r w:rsidRPr="0097394B">
        <w:rPr>
          <w:sz w:val="16"/>
        </w:rPr>
        <w:t xml:space="preserve"> </w:t>
      </w:r>
      <w:r w:rsidRPr="0097394B">
        <w:rPr>
          <w:vanish/>
          <w:sz w:val="16"/>
        </w:rPr>
        <w:t>see</w:t>
      </w:r>
      <w:r w:rsidRPr="0097394B">
        <w:rPr>
          <w:sz w:val="16"/>
        </w:rPr>
        <w:t xml:space="preserve"> </w:t>
      </w:r>
      <w:r w:rsidRPr="0097394B">
        <w:rPr>
          <w:vanish/>
          <w:sz w:val="16"/>
        </w:rPr>
        <w:t>Currie’s</w:t>
      </w:r>
      <w:r w:rsidRPr="0097394B">
        <w:rPr>
          <w:sz w:val="16"/>
        </w:rPr>
        <w:t xml:space="preserve"> </w:t>
      </w:r>
      <w:r w:rsidRPr="0097394B">
        <w:rPr>
          <w:vanish/>
          <w:sz w:val="16"/>
        </w:rPr>
        <w:t>Administrators</w:t>
      </w:r>
      <w:r w:rsidRPr="0097394B">
        <w:rPr>
          <w:sz w:val="16"/>
        </w:rPr>
        <w:t xml:space="preserve"> </w:t>
      </w:r>
      <w:r w:rsidRPr="0097394B">
        <w:rPr>
          <w:vanish/>
          <w:sz w:val="16"/>
        </w:rPr>
        <w:t>v.</w:t>
      </w:r>
      <w:r w:rsidRPr="0097394B">
        <w:rPr>
          <w:sz w:val="16"/>
        </w:rPr>
        <w:t xml:space="preserve"> </w:t>
      </w:r>
      <w:r w:rsidRPr="0097394B">
        <w:rPr>
          <w:vanish/>
          <w:sz w:val="16"/>
        </w:rPr>
        <w:t>Mutual</w:t>
      </w:r>
      <w:r w:rsidRPr="0097394B">
        <w:rPr>
          <w:sz w:val="16"/>
        </w:rPr>
        <w:t xml:space="preserve"> </w:t>
      </w:r>
      <w:r w:rsidRPr="0097394B">
        <w:rPr>
          <w:vanish/>
          <w:sz w:val="16"/>
        </w:rPr>
        <w:t>Assurance</w:t>
      </w:r>
      <w:r w:rsidRPr="0097394B">
        <w:rPr>
          <w:sz w:val="16"/>
        </w:rPr>
        <w:t xml:space="preserve"> </w:t>
      </w:r>
      <w:r w:rsidRPr="0097394B">
        <w:rPr>
          <w:vanish/>
          <w:sz w:val="16"/>
        </w:rPr>
        <w:t>Society,</w:t>
      </w:r>
      <w:r w:rsidRPr="0097394B">
        <w:rPr>
          <w:sz w:val="16"/>
        </w:rPr>
        <w:t xml:space="preserve"> </w:t>
      </w:r>
      <w:r w:rsidRPr="0097394B">
        <w:rPr>
          <w:vanish/>
          <w:sz w:val="16"/>
        </w:rPr>
        <w:t>14</w:t>
      </w:r>
      <w:r w:rsidRPr="0097394B">
        <w:rPr>
          <w:sz w:val="16"/>
        </w:rPr>
        <w:t xml:space="preserve"> </w:t>
      </w:r>
      <w:r w:rsidRPr="0097394B">
        <w:rPr>
          <w:vanish/>
          <w:sz w:val="16"/>
        </w:rPr>
        <w:t>Va.</w:t>
      </w:r>
      <w:r w:rsidRPr="0097394B">
        <w:rPr>
          <w:sz w:val="16"/>
        </w:rPr>
        <w:t xml:space="preserve"> </w:t>
      </w:r>
      <w:r w:rsidRPr="0097394B">
        <w:rPr>
          <w:vanish/>
          <w:sz w:val="16"/>
        </w:rPr>
        <w:t>315</w:t>
      </w:r>
      <w:r w:rsidRPr="0097394B">
        <w:rPr>
          <w:sz w:val="16"/>
        </w:rPr>
        <w:t xml:space="preserve"> </w:t>
      </w:r>
      <w:r w:rsidRPr="0097394B">
        <w:rPr>
          <w:vanish/>
          <w:sz w:val="16"/>
        </w:rPr>
        <w:t>(Va.</w:t>
      </w:r>
      <w:r w:rsidRPr="0097394B">
        <w:rPr>
          <w:sz w:val="16"/>
        </w:rPr>
        <w:t xml:space="preserve"> </w:t>
      </w:r>
      <w:r w:rsidRPr="0097394B">
        <w:rPr>
          <w:vanish/>
          <w:sz w:val="16"/>
        </w:rPr>
        <w:t>1809)</w:t>
      </w:r>
      <w:r w:rsidRPr="0097394B">
        <w:rPr>
          <w:sz w:val="16"/>
        </w:rPr>
        <w:t xml:space="preserve"> </w:t>
      </w:r>
      <w:r w:rsidRPr="0097394B">
        <w:rPr>
          <w:vanish/>
          <w:sz w:val="16"/>
        </w:rPr>
        <w:t>(noting</w:t>
      </w:r>
      <w:r w:rsidRPr="0097394B">
        <w:rPr>
          <w:sz w:val="16"/>
        </w:rPr>
        <w:t xml:space="preserve"> </w:t>
      </w:r>
      <w:r w:rsidRPr="0097394B">
        <w:rPr>
          <w:vanish/>
          <w:sz w:val="16"/>
        </w:rPr>
        <w:t>that</w:t>
      </w:r>
      <w:r w:rsidRPr="0097394B">
        <w:rPr>
          <w:sz w:val="16"/>
        </w:rPr>
        <w:t xml:space="preserve"> </w:t>
      </w:r>
      <w:r w:rsidRPr="0097394B">
        <w:rPr>
          <w:vanish/>
          <w:sz w:val="16"/>
        </w:rPr>
        <w:t>a</w:t>
      </w:r>
      <w:r w:rsidRPr="0097394B">
        <w:rPr>
          <w:sz w:val="16"/>
        </w:rPr>
        <w:t xml:space="preserve"> </w:t>
      </w:r>
      <w:r w:rsidRPr="0097394B">
        <w:rPr>
          <w:vanish/>
          <w:sz w:val="16"/>
        </w:rPr>
        <w:t>legislature</w:t>
      </w:r>
      <w:r w:rsidRPr="0097394B">
        <w:rPr>
          <w:sz w:val="16"/>
        </w:rPr>
        <w:t xml:space="preserve"> </w:t>
      </w:r>
      <w:r w:rsidRPr="0097394B">
        <w:rPr>
          <w:vanish/>
          <w:sz w:val="16"/>
        </w:rPr>
        <w:t>could</w:t>
      </w:r>
      <w:r w:rsidRPr="0097394B">
        <w:rPr>
          <w:sz w:val="16"/>
        </w:rPr>
        <w:t xml:space="preserve"> </w:t>
      </w:r>
      <w:r w:rsidRPr="0097394B">
        <w:rPr>
          <w:vanish/>
          <w:sz w:val="16"/>
        </w:rPr>
        <w:t>not</w:t>
      </w:r>
      <w:r w:rsidRPr="0097394B">
        <w:rPr>
          <w:sz w:val="16"/>
        </w:rPr>
        <w:t xml:space="preserve"> </w:t>
      </w:r>
      <w:r w:rsidRPr="0097394B">
        <w:rPr>
          <w:vanish/>
          <w:sz w:val="16"/>
        </w:rPr>
        <w:t>limit</w:t>
      </w:r>
      <w:r w:rsidRPr="0097394B">
        <w:rPr>
          <w:sz w:val="16"/>
        </w:rPr>
        <w:t xml:space="preserve"> </w:t>
      </w:r>
      <w:r w:rsidRPr="0097394B">
        <w:rPr>
          <w:vanish/>
          <w:sz w:val="16"/>
        </w:rPr>
        <w:t>a</w:t>
      </w:r>
      <w:r w:rsidRPr="0097394B">
        <w:rPr>
          <w:sz w:val="16"/>
        </w:rPr>
        <w:t xml:space="preserve"> </w:t>
      </w:r>
      <w:r w:rsidRPr="0097394B">
        <w:rPr>
          <w:vanish/>
          <w:sz w:val="16"/>
        </w:rPr>
        <w:t>subsequent</w:t>
      </w:r>
      <w:r w:rsidRPr="0097394B">
        <w:rPr>
          <w:sz w:val="16"/>
        </w:rPr>
        <w:t xml:space="preserve"> </w:t>
      </w:r>
      <w:r w:rsidRPr="0097394B">
        <w:rPr>
          <w:vanish/>
          <w:sz w:val="16"/>
        </w:rPr>
        <w:t>legislature’s</w:t>
      </w:r>
      <w:r w:rsidRPr="0097394B">
        <w:rPr>
          <w:sz w:val="16"/>
        </w:rPr>
        <w:t xml:space="preserve"> </w:t>
      </w:r>
      <w:r w:rsidRPr="0097394B">
        <w:rPr>
          <w:vanish/>
          <w:sz w:val="16"/>
        </w:rPr>
        <w:t>actions</w:t>
      </w:r>
      <w:r w:rsidRPr="0097394B">
        <w:rPr>
          <w:sz w:val="16"/>
        </w:rPr>
        <w:t xml:space="preserve"> </w:t>
      </w:r>
      <w:r w:rsidRPr="0097394B">
        <w:rPr>
          <w:vanish/>
          <w:sz w:val="16"/>
        </w:rPr>
        <w:t>on</w:t>
      </w:r>
      <w:r w:rsidRPr="0097394B">
        <w:rPr>
          <w:sz w:val="16"/>
        </w:rPr>
        <w:t xml:space="preserve"> </w:t>
      </w:r>
      <w:r w:rsidRPr="0097394B">
        <w:rPr>
          <w:vanish/>
          <w:sz w:val="16"/>
        </w:rPr>
        <w:t>a</w:t>
      </w:r>
      <w:r w:rsidRPr="0097394B">
        <w:rPr>
          <w:sz w:val="16"/>
        </w:rPr>
        <w:t xml:space="preserve"> </w:t>
      </w:r>
      <w:r w:rsidRPr="0097394B">
        <w:rPr>
          <w:vanish/>
          <w:sz w:val="16"/>
        </w:rPr>
        <w:t>particular</w:t>
      </w:r>
      <w:r w:rsidRPr="0097394B">
        <w:rPr>
          <w:sz w:val="16"/>
        </w:rPr>
        <w:t xml:space="preserve"> </w:t>
      </w:r>
      <w:r w:rsidRPr="0097394B">
        <w:rPr>
          <w:vanish/>
          <w:sz w:val="16"/>
        </w:rPr>
        <w:t>matter,</w:t>
      </w:r>
      <w:r w:rsidRPr="0097394B">
        <w:rPr>
          <w:sz w:val="16"/>
        </w:rPr>
        <w:t xml:space="preserve"> </w:t>
      </w:r>
      <w:r w:rsidRPr="0097394B">
        <w:rPr>
          <w:vanish/>
          <w:sz w:val="16"/>
        </w:rPr>
        <w:t>but</w:t>
      </w:r>
      <w:r w:rsidRPr="0097394B">
        <w:rPr>
          <w:sz w:val="16"/>
        </w:rPr>
        <w:t xml:space="preserve"> </w:t>
      </w:r>
      <w:r w:rsidRPr="0097394B">
        <w:rPr>
          <w:vanish/>
          <w:sz w:val="16"/>
        </w:rPr>
        <w:t>only</w:t>
      </w:r>
      <w:r w:rsidRPr="0097394B">
        <w:rPr>
          <w:sz w:val="16"/>
        </w:rPr>
        <w:t xml:space="preserve"> </w:t>
      </w:r>
      <w:r w:rsidRPr="0097394B">
        <w:rPr>
          <w:vanish/>
          <w:sz w:val="16"/>
        </w:rPr>
        <w:t>admonish</w:t>
      </w:r>
      <w:r w:rsidRPr="0097394B">
        <w:rPr>
          <w:sz w:val="16"/>
        </w:rPr>
        <w:t xml:space="preserve"> </w:t>
      </w:r>
      <w:r w:rsidRPr="0097394B">
        <w:rPr>
          <w:vanish/>
          <w:sz w:val="16"/>
        </w:rPr>
        <w:t>that</w:t>
      </w:r>
      <w:r w:rsidRPr="0097394B">
        <w:rPr>
          <w:sz w:val="16"/>
        </w:rPr>
        <w:t xml:space="preserve"> </w:t>
      </w:r>
      <w:r w:rsidRPr="0097394B">
        <w:rPr>
          <w:vanish/>
          <w:sz w:val="16"/>
        </w:rPr>
        <w:t>any</w:t>
      </w:r>
      <w:r w:rsidRPr="0097394B">
        <w:rPr>
          <w:sz w:val="16"/>
        </w:rPr>
        <w:t xml:space="preserve"> </w:t>
      </w:r>
      <w:r w:rsidRPr="0097394B">
        <w:rPr>
          <w:vanish/>
          <w:sz w:val="16"/>
        </w:rPr>
        <w:t>change</w:t>
      </w:r>
      <w:r w:rsidRPr="0097394B">
        <w:rPr>
          <w:sz w:val="16"/>
        </w:rPr>
        <w:t xml:space="preserve"> </w:t>
      </w:r>
      <w:r w:rsidRPr="0097394B">
        <w:rPr>
          <w:vanish/>
          <w:sz w:val="16"/>
        </w:rPr>
        <w:t>would</w:t>
      </w:r>
      <w:r w:rsidRPr="0097394B">
        <w:rPr>
          <w:sz w:val="16"/>
        </w:rPr>
        <w:t xml:space="preserve"> </w:t>
      </w:r>
      <w:r w:rsidRPr="0097394B">
        <w:rPr>
          <w:vanish/>
          <w:sz w:val="16"/>
        </w:rPr>
        <w:t>violate</w:t>
      </w:r>
      <w:r w:rsidRPr="0097394B">
        <w:rPr>
          <w:sz w:val="16"/>
        </w:rPr>
        <w:t xml:space="preserve"> </w:t>
      </w:r>
      <w:r w:rsidRPr="0097394B">
        <w:rPr>
          <w:vanish/>
          <w:sz w:val="16"/>
        </w:rPr>
        <w:t>a</w:t>
      </w:r>
      <w:r w:rsidRPr="0097394B">
        <w:rPr>
          <w:sz w:val="16"/>
        </w:rPr>
        <w:t xml:space="preserve"> </w:t>
      </w:r>
      <w:r w:rsidRPr="0097394B">
        <w:rPr>
          <w:vanish/>
          <w:sz w:val="16"/>
        </w:rPr>
        <w:t>natural</w:t>
      </w:r>
      <w:r w:rsidRPr="0097394B">
        <w:rPr>
          <w:sz w:val="16"/>
        </w:rPr>
        <w:t xml:space="preserve"> </w:t>
      </w:r>
      <w:r w:rsidRPr="0097394B">
        <w:rPr>
          <w:vanish/>
          <w:sz w:val="16"/>
        </w:rPr>
        <w:t>principle).</w:t>
      </w:r>
      <w:r w:rsidRPr="0097394B">
        <w:rPr>
          <w:sz w:val="16"/>
        </w:rPr>
        <w:t xml:space="preserve"> </w:t>
      </w:r>
      <w:r w:rsidRPr="0097394B">
        <w:rPr>
          <w:vanish/>
          <w:sz w:val="16"/>
        </w:rPr>
        <w:t>83</w:t>
      </w:r>
      <w:r w:rsidRPr="0097394B">
        <w:rPr>
          <w:sz w:val="16"/>
        </w:rPr>
        <w:t xml:space="preserve"> </w:t>
      </w:r>
      <w:r w:rsidRPr="0097394B">
        <w:rPr>
          <w:vanish/>
          <w:sz w:val="16"/>
        </w:rPr>
        <w:t>Professor</w:t>
      </w:r>
      <w:r w:rsidRPr="0097394B">
        <w:rPr>
          <w:sz w:val="16"/>
        </w:rPr>
        <w:t xml:space="preserve"> </w:t>
      </w:r>
      <w:r w:rsidRPr="0097394B">
        <w:rPr>
          <w:vanish/>
          <w:sz w:val="16"/>
        </w:rPr>
        <w:t>Gabel</w:t>
      </w:r>
      <w:r w:rsidRPr="0097394B">
        <w:rPr>
          <w:sz w:val="16"/>
        </w:rPr>
        <w:t xml:space="preserve"> </w:t>
      </w:r>
      <w:r w:rsidRPr="0097394B">
        <w:rPr>
          <w:vanish/>
          <w:sz w:val="16"/>
        </w:rPr>
        <w:t>calls</w:t>
      </w:r>
      <w:r w:rsidRPr="0097394B">
        <w:rPr>
          <w:sz w:val="16"/>
        </w:rPr>
        <w:t xml:space="preserve"> </w:t>
      </w:r>
      <w:r w:rsidRPr="0097394B">
        <w:rPr>
          <w:vanish/>
          <w:sz w:val="16"/>
        </w:rPr>
        <w:t>for</w:t>
      </w:r>
      <w:r w:rsidRPr="0097394B">
        <w:rPr>
          <w:sz w:val="16"/>
        </w:rPr>
        <w:t xml:space="preserve"> </w:t>
      </w:r>
      <w:r w:rsidRPr="0097394B">
        <w:rPr>
          <w:vanish/>
          <w:sz w:val="16"/>
        </w:rPr>
        <w:t>realizing</w:t>
      </w:r>
      <w:r w:rsidRPr="0097394B">
        <w:rPr>
          <w:sz w:val="16"/>
        </w:rPr>
        <w:t xml:space="preserve"> </w:t>
      </w:r>
      <w:r w:rsidRPr="0097394B">
        <w:rPr>
          <w:vanish/>
          <w:sz w:val="16"/>
        </w:rPr>
        <w:t>an</w:t>
      </w:r>
      <w:r w:rsidRPr="0097394B">
        <w:rPr>
          <w:sz w:val="16"/>
        </w:rPr>
        <w:t xml:space="preserve"> </w:t>
      </w:r>
      <w:r w:rsidRPr="0097394B">
        <w:rPr>
          <w:vanish/>
          <w:sz w:val="16"/>
        </w:rPr>
        <w:t>“unalienated</w:t>
      </w:r>
      <w:r w:rsidRPr="0097394B">
        <w:rPr>
          <w:sz w:val="16"/>
        </w:rPr>
        <w:t xml:space="preserve"> </w:t>
      </w:r>
      <w:r w:rsidRPr="0097394B">
        <w:rPr>
          <w:vanish/>
          <w:sz w:val="16"/>
        </w:rPr>
        <w:t>relatedness,”</w:t>
      </w:r>
      <w:r w:rsidRPr="0097394B">
        <w:rPr>
          <w:sz w:val="16"/>
        </w:rPr>
        <w:t xml:space="preserve"> </w:t>
      </w:r>
      <w:r w:rsidRPr="0097394B">
        <w:rPr>
          <w:vanish/>
          <w:sz w:val="16"/>
        </w:rPr>
        <w:t>while</w:t>
      </w:r>
      <w:r w:rsidRPr="0097394B">
        <w:rPr>
          <w:sz w:val="16"/>
        </w:rPr>
        <w:t xml:space="preserve"> </w:t>
      </w:r>
      <w:r w:rsidRPr="0097394B">
        <w:rPr>
          <w:vanish/>
          <w:sz w:val="16"/>
        </w:rPr>
        <w:t>Professor</w:t>
      </w:r>
      <w:r w:rsidRPr="0097394B">
        <w:rPr>
          <w:sz w:val="16"/>
        </w:rPr>
        <w:t xml:space="preserve"> </w:t>
      </w:r>
      <w:r w:rsidRPr="0097394B">
        <w:rPr>
          <w:vanish/>
          <w:sz w:val="16"/>
        </w:rPr>
        <w:t>Kennedy</w:t>
      </w:r>
      <w:r w:rsidRPr="0097394B">
        <w:rPr>
          <w:sz w:val="16"/>
        </w:rPr>
        <w:t xml:space="preserve"> </w:t>
      </w:r>
      <w:r w:rsidRPr="0097394B">
        <w:rPr>
          <w:vanish/>
          <w:sz w:val="16"/>
        </w:rPr>
        <w:t>might</w:t>
      </w:r>
      <w:r w:rsidRPr="0097394B">
        <w:rPr>
          <w:sz w:val="16"/>
        </w:rPr>
        <w:t xml:space="preserve"> </w:t>
      </w:r>
      <w:r w:rsidRPr="0097394B">
        <w:rPr>
          <w:vanish/>
          <w:sz w:val="16"/>
        </w:rPr>
        <w:t>refer</w:t>
      </w:r>
      <w:r w:rsidRPr="0097394B">
        <w:rPr>
          <w:sz w:val="16"/>
        </w:rPr>
        <w:t xml:space="preserve"> </w:t>
      </w:r>
      <w:r w:rsidRPr="0097394B">
        <w:rPr>
          <w:vanish/>
          <w:sz w:val="16"/>
        </w:rPr>
        <w:t>to</w:t>
      </w:r>
      <w:r w:rsidRPr="0097394B">
        <w:rPr>
          <w:sz w:val="16"/>
        </w:rPr>
        <w:t xml:space="preserve"> </w:t>
      </w:r>
      <w:r w:rsidRPr="0097394B">
        <w:rPr>
          <w:vanish/>
          <w:sz w:val="16"/>
        </w:rPr>
        <w:t>this</w:t>
      </w:r>
      <w:r w:rsidRPr="0097394B">
        <w:rPr>
          <w:sz w:val="16"/>
        </w:rPr>
        <w:t xml:space="preserve"> </w:t>
      </w:r>
      <w:r w:rsidRPr="0097394B">
        <w:rPr>
          <w:vanish/>
          <w:sz w:val="16"/>
        </w:rPr>
        <w:t>consciousness</w:t>
      </w:r>
      <w:r w:rsidRPr="0097394B">
        <w:rPr>
          <w:sz w:val="16"/>
        </w:rPr>
        <w:t xml:space="preserve"> </w:t>
      </w:r>
      <w:r w:rsidRPr="0097394B">
        <w:rPr>
          <w:vanish/>
          <w:sz w:val="16"/>
        </w:rPr>
        <w:t>as</w:t>
      </w:r>
      <w:r w:rsidRPr="0097394B">
        <w:rPr>
          <w:sz w:val="16"/>
        </w:rPr>
        <w:t xml:space="preserve"> </w:t>
      </w:r>
      <w:r w:rsidRPr="0097394B">
        <w:rPr>
          <w:vanish/>
          <w:sz w:val="16"/>
        </w:rPr>
        <w:t>an</w:t>
      </w:r>
      <w:r w:rsidRPr="0097394B">
        <w:rPr>
          <w:sz w:val="16"/>
        </w:rPr>
        <w:t xml:space="preserve"> </w:t>
      </w:r>
      <w:r w:rsidRPr="0097394B">
        <w:rPr>
          <w:vanish/>
          <w:sz w:val="16"/>
        </w:rPr>
        <w:t>“intersubjective</w:t>
      </w:r>
      <w:r w:rsidRPr="0097394B">
        <w:rPr>
          <w:sz w:val="16"/>
        </w:rPr>
        <w:t xml:space="preserve"> </w:t>
      </w:r>
      <w:r w:rsidRPr="0097394B">
        <w:rPr>
          <w:vanish/>
          <w:sz w:val="16"/>
        </w:rPr>
        <w:t>zap.”</w:t>
      </w:r>
      <w:r w:rsidRPr="0097394B">
        <w:rPr>
          <w:sz w:val="16"/>
        </w:rPr>
        <w:t xml:space="preserve"> </w:t>
      </w:r>
      <w:r w:rsidRPr="0097394B">
        <w:rPr>
          <w:vanish/>
          <w:sz w:val="16"/>
        </w:rPr>
        <w:t>See</w:t>
      </w:r>
      <w:r w:rsidRPr="0097394B">
        <w:rPr>
          <w:sz w:val="16"/>
        </w:rPr>
        <w:t xml:space="preserve"> </w:t>
      </w:r>
      <w:r w:rsidRPr="0097394B">
        <w:rPr>
          <w:vanish/>
          <w:sz w:val="16"/>
        </w:rPr>
        <w:t>Gabel</w:t>
      </w:r>
      <w:r w:rsidRPr="0097394B">
        <w:rPr>
          <w:sz w:val="16"/>
        </w:rPr>
        <w:t xml:space="preserve"> </w:t>
      </w:r>
      <w:r w:rsidRPr="0097394B">
        <w:rPr>
          <w:vanish/>
          <w:sz w:val="16"/>
        </w:rPr>
        <w:t>and</w:t>
      </w:r>
      <w:r w:rsidRPr="0097394B">
        <w:rPr>
          <w:sz w:val="16"/>
        </w:rPr>
        <w:t xml:space="preserve"> </w:t>
      </w:r>
      <w:r w:rsidRPr="0097394B">
        <w:rPr>
          <w:vanish/>
          <w:sz w:val="16"/>
        </w:rPr>
        <w:t>Kennedy,</w:t>
      </w:r>
      <w:r w:rsidRPr="0097394B">
        <w:rPr>
          <w:sz w:val="16"/>
        </w:rPr>
        <w:t xml:space="preserve"> </w:t>
      </w:r>
      <w:r w:rsidRPr="0097394B">
        <w:rPr>
          <w:vanish/>
          <w:sz w:val="16"/>
        </w:rPr>
        <w:t>Roll</w:t>
      </w:r>
      <w:r w:rsidRPr="0097394B">
        <w:rPr>
          <w:sz w:val="16"/>
        </w:rPr>
        <w:t xml:space="preserve"> </w:t>
      </w:r>
      <w:r w:rsidRPr="0097394B">
        <w:rPr>
          <w:vanish/>
          <w:sz w:val="16"/>
        </w:rPr>
        <w:t>Over,</w:t>
      </w:r>
      <w:r w:rsidRPr="0097394B">
        <w:rPr>
          <w:sz w:val="16"/>
        </w:rPr>
        <w:t xml:space="preserve"> </w:t>
      </w:r>
      <w:r w:rsidRPr="0097394B">
        <w:rPr>
          <w:vanish/>
          <w:sz w:val="16"/>
        </w:rPr>
        <w:t>supra</w:t>
      </w:r>
      <w:r w:rsidRPr="0097394B">
        <w:rPr>
          <w:sz w:val="16"/>
        </w:rPr>
        <w:t xml:space="preserve"> </w:t>
      </w:r>
      <w:r w:rsidRPr="0097394B">
        <w:rPr>
          <w:vanish/>
          <w:sz w:val="16"/>
        </w:rPr>
        <w:t>note</w:t>
      </w:r>
      <w:r w:rsidRPr="0097394B">
        <w:rPr>
          <w:sz w:val="16"/>
        </w:rPr>
        <w:t xml:space="preserve"> </w:t>
      </w:r>
      <w:r w:rsidRPr="0097394B">
        <w:rPr>
          <w:vanish/>
          <w:sz w:val="16"/>
        </w:rPr>
        <w:t>36,</w:t>
      </w:r>
      <w:r w:rsidRPr="0097394B">
        <w:rPr>
          <w:sz w:val="16"/>
        </w:rPr>
        <w:t xml:space="preserve"> </w:t>
      </w:r>
      <w:r w:rsidRPr="0097394B">
        <w:rPr>
          <w:vanish/>
          <w:sz w:val="16"/>
        </w:rPr>
        <w:t>at</w:t>
      </w:r>
      <w:r w:rsidRPr="0097394B">
        <w:rPr>
          <w:sz w:val="16"/>
        </w:rPr>
        <w:t xml:space="preserve"> </w:t>
      </w:r>
      <w:r w:rsidRPr="0097394B">
        <w:rPr>
          <w:vanish/>
          <w:sz w:val="16"/>
        </w:rPr>
        <w:t>1-14</w:t>
      </w:r>
      <w:r w:rsidRPr="0097394B">
        <w:rPr>
          <w:sz w:val="16"/>
        </w:rPr>
        <w:t xml:space="preserve"> </w:t>
      </w:r>
      <w:r w:rsidRPr="0097394B">
        <w:rPr>
          <w:vanish/>
          <w:sz w:val="16"/>
        </w:rPr>
        <w:t>(1984).</w:t>
      </w:r>
      <w:r w:rsidRPr="0097394B">
        <w:rPr>
          <w:sz w:val="16"/>
        </w:rPr>
        <w:t xml:space="preserve"> </w:t>
      </w:r>
      <w:r w:rsidRPr="0097394B">
        <w:rPr>
          <w:vanish/>
          <w:sz w:val="16"/>
        </w:rPr>
        <w:t>Gabel</w:t>
      </w:r>
      <w:r w:rsidRPr="0097394B">
        <w:rPr>
          <w:sz w:val="16"/>
        </w:rPr>
        <w:t xml:space="preserve"> </w:t>
      </w:r>
      <w:r w:rsidRPr="0097394B">
        <w:rPr>
          <w:vanish/>
          <w:sz w:val="16"/>
        </w:rPr>
        <w:t>also</w:t>
      </w:r>
      <w:r w:rsidRPr="0097394B">
        <w:rPr>
          <w:sz w:val="16"/>
        </w:rPr>
        <w:t xml:space="preserve"> </w:t>
      </w:r>
      <w:r w:rsidRPr="0097394B">
        <w:rPr>
          <w:vanish/>
          <w:sz w:val="16"/>
        </w:rPr>
        <w:t>noted</w:t>
      </w:r>
      <w:r w:rsidRPr="0097394B">
        <w:rPr>
          <w:sz w:val="16"/>
        </w:rPr>
        <w:t xml:space="preserve"> </w:t>
      </w:r>
      <w:r w:rsidRPr="0097394B">
        <w:rPr>
          <w:vanish/>
          <w:sz w:val="16"/>
        </w:rPr>
        <w:t>that</w:t>
      </w:r>
      <w:r w:rsidRPr="0097394B">
        <w:rPr>
          <w:sz w:val="16"/>
        </w:rPr>
        <w:t xml:space="preserve"> </w:t>
      </w:r>
      <w:r w:rsidRPr="0097394B">
        <w:rPr>
          <w:vanish/>
          <w:sz w:val="16"/>
        </w:rPr>
        <w:t>union</w:t>
      </w:r>
      <w:r w:rsidRPr="0097394B">
        <w:rPr>
          <w:sz w:val="16"/>
        </w:rPr>
        <w:t xml:space="preserve"> </w:t>
      </w:r>
      <w:r w:rsidRPr="0097394B">
        <w:rPr>
          <w:vanish/>
          <w:sz w:val="16"/>
        </w:rPr>
        <w:t>and</w:t>
      </w:r>
      <w:r w:rsidRPr="0097394B">
        <w:rPr>
          <w:sz w:val="16"/>
        </w:rPr>
        <w:t xml:space="preserve"> </w:t>
      </w:r>
      <w:r w:rsidRPr="0097394B">
        <w:rPr>
          <w:vanish/>
          <w:sz w:val="16"/>
        </w:rPr>
        <w:t>otherness</w:t>
      </w:r>
      <w:r w:rsidRPr="0097394B">
        <w:rPr>
          <w:sz w:val="16"/>
        </w:rPr>
        <w:t xml:space="preserve"> </w:t>
      </w:r>
      <w:r w:rsidRPr="0097394B">
        <w:rPr>
          <w:vanish/>
          <w:sz w:val="16"/>
        </w:rPr>
        <w:t>represent</w:t>
      </w:r>
      <w:r w:rsidRPr="0097394B">
        <w:rPr>
          <w:sz w:val="16"/>
        </w:rPr>
        <w:t xml:space="preserve"> </w:t>
      </w:r>
      <w:r w:rsidRPr="0097394B">
        <w:rPr>
          <w:vanish/>
          <w:sz w:val="16"/>
        </w:rPr>
        <w:t>a</w:t>
      </w:r>
      <w:r w:rsidRPr="0097394B">
        <w:rPr>
          <w:sz w:val="16"/>
        </w:rPr>
        <w:t xml:space="preserve"> </w:t>
      </w:r>
      <w:r w:rsidRPr="0097394B">
        <w:rPr>
          <w:vanish/>
          <w:sz w:val="16"/>
        </w:rPr>
        <w:t>false</w:t>
      </w:r>
      <w:r w:rsidRPr="0097394B">
        <w:rPr>
          <w:sz w:val="16"/>
        </w:rPr>
        <w:t xml:space="preserve"> </w:t>
      </w:r>
      <w:r w:rsidRPr="0097394B">
        <w:rPr>
          <w:vanish/>
          <w:sz w:val="16"/>
        </w:rPr>
        <w:t>duality.</w:t>
      </w:r>
      <w:r w:rsidRPr="0097394B">
        <w:rPr>
          <w:sz w:val="16"/>
        </w:rPr>
        <w:t xml:space="preserve"> </w:t>
      </w:r>
      <w:r w:rsidRPr="0097394B">
        <w:rPr>
          <w:vanish/>
          <w:sz w:val="16"/>
        </w:rPr>
        <w:t>Id.</w:t>
      </w:r>
      <w:r w:rsidRPr="0097394B">
        <w:rPr>
          <w:sz w:val="16"/>
        </w:rPr>
        <w:t xml:space="preserve"> </w:t>
      </w:r>
      <w:r w:rsidRPr="0097394B">
        <w:rPr>
          <w:vanish/>
          <w:sz w:val="16"/>
        </w:rPr>
        <w:t>at</w:t>
      </w:r>
      <w:r w:rsidRPr="0097394B">
        <w:rPr>
          <w:sz w:val="16"/>
        </w:rPr>
        <w:t xml:space="preserve"> </w:t>
      </w:r>
      <w:r w:rsidRPr="0097394B">
        <w:rPr>
          <w:vanish/>
          <w:sz w:val="16"/>
        </w:rPr>
        <w:t>21.</w:t>
      </w:r>
      <w:r w:rsidRPr="0097394B">
        <w:rPr>
          <w:sz w:val="16"/>
        </w:rPr>
        <w:t xml:space="preserve"> </w:t>
      </w:r>
      <w:r w:rsidRPr="0097394B">
        <w:rPr>
          <w:vanish/>
          <w:sz w:val="16"/>
        </w:rPr>
        <w:t>84</w:t>
      </w:r>
      <w:r w:rsidRPr="0097394B">
        <w:rPr>
          <w:sz w:val="16"/>
        </w:rPr>
        <w:t xml:space="preserve"> </w:t>
      </w:r>
      <w:r w:rsidRPr="0097394B">
        <w:rPr>
          <w:vanish/>
          <w:sz w:val="16"/>
        </w:rPr>
        <w:t>Bentham’s</w:t>
      </w:r>
      <w:r w:rsidRPr="0097394B">
        <w:rPr>
          <w:sz w:val="16"/>
        </w:rPr>
        <w:t xml:space="preserve"> </w:t>
      </w:r>
      <w:r w:rsidRPr="0097394B">
        <w:rPr>
          <w:vanish/>
          <w:sz w:val="16"/>
        </w:rPr>
        <w:t>utilitarianism</w:t>
      </w:r>
      <w:r w:rsidRPr="0097394B">
        <w:rPr>
          <w:sz w:val="16"/>
        </w:rPr>
        <w:t xml:space="preserve"> </w:t>
      </w:r>
      <w:r w:rsidRPr="0097394B">
        <w:rPr>
          <w:vanish/>
          <w:sz w:val="16"/>
        </w:rPr>
        <w:t>would</w:t>
      </w:r>
      <w:r w:rsidRPr="0097394B">
        <w:rPr>
          <w:sz w:val="16"/>
        </w:rPr>
        <w:t xml:space="preserve"> </w:t>
      </w:r>
      <w:r w:rsidRPr="0097394B">
        <w:rPr>
          <w:vanish/>
          <w:sz w:val="16"/>
        </w:rPr>
        <w:t>be</w:t>
      </w:r>
      <w:r w:rsidRPr="0097394B">
        <w:rPr>
          <w:sz w:val="16"/>
        </w:rPr>
        <w:t xml:space="preserve"> </w:t>
      </w:r>
      <w:r w:rsidRPr="0097394B">
        <w:rPr>
          <w:vanish/>
          <w:sz w:val="16"/>
        </w:rPr>
        <w:t>considered</w:t>
      </w:r>
      <w:r w:rsidRPr="0097394B">
        <w:rPr>
          <w:sz w:val="16"/>
        </w:rPr>
        <w:t xml:space="preserve"> </w:t>
      </w:r>
      <w:r w:rsidRPr="0097394B">
        <w:rPr>
          <w:vanish/>
          <w:sz w:val="16"/>
        </w:rPr>
        <w:t>a</w:t>
      </w:r>
      <w:r w:rsidRPr="0097394B">
        <w:rPr>
          <w:sz w:val="16"/>
        </w:rPr>
        <w:t xml:space="preserve"> </w:t>
      </w:r>
      <w:r w:rsidRPr="0097394B">
        <w:rPr>
          <w:vanish/>
          <w:sz w:val="16"/>
        </w:rPr>
        <w:t>communalism</w:t>
      </w:r>
      <w:r w:rsidRPr="0097394B">
        <w:rPr>
          <w:sz w:val="16"/>
        </w:rPr>
        <w:t xml:space="preserve"> </w:t>
      </w:r>
      <w:r w:rsidRPr="0097394B">
        <w:rPr>
          <w:vanish/>
          <w:sz w:val="16"/>
        </w:rPr>
        <w:t>to</w:t>
      </w:r>
      <w:r w:rsidRPr="0097394B">
        <w:rPr>
          <w:sz w:val="16"/>
        </w:rPr>
        <w:t xml:space="preserve"> </w:t>
      </w:r>
      <w:r w:rsidRPr="0097394B">
        <w:rPr>
          <w:vanish/>
          <w:sz w:val="16"/>
        </w:rPr>
        <w:t>the</w:t>
      </w:r>
      <w:r w:rsidRPr="0097394B">
        <w:rPr>
          <w:sz w:val="16"/>
        </w:rPr>
        <w:t xml:space="preserve"> </w:t>
      </w:r>
      <w:r w:rsidRPr="0097394B">
        <w:rPr>
          <w:vanish/>
          <w:sz w:val="16"/>
        </w:rPr>
        <w:t>extent</w:t>
      </w:r>
      <w:r w:rsidRPr="0097394B">
        <w:rPr>
          <w:sz w:val="16"/>
        </w:rPr>
        <w:t xml:space="preserve"> </w:t>
      </w:r>
      <w:r w:rsidRPr="0097394B">
        <w:rPr>
          <w:vanish/>
          <w:sz w:val="16"/>
        </w:rPr>
        <w:t>it</w:t>
      </w:r>
      <w:r w:rsidRPr="0097394B">
        <w:rPr>
          <w:sz w:val="16"/>
        </w:rPr>
        <w:t xml:space="preserve"> </w:t>
      </w:r>
      <w:r w:rsidRPr="0097394B">
        <w:rPr>
          <w:vanish/>
          <w:sz w:val="16"/>
        </w:rPr>
        <w:t>is</w:t>
      </w:r>
      <w:r w:rsidRPr="0097394B">
        <w:rPr>
          <w:sz w:val="16"/>
        </w:rPr>
        <w:t xml:space="preserve"> </w:t>
      </w:r>
      <w:r w:rsidRPr="0097394B">
        <w:rPr>
          <w:vanish/>
          <w:sz w:val="16"/>
        </w:rPr>
        <w:t>concerned</w:t>
      </w:r>
      <w:r w:rsidRPr="0097394B">
        <w:rPr>
          <w:sz w:val="16"/>
        </w:rPr>
        <w:t xml:space="preserve"> </w:t>
      </w:r>
      <w:r w:rsidRPr="0097394B">
        <w:rPr>
          <w:vanish/>
          <w:sz w:val="16"/>
        </w:rPr>
        <w:t>with</w:t>
      </w:r>
      <w:r w:rsidRPr="0097394B">
        <w:rPr>
          <w:sz w:val="16"/>
        </w:rPr>
        <w:t xml:space="preserve"> </w:t>
      </w:r>
      <w:r w:rsidRPr="0097394B">
        <w:rPr>
          <w:vanish/>
          <w:sz w:val="16"/>
        </w:rPr>
        <w:t>the</w:t>
      </w:r>
      <w:r w:rsidRPr="0097394B">
        <w:rPr>
          <w:sz w:val="16"/>
        </w:rPr>
        <w:t xml:space="preserve"> </w:t>
      </w:r>
      <w:r w:rsidRPr="0097394B">
        <w:rPr>
          <w:vanish/>
          <w:sz w:val="16"/>
        </w:rPr>
        <w:t>greatest</w:t>
      </w:r>
      <w:r w:rsidRPr="0097394B">
        <w:rPr>
          <w:sz w:val="16"/>
        </w:rPr>
        <w:t xml:space="preserve"> </w:t>
      </w:r>
      <w:r w:rsidRPr="0097394B">
        <w:rPr>
          <w:vanish/>
          <w:sz w:val="16"/>
        </w:rPr>
        <w:t>good</w:t>
      </w:r>
      <w:r w:rsidRPr="0097394B">
        <w:rPr>
          <w:sz w:val="16"/>
        </w:rPr>
        <w:t xml:space="preserve"> </w:t>
      </w:r>
      <w:r w:rsidRPr="0097394B">
        <w:rPr>
          <w:vanish/>
          <w:sz w:val="16"/>
        </w:rPr>
        <w:t>for</w:t>
      </w:r>
      <w:r w:rsidRPr="0097394B">
        <w:rPr>
          <w:sz w:val="16"/>
        </w:rPr>
        <w:t xml:space="preserve"> </w:t>
      </w:r>
      <w:r w:rsidRPr="0097394B">
        <w:rPr>
          <w:vanish/>
          <w:sz w:val="16"/>
        </w:rPr>
        <w:t>the</w:t>
      </w:r>
      <w:r w:rsidRPr="0097394B">
        <w:rPr>
          <w:sz w:val="16"/>
        </w:rPr>
        <w:t xml:space="preserve"> </w:t>
      </w:r>
      <w:r w:rsidRPr="0097394B">
        <w:rPr>
          <w:vanish/>
          <w:sz w:val="16"/>
        </w:rPr>
        <w:t>greatest</w:t>
      </w:r>
      <w:r w:rsidRPr="0097394B">
        <w:rPr>
          <w:sz w:val="16"/>
        </w:rPr>
        <w:t xml:space="preserve"> </w:t>
      </w:r>
      <w:r w:rsidRPr="0097394B">
        <w:rPr>
          <w:vanish/>
          <w:sz w:val="16"/>
        </w:rPr>
        <w:t>number</w:t>
      </w:r>
      <w:r w:rsidRPr="0097394B">
        <w:rPr>
          <w:sz w:val="16"/>
        </w:rPr>
        <w:t xml:space="preserve"> </w:t>
      </w:r>
      <w:r w:rsidRPr="0097394B">
        <w:rPr>
          <w:vanish/>
          <w:sz w:val="16"/>
        </w:rPr>
        <w:t>of</w:t>
      </w:r>
      <w:r w:rsidRPr="0097394B">
        <w:rPr>
          <w:sz w:val="16"/>
        </w:rPr>
        <w:t xml:space="preserve"> </w:t>
      </w:r>
      <w:r w:rsidRPr="0097394B">
        <w:rPr>
          <w:vanish/>
          <w:sz w:val="16"/>
        </w:rPr>
        <w:t>people.</w:t>
      </w:r>
      <w:r w:rsidRPr="0097394B">
        <w:rPr>
          <w:sz w:val="16"/>
        </w:rPr>
        <w:t xml:space="preserve"> </w:t>
      </w:r>
      <w:r w:rsidRPr="0097394B">
        <w:rPr>
          <w:vanish/>
          <w:sz w:val="16"/>
        </w:rPr>
        <w:t>In</w:t>
      </w:r>
      <w:r w:rsidRPr="0097394B">
        <w:rPr>
          <w:sz w:val="16"/>
        </w:rPr>
        <w:t xml:space="preserve"> </w:t>
      </w:r>
      <w:r w:rsidRPr="0097394B">
        <w:rPr>
          <w:vanish/>
          <w:sz w:val="16"/>
        </w:rPr>
        <w:t>harmony</w:t>
      </w:r>
      <w:r w:rsidRPr="0097394B">
        <w:rPr>
          <w:sz w:val="16"/>
        </w:rPr>
        <w:t xml:space="preserve"> </w:t>
      </w:r>
      <w:r w:rsidRPr="0097394B">
        <w:rPr>
          <w:vanish/>
          <w:sz w:val="16"/>
        </w:rPr>
        <w:t>with</w:t>
      </w:r>
      <w:r w:rsidRPr="0097394B">
        <w:rPr>
          <w:sz w:val="16"/>
        </w:rPr>
        <w:t xml:space="preserve"> </w:t>
      </w:r>
      <w:r w:rsidRPr="0097394B">
        <w:rPr>
          <w:vanish/>
          <w:sz w:val="16"/>
        </w:rPr>
        <w:t>individualism,</w:t>
      </w:r>
      <w:r w:rsidRPr="0097394B">
        <w:rPr>
          <w:sz w:val="16"/>
        </w:rPr>
        <w:t xml:space="preserve"> </w:t>
      </w:r>
      <w:r w:rsidRPr="0097394B">
        <w:rPr>
          <w:vanish/>
          <w:sz w:val="16"/>
        </w:rPr>
        <w:t>this</w:t>
      </w:r>
      <w:r w:rsidRPr="0097394B">
        <w:rPr>
          <w:sz w:val="16"/>
        </w:rPr>
        <w:t xml:space="preserve"> </w:t>
      </w:r>
      <w:r w:rsidRPr="0097394B">
        <w:rPr>
          <w:vanish/>
          <w:sz w:val="16"/>
        </w:rPr>
        <w:t>communalism</w:t>
      </w:r>
      <w:r w:rsidRPr="0097394B">
        <w:rPr>
          <w:sz w:val="16"/>
        </w:rPr>
        <w:t xml:space="preserve"> </w:t>
      </w:r>
      <w:r w:rsidRPr="0097394B">
        <w:rPr>
          <w:vanish/>
          <w:sz w:val="16"/>
        </w:rPr>
        <w:t>achieves</w:t>
      </w:r>
      <w:r w:rsidRPr="0097394B">
        <w:rPr>
          <w:sz w:val="16"/>
        </w:rPr>
        <w:t xml:space="preserve"> </w:t>
      </w:r>
      <w:r w:rsidRPr="0097394B">
        <w:rPr>
          <w:vanish/>
          <w:sz w:val="16"/>
        </w:rPr>
        <w:t>the</w:t>
      </w:r>
      <w:r w:rsidRPr="0097394B">
        <w:rPr>
          <w:sz w:val="16"/>
        </w:rPr>
        <w:t xml:space="preserve"> </w:t>
      </w:r>
      <w:r w:rsidRPr="0097394B">
        <w:rPr>
          <w:vanish/>
          <w:sz w:val="16"/>
        </w:rPr>
        <w:t>greatest</w:t>
      </w:r>
      <w:r w:rsidRPr="0097394B">
        <w:rPr>
          <w:sz w:val="16"/>
        </w:rPr>
        <w:t xml:space="preserve"> </w:t>
      </w:r>
      <w:r w:rsidRPr="0097394B">
        <w:rPr>
          <w:vanish/>
          <w:sz w:val="16"/>
        </w:rPr>
        <w:t>good</w:t>
      </w:r>
      <w:r w:rsidRPr="0097394B">
        <w:rPr>
          <w:sz w:val="16"/>
        </w:rPr>
        <w:t xml:space="preserve"> </w:t>
      </w:r>
      <w:r w:rsidRPr="0097394B">
        <w:rPr>
          <w:vanish/>
          <w:sz w:val="16"/>
        </w:rPr>
        <w:t>for</w:t>
      </w:r>
      <w:r w:rsidRPr="0097394B">
        <w:rPr>
          <w:sz w:val="16"/>
        </w:rPr>
        <w:t xml:space="preserve"> </w:t>
      </w:r>
      <w:r w:rsidRPr="0097394B">
        <w:rPr>
          <w:vanish/>
          <w:sz w:val="16"/>
        </w:rPr>
        <w:t>everyone.</w:t>
      </w:r>
      <w:r w:rsidRPr="0097394B">
        <w:rPr>
          <w:sz w:val="16"/>
        </w:rPr>
        <w:t xml:space="preserve"> </w:t>
      </w:r>
      <w:r w:rsidRPr="0097394B">
        <w:rPr>
          <w:vanish/>
          <w:sz w:val="16"/>
        </w:rPr>
        <w:t>In</w:t>
      </w:r>
      <w:r w:rsidRPr="0097394B">
        <w:rPr>
          <w:sz w:val="16"/>
        </w:rPr>
        <w:t xml:space="preserve"> </w:t>
      </w:r>
      <w:r w:rsidRPr="0097394B">
        <w:rPr>
          <w:vanish/>
          <w:sz w:val="16"/>
        </w:rPr>
        <w:t>other</w:t>
      </w:r>
      <w:r w:rsidRPr="0097394B">
        <w:rPr>
          <w:sz w:val="16"/>
        </w:rPr>
        <w:t xml:space="preserve"> </w:t>
      </w:r>
      <w:r w:rsidRPr="0097394B">
        <w:rPr>
          <w:vanish/>
          <w:sz w:val="16"/>
        </w:rPr>
        <w:t>words,</w:t>
      </w:r>
      <w:r w:rsidRPr="0097394B">
        <w:rPr>
          <w:sz w:val="16"/>
        </w:rPr>
        <w:t xml:space="preserve"> </w:t>
      </w:r>
      <w:r w:rsidRPr="0097394B">
        <w:rPr>
          <w:vanish/>
          <w:sz w:val="16"/>
        </w:rPr>
        <w:t>there</w:t>
      </w:r>
      <w:r w:rsidRPr="0097394B">
        <w:rPr>
          <w:sz w:val="16"/>
        </w:rPr>
        <w:t xml:space="preserve"> </w:t>
      </w:r>
      <w:r w:rsidRPr="0097394B">
        <w:rPr>
          <w:vanish/>
          <w:sz w:val="16"/>
        </w:rPr>
        <w:t>are</w:t>
      </w:r>
      <w:r w:rsidRPr="0097394B">
        <w:rPr>
          <w:sz w:val="16"/>
        </w:rPr>
        <w:t xml:space="preserve"> </w:t>
      </w:r>
      <w:r w:rsidRPr="0097394B">
        <w:rPr>
          <w:vanish/>
          <w:sz w:val="16"/>
        </w:rPr>
        <w:t>no</w:t>
      </w:r>
      <w:r w:rsidRPr="0097394B">
        <w:rPr>
          <w:sz w:val="16"/>
        </w:rPr>
        <w:t xml:space="preserve"> </w:t>
      </w:r>
      <w:r w:rsidRPr="0097394B">
        <w:rPr>
          <w:vanish/>
          <w:sz w:val="16"/>
        </w:rPr>
        <w:t>losers.</w:t>
      </w:r>
      <w:r w:rsidRPr="0097394B">
        <w:rPr>
          <w:sz w:val="16"/>
        </w:rPr>
        <w:t xml:space="preserve"> </w:t>
      </w:r>
      <w:r w:rsidRPr="0097394B">
        <w:rPr>
          <w:vanish/>
          <w:sz w:val="16"/>
        </w:rPr>
        <w:t>Similarly,</w:t>
      </w:r>
      <w:r w:rsidRPr="0097394B">
        <w:rPr>
          <w:sz w:val="16"/>
        </w:rPr>
        <w:t xml:space="preserve"> </w:t>
      </w:r>
      <w:r w:rsidRPr="0097394B">
        <w:rPr>
          <w:vanish/>
          <w:sz w:val="16"/>
        </w:rPr>
        <w:t>with</w:t>
      </w:r>
      <w:r w:rsidRPr="0097394B">
        <w:rPr>
          <w:sz w:val="16"/>
        </w:rPr>
        <w:t xml:space="preserve"> </w:t>
      </w:r>
      <w:r w:rsidRPr="0097394B">
        <w:rPr>
          <w:vanish/>
          <w:sz w:val="16"/>
        </w:rPr>
        <w:t>respect</w:t>
      </w:r>
      <w:r w:rsidRPr="0097394B">
        <w:rPr>
          <w:sz w:val="16"/>
        </w:rPr>
        <w:t xml:space="preserve"> </w:t>
      </w:r>
      <w:r w:rsidRPr="0097394B">
        <w:rPr>
          <w:vanish/>
          <w:sz w:val="16"/>
        </w:rPr>
        <w:t>to</w:t>
      </w:r>
      <w:r w:rsidRPr="0097394B">
        <w:rPr>
          <w:sz w:val="16"/>
        </w:rPr>
        <w:t xml:space="preserve"> </w:t>
      </w:r>
      <w:r w:rsidRPr="0097394B">
        <w:rPr>
          <w:vanish/>
          <w:sz w:val="16"/>
        </w:rPr>
        <w:t>Kant’s</w:t>
      </w:r>
      <w:r w:rsidRPr="0097394B">
        <w:rPr>
          <w:sz w:val="16"/>
        </w:rPr>
        <w:t xml:space="preserve"> </w:t>
      </w:r>
      <w:r w:rsidRPr="0097394B">
        <w:rPr>
          <w:vanish/>
          <w:sz w:val="16"/>
        </w:rPr>
        <w:t>individualism,</w:t>
      </w:r>
      <w:r w:rsidRPr="0097394B">
        <w:rPr>
          <w:sz w:val="16"/>
        </w:rPr>
        <w:t xml:space="preserve"> </w:t>
      </w:r>
      <w:r w:rsidRPr="0097394B">
        <w:rPr>
          <w:vanish/>
          <w:sz w:val="16"/>
        </w:rPr>
        <w:t>people</w:t>
      </w:r>
      <w:r w:rsidRPr="0097394B">
        <w:rPr>
          <w:sz w:val="16"/>
        </w:rPr>
        <w:t xml:space="preserve"> </w:t>
      </w:r>
      <w:r w:rsidRPr="0097394B">
        <w:rPr>
          <w:vanish/>
          <w:sz w:val="16"/>
        </w:rPr>
        <w:t>are</w:t>
      </w:r>
      <w:r w:rsidRPr="0097394B">
        <w:rPr>
          <w:sz w:val="16"/>
        </w:rPr>
        <w:t xml:space="preserve"> </w:t>
      </w:r>
      <w:r w:rsidRPr="0097394B">
        <w:rPr>
          <w:vanish/>
          <w:sz w:val="16"/>
        </w:rPr>
        <w:t>not</w:t>
      </w:r>
      <w:r w:rsidRPr="0097394B">
        <w:rPr>
          <w:sz w:val="16"/>
        </w:rPr>
        <w:t xml:space="preserve"> </w:t>
      </w:r>
      <w:r w:rsidRPr="0097394B">
        <w:rPr>
          <w:vanish/>
          <w:sz w:val="16"/>
        </w:rPr>
        <w:t>considered</w:t>
      </w:r>
      <w:r w:rsidRPr="0097394B">
        <w:rPr>
          <w:sz w:val="16"/>
        </w:rPr>
        <w:t xml:space="preserve"> </w:t>
      </w:r>
      <w:r w:rsidRPr="0097394B">
        <w:rPr>
          <w:vanish/>
          <w:sz w:val="16"/>
        </w:rPr>
        <w:t>a</w:t>
      </w:r>
      <w:r w:rsidRPr="0097394B">
        <w:rPr>
          <w:sz w:val="16"/>
        </w:rPr>
        <w:t xml:space="preserve"> </w:t>
      </w:r>
      <w:r w:rsidRPr="0097394B">
        <w:rPr>
          <w:vanish/>
          <w:sz w:val="16"/>
        </w:rPr>
        <w:t>means</w:t>
      </w:r>
      <w:r w:rsidRPr="0097394B">
        <w:rPr>
          <w:sz w:val="16"/>
        </w:rPr>
        <w:t xml:space="preserve"> </w:t>
      </w:r>
      <w:r w:rsidRPr="0097394B">
        <w:rPr>
          <w:vanish/>
          <w:sz w:val="16"/>
        </w:rPr>
        <w:t>to</w:t>
      </w:r>
      <w:r w:rsidRPr="0097394B">
        <w:rPr>
          <w:sz w:val="16"/>
        </w:rPr>
        <w:t xml:space="preserve"> </w:t>
      </w:r>
      <w:r w:rsidRPr="0097394B">
        <w:rPr>
          <w:vanish/>
          <w:sz w:val="16"/>
        </w:rPr>
        <w:t>an</w:t>
      </w:r>
      <w:r w:rsidRPr="0097394B">
        <w:rPr>
          <w:sz w:val="16"/>
        </w:rPr>
        <w:t xml:space="preserve"> </w:t>
      </w:r>
      <w:r w:rsidRPr="0097394B">
        <w:rPr>
          <w:vanish/>
          <w:sz w:val="16"/>
        </w:rPr>
        <w:t>end.</w:t>
      </w:r>
      <w:r w:rsidRPr="0097394B">
        <w:rPr>
          <w:sz w:val="16"/>
        </w:rPr>
        <w:t xml:space="preserve"> </w:t>
      </w:r>
      <w:r w:rsidRPr="0097394B">
        <w:rPr>
          <w:vanish/>
          <w:sz w:val="16"/>
        </w:rPr>
        <w:t>Electronic</w:t>
      </w:r>
      <w:r w:rsidRPr="0097394B">
        <w:rPr>
          <w:sz w:val="16"/>
        </w:rPr>
        <w:t xml:space="preserve"> </w:t>
      </w:r>
      <w:r w:rsidRPr="0097394B">
        <w:rPr>
          <w:vanish/>
          <w:sz w:val="16"/>
        </w:rPr>
        <w:t>copy</w:t>
      </w:r>
      <w:r w:rsidRPr="0097394B">
        <w:rPr>
          <w:sz w:val="16"/>
        </w:rPr>
        <w:t xml:space="preserve"> </w:t>
      </w:r>
      <w:r w:rsidRPr="0097394B">
        <w:rPr>
          <w:vanish/>
          <w:sz w:val="16"/>
        </w:rPr>
        <w:t>available</w:t>
      </w:r>
      <w:r w:rsidRPr="0097394B">
        <w:rPr>
          <w:sz w:val="16"/>
        </w:rPr>
        <w:t xml:space="preserve"> </w:t>
      </w:r>
      <w:r w:rsidRPr="0097394B">
        <w:rPr>
          <w:vanish/>
          <w:sz w:val="16"/>
        </w:rPr>
        <w:t>at:</w:t>
      </w:r>
      <w:r w:rsidRPr="0097394B">
        <w:rPr>
          <w:sz w:val="16"/>
        </w:rPr>
        <w:t xml:space="preserve"> </w:t>
      </w:r>
      <w:r w:rsidRPr="0097394B">
        <w:rPr>
          <w:vanish/>
          <w:sz w:val="16"/>
        </w:rPr>
        <w:t>https://ssrn.com/abstract=2441773</w:t>
      </w:r>
      <w:r w:rsidRPr="0097394B">
        <w:rPr>
          <w:sz w:val="16"/>
        </w:rPr>
        <w:t xml:space="preserve"> </w:t>
      </w:r>
      <w:r w:rsidRPr="0097394B">
        <w:rPr>
          <w:vanish/>
          <w:sz w:val="16"/>
        </w:rPr>
        <w:t>17</w:t>
      </w:r>
      <w:r w:rsidRPr="0097394B">
        <w:rPr>
          <w:sz w:val="16"/>
        </w:rPr>
        <w:t xml:space="preserve"> </w:t>
      </w:r>
      <w:r w:rsidRPr="0097394B">
        <w:rPr>
          <w:vanish/>
          <w:sz w:val="16"/>
        </w:rPr>
        <w:t>The</w:t>
      </w:r>
      <w:r w:rsidRPr="0097394B">
        <w:rPr>
          <w:sz w:val="16"/>
        </w:rPr>
        <w:t xml:space="preserve"> </w:t>
      </w:r>
      <w:r w:rsidRPr="0097394B">
        <w:rPr>
          <w:vanish/>
          <w:sz w:val="16"/>
        </w:rPr>
        <w:t>problem</w:t>
      </w:r>
      <w:r w:rsidRPr="0097394B">
        <w:rPr>
          <w:sz w:val="16"/>
        </w:rPr>
        <w:t xml:space="preserve"> </w:t>
      </w:r>
      <w:r w:rsidRPr="0097394B">
        <w:rPr>
          <w:vanish/>
          <w:sz w:val="16"/>
        </w:rPr>
        <w:t>is</w:t>
      </w:r>
      <w:r w:rsidRPr="0097394B">
        <w:rPr>
          <w:sz w:val="16"/>
        </w:rPr>
        <w:t xml:space="preserve"> </w:t>
      </w:r>
      <w:r w:rsidRPr="0097394B">
        <w:rPr>
          <w:vanish/>
          <w:sz w:val="16"/>
        </w:rPr>
        <w:t>not</w:t>
      </w:r>
      <w:r w:rsidRPr="0097394B">
        <w:rPr>
          <w:sz w:val="16"/>
        </w:rPr>
        <w:t xml:space="preserve"> </w:t>
      </w:r>
      <w:r w:rsidRPr="0097394B">
        <w:rPr>
          <w:vanish/>
          <w:sz w:val="16"/>
        </w:rPr>
        <w:t>liberalism</w:t>
      </w:r>
      <w:r w:rsidRPr="0097394B">
        <w:rPr>
          <w:sz w:val="16"/>
        </w:rPr>
        <w:t xml:space="preserve"> </w:t>
      </w:r>
      <w:r w:rsidRPr="0097394B">
        <w:rPr>
          <w:vanish/>
          <w:sz w:val="16"/>
        </w:rPr>
        <w:t>per</w:t>
      </w:r>
      <w:r w:rsidRPr="0097394B">
        <w:rPr>
          <w:sz w:val="16"/>
        </w:rPr>
        <w:t xml:space="preserve"> </w:t>
      </w:r>
      <w:r w:rsidRPr="0097394B">
        <w:rPr>
          <w:vanish/>
          <w:sz w:val="16"/>
        </w:rPr>
        <w:t>se.85</w:t>
      </w:r>
      <w:r w:rsidRPr="0097394B">
        <w:rPr>
          <w:sz w:val="16"/>
        </w:rPr>
        <w:t xml:space="preserve"> </w:t>
      </w:r>
      <w:r w:rsidRPr="0097394B">
        <w:rPr>
          <w:vanish/>
          <w:sz w:val="16"/>
        </w:rPr>
        <w:t>A</w:t>
      </w:r>
      <w:r w:rsidRPr="0097394B">
        <w:rPr>
          <w:sz w:val="16"/>
        </w:rPr>
        <w:t xml:space="preserve"> </w:t>
      </w:r>
      <w:r w:rsidRPr="0097394B">
        <w:rPr>
          <w:vanish/>
          <w:sz w:val="16"/>
        </w:rPr>
        <w:t>strict</w:t>
      </w:r>
      <w:r w:rsidRPr="0097394B">
        <w:rPr>
          <w:sz w:val="16"/>
        </w:rPr>
        <w:t xml:space="preserve"> </w:t>
      </w:r>
      <w:r w:rsidRPr="0097394B">
        <w:rPr>
          <w:vanish/>
          <w:sz w:val="16"/>
        </w:rPr>
        <w:t>republicanism,</w:t>
      </w:r>
      <w:r w:rsidRPr="0097394B">
        <w:rPr>
          <w:sz w:val="16"/>
        </w:rPr>
        <w:t xml:space="preserve"> </w:t>
      </w:r>
      <w:r w:rsidRPr="0097394B">
        <w:rPr>
          <w:vanish/>
          <w:sz w:val="16"/>
        </w:rPr>
        <w:t>as</w:t>
      </w:r>
      <w:r w:rsidRPr="0097394B">
        <w:rPr>
          <w:sz w:val="16"/>
        </w:rPr>
        <w:t xml:space="preserve"> </w:t>
      </w:r>
      <w:r w:rsidRPr="0097394B">
        <w:rPr>
          <w:vanish/>
          <w:sz w:val="16"/>
        </w:rPr>
        <w:t>in</w:t>
      </w:r>
      <w:r w:rsidRPr="0097394B">
        <w:rPr>
          <w:sz w:val="16"/>
        </w:rPr>
        <w:t xml:space="preserve"> </w:t>
      </w:r>
      <w:r w:rsidRPr="0097394B">
        <w:rPr>
          <w:vanish/>
          <w:sz w:val="16"/>
        </w:rPr>
        <w:t>state</w:t>
      </w:r>
      <w:r w:rsidRPr="0097394B">
        <w:rPr>
          <w:sz w:val="16"/>
        </w:rPr>
        <w:t xml:space="preserve"> </w:t>
      </w:r>
      <w:r w:rsidRPr="0097394B">
        <w:rPr>
          <w:vanish/>
          <w:sz w:val="16"/>
        </w:rPr>
        <w:t>Communism,</w:t>
      </w:r>
      <w:r w:rsidRPr="0097394B">
        <w:rPr>
          <w:sz w:val="16"/>
        </w:rPr>
        <w:t xml:space="preserve"> </w:t>
      </w:r>
      <w:r w:rsidRPr="0097394B">
        <w:rPr>
          <w:vanish/>
          <w:sz w:val="16"/>
        </w:rPr>
        <w:t>was</w:t>
      </w:r>
      <w:r w:rsidRPr="0097394B">
        <w:rPr>
          <w:sz w:val="16"/>
        </w:rPr>
        <w:t xml:space="preserve"> </w:t>
      </w:r>
      <w:r w:rsidRPr="0097394B">
        <w:rPr>
          <w:vanish/>
          <w:sz w:val="16"/>
        </w:rPr>
        <w:t>as</w:t>
      </w:r>
      <w:r w:rsidRPr="0097394B">
        <w:rPr>
          <w:sz w:val="16"/>
        </w:rPr>
        <w:t xml:space="preserve"> </w:t>
      </w:r>
      <w:r w:rsidRPr="0097394B">
        <w:rPr>
          <w:vanish/>
          <w:sz w:val="16"/>
        </w:rPr>
        <w:t>dysfunctional</w:t>
      </w:r>
      <w:r w:rsidRPr="0097394B">
        <w:rPr>
          <w:sz w:val="16"/>
        </w:rPr>
        <w:t xml:space="preserve"> </w:t>
      </w:r>
      <w:r w:rsidRPr="0097394B">
        <w:rPr>
          <w:vanish/>
          <w:sz w:val="16"/>
        </w:rPr>
        <w:t>as</w:t>
      </w:r>
      <w:r w:rsidRPr="0097394B">
        <w:rPr>
          <w:sz w:val="16"/>
        </w:rPr>
        <w:t xml:space="preserve"> </w:t>
      </w:r>
      <w:r w:rsidRPr="0097394B">
        <w:rPr>
          <w:vanish/>
          <w:sz w:val="16"/>
        </w:rPr>
        <w:t>the</w:t>
      </w:r>
      <w:r w:rsidRPr="0097394B">
        <w:rPr>
          <w:sz w:val="16"/>
        </w:rPr>
        <w:t xml:space="preserve"> </w:t>
      </w:r>
      <w:r w:rsidRPr="0097394B">
        <w:rPr>
          <w:vanish/>
          <w:sz w:val="16"/>
        </w:rPr>
        <w:t>Lochner</w:t>
      </w:r>
      <w:r w:rsidRPr="0097394B">
        <w:rPr>
          <w:sz w:val="16"/>
        </w:rPr>
        <w:t xml:space="preserve"> </w:t>
      </w:r>
      <w:r w:rsidRPr="0097394B">
        <w:rPr>
          <w:vanish/>
          <w:sz w:val="16"/>
        </w:rPr>
        <w:t>era’s</w:t>
      </w:r>
      <w:r w:rsidRPr="0097394B">
        <w:rPr>
          <w:sz w:val="16"/>
        </w:rPr>
        <w:t xml:space="preserve"> </w:t>
      </w:r>
      <w:r w:rsidRPr="0097394B">
        <w:rPr>
          <w:vanish/>
          <w:sz w:val="16"/>
        </w:rPr>
        <w:t>liberalism—both</w:t>
      </w:r>
      <w:r w:rsidRPr="0097394B">
        <w:rPr>
          <w:sz w:val="16"/>
        </w:rPr>
        <w:t xml:space="preserve"> </w:t>
      </w:r>
      <w:r w:rsidRPr="0097394B">
        <w:rPr>
          <w:vanish/>
          <w:sz w:val="16"/>
        </w:rPr>
        <w:t>lasted</w:t>
      </w:r>
      <w:r w:rsidRPr="0097394B">
        <w:rPr>
          <w:sz w:val="16"/>
        </w:rPr>
        <w:t xml:space="preserve"> </w:t>
      </w:r>
      <w:r w:rsidRPr="0097394B">
        <w:rPr>
          <w:vanish/>
          <w:sz w:val="16"/>
        </w:rPr>
        <w:t>less</w:t>
      </w:r>
      <w:r w:rsidRPr="0097394B">
        <w:rPr>
          <w:sz w:val="16"/>
        </w:rPr>
        <w:t xml:space="preserve"> </w:t>
      </w:r>
      <w:r w:rsidRPr="0097394B">
        <w:rPr>
          <w:vanish/>
          <w:sz w:val="16"/>
        </w:rPr>
        <w:t>than</w:t>
      </w:r>
      <w:r w:rsidRPr="0097394B">
        <w:rPr>
          <w:sz w:val="16"/>
        </w:rPr>
        <w:t xml:space="preserve"> </w:t>
      </w:r>
      <w:r w:rsidRPr="0097394B">
        <w:rPr>
          <w:vanish/>
          <w:sz w:val="16"/>
        </w:rPr>
        <w:t>50</w:t>
      </w:r>
      <w:r w:rsidRPr="0097394B">
        <w:rPr>
          <w:sz w:val="16"/>
        </w:rPr>
        <w:t xml:space="preserve"> </w:t>
      </w:r>
      <w:r w:rsidRPr="0097394B">
        <w:rPr>
          <w:vanish/>
          <w:sz w:val="16"/>
        </w:rPr>
        <w:t>years.</w:t>
      </w:r>
      <w:r w:rsidRPr="0097394B">
        <w:rPr>
          <w:sz w:val="16"/>
        </w:rPr>
        <w:t xml:space="preserve"> </w:t>
      </w:r>
      <w:r w:rsidRPr="0097394B">
        <w:rPr>
          <w:vanish/>
          <w:sz w:val="16"/>
        </w:rPr>
        <w:t>Whereas</w:t>
      </w:r>
      <w:r w:rsidRPr="0097394B">
        <w:rPr>
          <w:sz w:val="16"/>
        </w:rPr>
        <w:t xml:space="preserve"> </w:t>
      </w:r>
      <w:r w:rsidRPr="0097394B">
        <w:rPr>
          <w:vanish/>
          <w:sz w:val="16"/>
        </w:rPr>
        <w:t>capitalism</w:t>
      </w:r>
      <w:r w:rsidRPr="0097394B">
        <w:rPr>
          <w:sz w:val="16"/>
        </w:rPr>
        <w:t xml:space="preserve"> </w:t>
      </w:r>
      <w:r w:rsidRPr="0097394B">
        <w:rPr>
          <w:vanish/>
          <w:sz w:val="16"/>
        </w:rPr>
        <w:t>overemphasized</w:t>
      </w:r>
      <w:r w:rsidRPr="0097394B">
        <w:rPr>
          <w:sz w:val="16"/>
        </w:rPr>
        <w:t xml:space="preserve"> </w:t>
      </w:r>
      <w:r w:rsidRPr="0097394B">
        <w:rPr>
          <w:vanish/>
          <w:sz w:val="16"/>
        </w:rPr>
        <w:t>the</w:t>
      </w:r>
      <w:r w:rsidRPr="0097394B">
        <w:rPr>
          <w:sz w:val="16"/>
        </w:rPr>
        <w:t xml:space="preserve"> </w:t>
      </w:r>
      <w:r w:rsidRPr="0097394B">
        <w:rPr>
          <w:vanish/>
          <w:sz w:val="16"/>
        </w:rPr>
        <w:t>individual,</w:t>
      </w:r>
      <w:r w:rsidRPr="0097394B">
        <w:rPr>
          <w:sz w:val="16"/>
        </w:rPr>
        <w:t xml:space="preserve"> </w:t>
      </w:r>
      <w:r w:rsidRPr="0097394B">
        <w:rPr>
          <w:vanish/>
          <w:sz w:val="16"/>
        </w:rPr>
        <w:t>Communism</w:t>
      </w:r>
      <w:r w:rsidRPr="0097394B">
        <w:rPr>
          <w:sz w:val="16"/>
        </w:rPr>
        <w:t xml:space="preserve"> </w:t>
      </w:r>
      <w:r w:rsidRPr="0097394B">
        <w:rPr>
          <w:vanish/>
          <w:sz w:val="16"/>
        </w:rPr>
        <w:t>overplayed</w:t>
      </w:r>
      <w:r w:rsidRPr="0097394B">
        <w:rPr>
          <w:sz w:val="16"/>
        </w:rPr>
        <w:t xml:space="preserve"> </w:t>
      </w:r>
      <w:r w:rsidRPr="0097394B">
        <w:rPr>
          <w:vanish/>
          <w:sz w:val="16"/>
        </w:rPr>
        <w:t>the</w:t>
      </w:r>
      <w:r w:rsidRPr="0097394B">
        <w:rPr>
          <w:sz w:val="16"/>
        </w:rPr>
        <w:t xml:space="preserve"> </w:t>
      </w:r>
      <w:r w:rsidRPr="0097394B">
        <w:rPr>
          <w:vanish/>
          <w:sz w:val="16"/>
        </w:rPr>
        <w:t>communal.</w:t>
      </w:r>
      <w:r w:rsidRPr="0097394B">
        <w:rPr>
          <w:sz w:val="16"/>
        </w:rPr>
        <w:t xml:space="preserve"> </w:t>
      </w:r>
      <w:r w:rsidRPr="0097394B">
        <w:rPr>
          <w:vanish/>
          <w:sz w:val="16"/>
        </w:rPr>
        <w:t>Without</w:t>
      </w:r>
      <w:r w:rsidRPr="0097394B">
        <w:rPr>
          <w:sz w:val="16"/>
        </w:rPr>
        <w:t xml:space="preserve"> </w:t>
      </w:r>
      <w:r w:rsidRPr="0097394B">
        <w:rPr>
          <w:vanish/>
          <w:sz w:val="16"/>
        </w:rPr>
        <w:t>a</w:t>
      </w:r>
      <w:r w:rsidRPr="0097394B">
        <w:rPr>
          <w:sz w:val="16"/>
        </w:rPr>
        <w:t xml:space="preserve"> </w:t>
      </w:r>
      <w:r w:rsidRPr="0097394B">
        <w:rPr>
          <w:vanish/>
          <w:sz w:val="16"/>
        </w:rPr>
        <w:t>genuine</w:t>
      </w:r>
      <w:r w:rsidRPr="0097394B">
        <w:rPr>
          <w:sz w:val="16"/>
        </w:rPr>
        <w:t xml:space="preserve"> </w:t>
      </w:r>
      <w:r w:rsidRPr="0097394B">
        <w:rPr>
          <w:vanish/>
          <w:sz w:val="16"/>
        </w:rPr>
        <w:t>connection</w:t>
      </w:r>
      <w:r w:rsidRPr="0097394B">
        <w:rPr>
          <w:sz w:val="16"/>
        </w:rPr>
        <w:t xml:space="preserve"> </w:t>
      </w:r>
      <w:r w:rsidRPr="0097394B">
        <w:rPr>
          <w:vanish/>
          <w:sz w:val="16"/>
        </w:rPr>
        <w:t>among</w:t>
      </w:r>
      <w:r w:rsidRPr="0097394B">
        <w:rPr>
          <w:sz w:val="16"/>
        </w:rPr>
        <w:t xml:space="preserve"> </w:t>
      </w:r>
      <w:r w:rsidRPr="0097394B">
        <w:rPr>
          <w:vanish/>
          <w:sz w:val="16"/>
        </w:rPr>
        <w:t>people,</w:t>
      </w:r>
      <w:r w:rsidRPr="0097394B">
        <w:rPr>
          <w:sz w:val="16"/>
        </w:rPr>
        <w:t xml:space="preserve"> </w:t>
      </w:r>
      <w:r w:rsidRPr="0097394B">
        <w:rPr>
          <w:vanish/>
          <w:sz w:val="16"/>
        </w:rPr>
        <w:t>the</w:t>
      </w:r>
      <w:r w:rsidRPr="0097394B">
        <w:rPr>
          <w:sz w:val="16"/>
        </w:rPr>
        <w:t xml:space="preserve"> </w:t>
      </w:r>
      <w:r w:rsidRPr="0097394B">
        <w:rPr>
          <w:vanish/>
          <w:sz w:val="16"/>
        </w:rPr>
        <w:t>forced</w:t>
      </w:r>
      <w:r w:rsidRPr="0097394B">
        <w:rPr>
          <w:sz w:val="16"/>
        </w:rPr>
        <w:t xml:space="preserve"> </w:t>
      </w:r>
      <w:r w:rsidRPr="0097394B">
        <w:rPr>
          <w:vanish/>
          <w:sz w:val="16"/>
        </w:rPr>
        <w:t>equality</w:t>
      </w:r>
      <w:r w:rsidRPr="0097394B">
        <w:rPr>
          <w:sz w:val="16"/>
        </w:rPr>
        <w:t xml:space="preserve"> </w:t>
      </w:r>
      <w:r w:rsidRPr="0097394B">
        <w:rPr>
          <w:vanish/>
          <w:sz w:val="16"/>
        </w:rPr>
        <w:t>saps</w:t>
      </w:r>
      <w:r w:rsidRPr="0097394B">
        <w:rPr>
          <w:sz w:val="16"/>
        </w:rPr>
        <w:t xml:space="preserve"> </w:t>
      </w:r>
      <w:r w:rsidRPr="0097394B">
        <w:rPr>
          <w:vanish/>
          <w:sz w:val="16"/>
        </w:rPr>
        <w:t>the</w:t>
      </w:r>
      <w:r w:rsidRPr="0097394B">
        <w:rPr>
          <w:sz w:val="16"/>
        </w:rPr>
        <w:t xml:space="preserve"> </w:t>
      </w:r>
      <w:r w:rsidRPr="0097394B">
        <w:rPr>
          <w:vanish/>
          <w:sz w:val="16"/>
        </w:rPr>
        <w:t>work</w:t>
      </w:r>
      <w:r w:rsidRPr="0097394B">
        <w:rPr>
          <w:sz w:val="16"/>
        </w:rPr>
        <w:t xml:space="preserve"> </w:t>
      </w:r>
      <w:r w:rsidRPr="0097394B">
        <w:rPr>
          <w:vanish/>
          <w:sz w:val="16"/>
        </w:rPr>
        <w:t>spirit</w:t>
      </w:r>
      <w:r w:rsidRPr="0097394B">
        <w:rPr>
          <w:sz w:val="16"/>
        </w:rPr>
        <w:t xml:space="preserve"> </w:t>
      </w:r>
      <w:r w:rsidRPr="0097394B">
        <w:rPr>
          <w:vanish/>
          <w:sz w:val="16"/>
        </w:rPr>
        <w:t>and</w:t>
      </w:r>
      <w:r w:rsidRPr="0097394B">
        <w:rPr>
          <w:sz w:val="16"/>
        </w:rPr>
        <w:t xml:space="preserve"> </w:t>
      </w:r>
      <w:r w:rsidRPr="0097394B">
        <w:rPr>
          <w:vanish/>
          <w:sz w:val="16"/>
        </w:rPr>
        <w:t>the</w:t>
      </w:r>
      <w:r w:rsidRPr="0097394B">
        <w:rPr>
          <w:sz w:val="16"/>
        </w:rPr>
        <w:t xml:space="preserve"> </w:t>
      </w:r>
      <w:r w:rsidRPr="0097394B">
        <w:rPr>
          <w:vanish/>
          <w:sz w:val="16"/>
        </w:rPr>
        <w:t>society</w:t>
      </w:r>
      <w:r w:rsidRPr="0097394B">
        <w:rPr>
          <w:sz w:val="16"/>
        </w:rPr>
        <w:t xml:space="preserve"> </w:t>
      </w:r>
      <w:r w:rsidRPr="0097394B">
        <w:rPr>
          <w:vanish/>
          <w:sz w:val="16"/>
        </w:rPr>
        <w:t>crumbles.</w:t>
      </w:r>
      <w:r w:rsidRPr="0097394B">
        <w:rPr>
          <w:sz w:val="16"/>
        </w:rPr>
        <w:t xml:space="preserve"> </w:t>
      </w:r>
      <w:r w:rsidRPr="0097394B">
        <w:rPr>
          <w:vanish/>
          <w:sz w:val="16"/>
        </w:rPr>
        <w:t>Nor</w:t>
      </w:r>
      <w:r w:rsidRPr="0097394B">
        <w:rPr>
          <w:sz w:val="16"/>
        </w:rPr>
        <w:t xml:space="preserve"> </w:t>
      </w:r>
      <w:r w:rsidRPr="0097394B">
        <w:rPr>
          <w:vanish/>
          <w:sz w:val="16"/>
        </w:rPr>
        <w:t>is</w:t>
      </w:r>
      <w:r w:rsidRPr="0097394B">
        <w:rPr>
          <w:sz w:val="16"/>
        </w:rPr>
        <w:t xml:space="preserve"> </w:t>
      </w:r>
      <w:r w:rsidRPr="0097394B">
        <w:rPr>
          <w:vanish/>
          <w:sz w:val="16"/>
        </w:rPr>
        <w:t>the</w:t>
      </w:r>
      <w:r w:rsidRPr="0097394B">
        <w:rPr>
          <w:sz w:val="16"/>
        </w:rPr>
        <w:t xml:space="preserve"> </w:t>
      </w:r>
      <w:r w:rsidRPr="0097394B">
        <w:rPr>
          <w:vanish/>
          <w:sz w:val="16"/>
        </w:rPr>
        <w:t>solution</w:t>
      </w:r>
      <w:r w:rsidRPr="0097394B">
        <w:rPr>
          <w:sz w:val="16"/>
        </w:rPr>
        <w:t xml:space="preserve"> </w:t>
      </w:r>
      <w:r w:rsidRPr="0097394B">
        <w:rPr>
          <w:vanish/>
          <w:sz w:val="16"/>
        </w:rPr>
        <w:t>a</w:t>
      </w:r>
      <w:r w:rsidRPr="0097394B">
        <w:rPr>
          <w:sz w:val="16"/>
        </w:rPr>
        <w:t xml:space="preserve"> </w:t>
      </w:r>
      <w:r w:rsidRPr="0097394B">
        <w:rPr>
          <w:vanish/>
          <w:sz w:val="16"/>
        </w:rPr>
        <w:t>capitalistic-socialism,</w:t>
      </w:r>
      <w:r w:rsidRPr="0097394B">
        <w:rPr>
          <w:sz w:val="16"/>
        </w:rPr>
        <w:t xml:space="preserve"> </w:t>
      </w:r>
      <w:r w:rsidRPr="0097394B">
        <w:rPr>
          <w:vanish/>
          <w:sz w:val="16"/>
        </w:rPr>
        <w:t>as</w:t>
      </w:r>
      <w:r w:rsidRPr="0097394B">
        <w:rPr>
          <w:sz w:val="16"/>
        </w:rPr>
        <w:t xml:space="preserve"> </w:t>
      </w:r>
      <w:r w:rsidRPr="0097394B">
        <w:rPr>
          <w:vanish/>
          <w:sz w:val="16"/>
        </w:rPr>
        <w:t>in</w:t>
      </w:r>
      <w:r w:rsidRPr="0097394B">
        <w:rPr>
          <w:sz w:val="16"/>
        </w:rPr>
        <w:t xml:space="preserve"> </w:t>
      </w:r>
      <w:r w:rsidRPr="0097394B">
        <w:rPr>
          <w:vanish/>
          <w:sz w:val="16"/>
        </w:rPr>
        <w:t>modern</w:t>
      </w:r>
      <w:r w:rsidRPr="0097394B">
        <w:rPr>
          <w:sz w:val="16"/>
        </w:rPr>
        <w:t xml:space="preserve"> </w:t>
      </w:r>
      <w:r w:rsidRPr="0097394B">
        <w:rPr>
          <w:vanish/>
          <w:sz w:val="16"/>
        </w:rPr>
        <w:t>China—in</w:t>
      </w:r>
      <w:r w:rsidRPr="0097394B">
        <w:rPr>
          <w:sz w:val="16"/>
        </w:rPr>
        <w:t xml:space="preserve"> </w:t>
      </w:r>
      <w:r w:rsidRPr="0097394B">
        <w:rPr>
          <w:vanish/>
          <w:sz w:val="16"/>
        </w:rPr>
        <w:t>contrast</w:t>
      </w:r>
      <w:r w:rsidRPr="0097394B">
        <w:rPr>
          <w:sz w:val="16"/>
        </w:rPr>
        <w:t xml:space="preserve"> </w:t>
      </w:r>
      <w:r w:rsidRPr="0097394B">
        <w:rPr>
          <w:vanish/>
          <w:sz w:val="16"/>
        </w:rPr>
        <w:t>with</w:t>
      </w:r>
      <w:r w:rsidRPr="0097394B">
        <w:rPr>
          <w:sz w:val="16"/>
        </w:rPr>
        <w:t xml:space="preserve"> </w:t>
      </w:r>
      <w:r w:rsidRPr="0097394B">
        <w:rPr>
          <w:vanish/>
          <w:sz w:val="16"/>
        </w:rPr>
        <w:t>the</w:t>
      </w:r>
      <w:r w:rsidRPr="0097394B">
        <w:rPr>
          <w:sz w:val="16"/>
        </w:rPr>
        <w:t xml:space="preserve"> </w:t>
      </w:r>
      <w:r w:rsidRPr="0097394B">
        <w:rPr>
          <w:vanish/>
          <w:sz w:val="16"/>
        </w:rPr>
        <w:t>socialisticcapitalism</w:t>
      </w:r>
      <w:r w:rsidRPr="0097394B">
        <w:rPr>
          <w:sz w:val="16"/>
        </w:rPr>
        <w:t xml:space="preserve"> </w:t>
      </w:r>
      <w:r w:rsidRPr="0097394B">
        <w:rPr>
          <w:vanish/>
          <w:sz w:val="16"/>
        </w:rPr>
        <w:t>found</w:t>
      </w:r>
      <w:r w:rsidRPr="0097394B">
        <w:rPr>
          <w:sz w:val="16"/>
        </w:rPr>
        <w:t xml:space="preserve"> </w:t>
      </w:r>
      <w:r w:rsidRPr="0097394B">
        <w:rPr>
          <w:vanish/>
          <w:sz w:val="16"/>
        </w:rPr>
        <w:t>in</w:t>
      </w:r>
      <w:r w:rsidRPr="0097394B">
        <w:rPr>
          <w:sz w:val="16"/>
        </w:rPr>
        <w:t xml:space="preserve"> </w:t>
      </w:r>
      <w:r w:rsidRPr="0097394B">
        <w:rPr>
          <w:vanish/>
          <w:sz w:val="16"/>
        </w:rPr>
        <w:t>America.</w:t>
      </w:r>
      <w:r w:rsidRPr="0097394B">
        <w:rPr>
          <w:sz w:val="16"/>
        </w:rPr>
        <w:t xml:space="preserve"> </w:t>
      </w:r>
      <w:r w:rsidRPr="0097394B">
        <w:rPr>
          <w:rStyle w:val="Emphasis"/>
          <w:highlight w:val="cyan"/>
        </w:rPr>
        <w:t>Emphasizing socialist principles without a deeper connection among the people also only perpetuates a wayward system.</w:t>
      </w:r>
      <w:r w:rsidRPr="0097394B">
        <w:rPr>
          <w:sz w:val="16"/>
        </w:rPr>
        <w:t xml:space="preserve"> </w:t>
      </w:r>
      <w:r w:rsidRPr="0097394B">
        <w:rPr>
          <w:vanish/>
          <w:sz w:val="16"/>
        </w:rPr>
        <w:t>The</w:t>
      </w:r>
      <w:r w:rsidRPr="0097394B">
        <w:rPr>
          <w:sz w:val="16"/>
        </w:rPr>
        <w:t xml:space="preserve"> </w:t>
      </w:r>
      <w:r w:rsidRPr="0097394B">
        <w:rPr>
          <w:vanish/>
          <w:sz w:val="16"/>
        </w:rPr>
        <w:t>two</w:t>
      </w:r>
      <w:r w:rsidRPr="0097394B">
        <w:rPr>
          <w:sz w:val="16"/>
        </w:rPr>
        <w:t xml:space="preserve"> </w:t>
      </w:r>
      <w:r w:rsidRPr="0097394B">
        <w:rPr>
          <w:vanish/>
          <w:sz w:val="16"/>
        </w:rPr>
        <w:t>sets</w:t>
      </w:r>
      <w:r w:rsidRPr="0097394B">
        <w:rPr>
          <w:sz w:val="16"/>
        </w:rPr>
        <w:t xml:space="preserve"> </w:t>
      </w:r>
      <w:r w:rsidRPr="0097394B">
        <w:rPr>
          <w:vanish/>
          <w:sz w:val="16"/>
        </w:rPr>
        <w:t>of</w:t>
      </w:r>
      <w:r w:rsidRPr="0097394B">
        <w:rPr>
          <w:sz w:val="16"/>
        </w:rPr>
        <w:t xml:space="preserve"> </w:t>
      </w:r>
      <w:r w:rsidRPr="0097394B">
        <w:rPr>
          <w:vanish/>
          <w:sz w:val="16"/>
        </w:rPr>
        <w:t>social</w:t>
      </w:r>
      <w:r w:rsidRPr="0097394B">
        <w:rPr>
          <w:sz w:val="16"/>
        </w:rPr>
        <w:t xml:space="preserve"> </w:t>
      </w:r>
      <w:r w:rsidRPr="0097394B">
        <w:rPr>
          <w:vanish/>
          <w:sz w:val="16"/>
        </w:rPr>
        <w:t>norms</w:t>
      </w:r>
      <w:r w:rsidRPr="0097394B">
        <w:rPr>
          <w:sz w:val="16"/>
        </w:rPr>
        <w:t xml:space="preserve"> </w:t>
      </w:r>
      <w:r w:rsidRPr="0097394B">
        <w:rPr>
          <w:vanish/>
          <w:sz w:val="16"/>
        </w:rPr>
        <w:t>may</w:t>
      </w:r>
      <w:r w:rsidRPr="0097394B">
        <w:rPr>
          <w:sz w:val="16"/>
        </w:rPr>
        <w:t xml:space="preserve"> </w:t>
      </w:r>
      <w:r w:rsidRPr="0097394B">
        <w:rPr>
          <w:vanish/>
          <w:sz w:val="16"/>
        </w:rPr>
        <w:t>differ,</w:t>
      </w:r>
      <w:r w:rsidRPr="0097394B">
        <w:rPr>
          <w:sz w:val="16"/>
        </w:rPr>
        <w:t xml:space="preserve"> </w:t>
      </w:r>
      <w:r w:rsidRPr="0097394B">
        <w:rPr>
          <w:vanish/>
          <w:sz w:val="16"/>
        </w:rPr>
        <w:t>but</w:t>
      </w:r>
      <w:r w:rsidRPr="0097394B">
        <w:rPr>
          <w:sz w:val="16"/>
        </w:rPr>
        <w:t xml:space="preserve"> </w:t>
      </w:r>
      <w:r w:rsidRPr="0097394B">
        <w:rPr>
          <w:vanish/>
          <w:sz w:val="16"/>
        </w:rPr>
        <w:t>the</w:t>
      </w:r>
      <w:r w:rsidRPr="0097394B">
        <w:rPr>
          <w:sz w:val="16"/>
        </w:rPr>
        <w:t xml:space="preserve"> </w:t>
      </w:r>
      <w:r w:rsidRPr="0097394B">
        <w:rPr>
          <w:vanish/>
          <w:sz w:val="16"/>
        </w:rPr>
        <w:t>underlying</w:t>
      </w:r>
      <w:r w:rsidRPr="0097394B">
        <w:rPr>
          <w:sz w:val="16"/>
        </w:rPr>
        <w:t xml:space="preserve"> </w:t>
      </w:r>
      <w:r w:rsidRPr="0097394B">
        <w:rPr>
          <w:vanish/>
          <w:sz w:val="16"/>
        </w:rPr>
        <w:t>problem</w:t>
      </w:r>
      <w:r w:rsidRPr="0097394B">
        <w:rPr>
          <w:sz w:val="16"/>
        </w:rPr>
        <w:t xml:space="preserve"> </w:t>
      </w:r>
      <w:r w:rsidRPr="0097394B">
        <w:rPr>
          <w:vanish/>
          <w:sz w:val="16"/>
        </w:rPr>
        <w:t>is</w:t>
      </w:r>
      <w:r w:rsidRPr="0097394B">
        <w:rPr>
          <w:sz w:val="16"/>
        </w:rPr>
        <w:t xml:space="preserve"> </w:t>
      </w:r>
      <w:r w:rsidRPr="0097394B">
        <w:rPr>
          <w:vanish/>
          <w:sz w:val="16"/>
        </w:rPr>
        <w:t>the</w:t>
      </w:r>
      <w:r w:rsidRPr="0097394B">
        <w:rPr>
          <w:sz w:val="16"/>
        </w:rPr>
        <w:t xml:space="preserve"> </w:t>
      </w:r>
      <w:r w:rsidRPr="0097394B">
        <w:rPr>
          <w:vanish/>
          <w:sz w:val="16"/>
        </w:rPr>
        <w:t>same.</w:t>
      </w:r>
      <w:r w:rsidRPr="0097394B">
        <w:rPr>
          <w:sz w:val="16"/>
        </w:rPr>
        <w:t xml:space="preserve"> </w:t>
      </w:r>
      <w:r w:rsidRPr="0097394B">
        <w:rPr>
          <w:vanish/>
          <w:sz w:val="16"/>
        </w:rPr>
        <w:t>To</w:t>
      </w:r>
      <w:r w:rsidRPr="0097394B">
        <w:rPr>
          <w:sz w:val="16"/>
        </w:rPr>
        <w:t xml:space="preserve"> </w:t>
      </w:r>
      <w:r w:rsidRPr="0097394B">
        <w:rPr>
          <w:vanish/>
          <w:sz w:val="16"/>
        </w:rPr>
        <w:t>foster</w:t>
      </w:r>
      <w:r w:rsidRPr="0097394B">
        <w:rPr>
          <w:sz w:val="16"/>
        </w:rPr>
        <w:t xml:space="preserve"> </w:t>
      </w:r>
      <w:r w:rsidRPr="0097394B">
        <w:rPr>
          <w:vanish/>
          <w:sz w:val="16"/>
        </w:rPr>
        <w:t>or</w:t>
      </w:r>
      <w:r w:rsidRPr="0097394B">
        <w:rPr>
          <w:sz w:val="16"/>
        </w:rPr>
        <w:t xml:space="preserve"> </w:t>
      </w:r>
      <w:r w:rsidRPr="0097394B">
        <w:rPr>
          <w:vanish/>
          <w:sz w:val="16"/>
        </w:rPr>
        <w:t>preserve</w:t>
      </w:r>
      <w:r w:rsidRPr="0097394B">
        <w:rPr>
          <w:sz w:val="16"/>
        </w:rPr>
        <w:t xml:space="preserve"> </w:t>
      </w:r>
      <w:r w:rsidRPr="0097394B">
        <w:rPr>
          <w:vanish/>
          <w:sz w:val="16"/>
        </w:rPr>
        <w:t>this</w:t>
      </w:r>
      <w:r w:rsidRPr="0097394B">
        <w:rPr>
          <w:sz w:val="16"/>
        </w:rPr>
        <w:t xml:space="preserve"> </w:t>
      </w:r>
      <w:r w:rsidRPr="0097394B">
        <w:rPr>
          <w:vanish/>
          <w:sz w:val="16"/>
        </w:rPr>
        <w:t>consciousness,</w:t>
      </w:r>
      <w:r w:rsidRPr="0097394B">
        <w:rPr>
          <w:sz w:val="16"/>
        </w:rPr>
        <w:t xml:space="preserve"> </w:t>
      </w:r>
      <w:r w:rsidRPr="0097394B">
        <w:rPr>
          <w:vanish/>
          <w:sz w:val="16"/>
        </w:rPr>
        <w:t>the</w:t>
      </w:r>
      <w:r w:rsidRPr="0097394B">
        <w:rPr>
          <w:sz w:val="16"/>
        </w:rPr>
        <w:t xml:space="preserve"> </w:t>
      </w:r>
      <w:r w:rsidRPr="0097394B">
        <w:rPr>
          <w:vanish/>
          <w:sz w:val="16"/>
        </w:rPr>
        <w:t>law</w:t>
      </w:r>
      <w:r w:rsidRPr="0097394B">
        <w:rPr>
          <w:sz w:val="16"/>
        </w:rPr>
        <w:t xml:space="preserve"> </w:t>
      </w:r>
      <w:r w:rsidRPr="0097394B">
        <w:rPr>
          <w:vanish/>
          <w:sz w:val="16"/>
        </w:rPr>
        <w:t>needs</w:t>
      </w:r>
      <w:r w:rsidRPr="0097394B">
        <w:rPr>
          <w:sz w:val="16"/>
        </w:rPr>
        <w:t xml:space="preserve"> </w:t>
      </w:r>
      <w:r w:rsidRPr="0097394B">
        <w:rPr>
          <w:vanish/>
          <w:sz w:val="16"/>
        </w:rPr>
        <w:t>to</w:t>
      </w:r>
      <w:r w:rsidRPr="0097394B">
        <w:rPr>
          <w:sz w:val="16"/>
        </w:rPr>
        <w:t xml:space="preserve"> </w:t>
      </w:r>
      <w:r w:rsidRPr="0097394B">
        <w:rPr>
          <w:vanish/>
          <w:sz w:val="16"/>
        </w:rPr>
        <w:t>structure</w:t>
      </w:r>
      <w:r w:rsidRPr="0097394B">
        <w:rPr>
          <w:sz w:val="16"/>
        </w:rPr>
        <w:t xml:space="preserve"> </w:t>
      </w:r>
      <w:r w:rsidRPr="0097394B">
        <w:rPr>
          <w:vanish/>
          <w:sz w:val="16"/>
        </w:rPr>
        <w:t>social</w:t>
      </w:r>
      <w:r w:rsidRPr="0097394B">
        <w:rPr>
          <w:sz w:val="16"/>
        </w:rPr>
        <w:t xml:space="preserve"> </w:t>
      </w:r>
      <w:r w:rsidRPr="0097394B">
        <w:rPr>
          <w:vanish/>
          <w:sz w:val="16"/>
        </w:rPr>
        <w:t>institutions</w:t>
      </w:r>
      <w:r w:rsidRPr="0097394B">
        <w:rPr>
          <w:sz w:val="16"/>
        </w:rPr>
        <w:t xml:space="preserve"> </w:t>
      </w:r>
      <w:r w:rsidRPr="0097394B">
        <w:rPr>
          <w:vanish/>
          <w:sz w:val="16"/>
        </w:rPr>
        <w:t>and</w:t>
      </w:r>
      <w:r w:rsidRPr="0097394B">
        <w:rPr>
          <w:sz w:val="16"/>
        </w:rPr>
        <w:t xml:space="preserve"> </w:t>
      </w:r>
      <w:r w:rsidRPr="0097394B">
        <w:rPr>
          <w:vanish/>
          <w:sz w:val="16"/>
        </w:rPr>
        <w:t>decide</w:t>
      </w:r>
      <w:r w:rsidRPr="0097394B">
        <w:rPr>
          <w:sz w:val="16"/>
        </w:rPr>
        <w:t xml:space="preserve"> </w:t>
      </w:r>
      <w:r w:rsidRPr="0097394B">
        <w:rPr>
          <w:vanish/>
          <w:sz w:val="16"/>
        </w:rPr>
        <w:t>legal</w:t>
      </w:r>
      <w:r w:rsidRPr="0097394B">
        <w:rPr>
          <w:sz w:val="16"/>
        </w:rPr>
        <w:t xml:space="preserve"> </w:t>
      </w:r>
      <w:r w:rsidRPr="0097394B">
        <w:rPr>
          <w:vanish/>
          <w:sz w:val="16"/>
        </w:rPr>
        <w:t>disputes</w:t>
      </w:r>
      <w:r w:rsidRPr="0097394B">
        <w:rPr>
          <w:sz w:val="16"/>
        </w:rPr>
        <w:t xml:space="preserve"> </w:t>
      </w:r>
      <w:r w:rsidRPr="0097394B">
        <w:rPr>
          <w:vanish/>
          <w:sz w:val="16"/>
        </w:rPr>
        <w:t>in</w:t>
      </w:r>
      <w:r w:rsidRPr="0097394B">
        <w:rPr>
          <w:sz w:val="16"/>
        </w:rPr>
        <w:t xml:space="preserve"> </w:t>
      </w:r>
      <w:r w:rsidRPr="0097394B">
        <w:rPr>
          <w:vanish/>
          <w:sz w:val="16"/>
        </w:rPr>
        <w:t>ways</w:t>
      </w:r>
      <w:r w:rsidRPr="0097394B">
        <w:rPr>
          <w:sz w:val="16"/>
        </w:rPr>
        <w:t xml:space="preserve"> </w:t>
      </w:r>
      <w:r w:rsidRPr="0097394B">
        <w:rPr>
          <w:vanish/>
          <w:sz w:val="16"/>
        </w:rPr>
        <w:t>that</w:t>
      </w:r>
      <w:r w:rsidRPr="0097394B">
        <w:rPr>
          <w:sz w:val="16"/>
        </w:rPr>
        <w:t xml:space="preserve"> </w:t>
      </w:r>
      <w:r w:rsidRPr="0097394B">
        <w:rPr>
          <w:vanish/>
          <w:sz w:val="16"/>
        </w:rPr>
        <w:t>facilitate</w:t>
      </w:r>
      <w:r w:rsidRPr="0097394B">
        <w:rPr>
          <w:sz w:val="16"/>
        </w:rPr>
        <w:t xml:space="preserve"> </w:t>
      </w:r>
      <w:r w:rsidRPr="0097394B">
        <w:rPr>
          <w:vanish/>
          <w:sz w:val="16"/>
        </w:rPr>
        <w:t>this</w:t>
      </w:r>
      <w:r w:rsidRPr="0097394B">
        <w:rPr>
          <w:sz w:val="16"/>
        </w:rPr>
        <w:t xml:space="preserve"> </w:t>
      </w:r>
      <w:r w:rsidRPr="0097394B">
        <w:rPr>
          <w:vanish/>
          <w:sz w:val="16"/>
        </w:rPr>
        <w:t>consciousness.</w:t>
      </w:r>
      <w:r w:rsidRPr="0097394B">
        <w:rPr>
          <w:sz w:val="16"/>
        </w:rPr>
        <w:t xml:space="preserve"> </w:t>
      </w:r>
      <w:r w:rsidRPr="0097394B">
        <w:rPr>
          <w:vanish/>
          <w:sz w:val="16"/>
        </w:rPr>
        <w:t>In</w:t>
      </w:r>
      <w:r w:rsidRPr="0097394B">
        <w:rPr>
          <w:sz w:val="16"/>
        </w:rPr>
        <w:t xml:space="preserve"> </w:t>
      </w:r>
      <w:r w:rsidRPr="0097394B">
        <w:rPr>
          <w:vanish/>
          <w:sz w:val="16"/>
        </w:rPr>
        <w:t>this</w:t>
      </w:r>
      <w:r w:rsidRPr="0097394B">
        <w:rPr>
          <w:sz w:val="16"/>
        </w:rPr>
        <w:t xml:space="preserve"> </w:t>
      </w:r>
      <w:r w:rsidRPr="0097394B">
        <w:rPr>
          <w:vanish/>
          <w:sz w:val="16"/>
        </w:rPr>
        <w:t>respect,</w:t>
      </w:r>
      <w:r w:rsidRPr="0097394B">
        <w:rPr>
          <w:sz w:val="16"/>
        </w:rPr>
        <w:t xml:space="preserve"> </w:t>
      </w:r>
      <w:r w:rsidRPr="0097394B">
        <w:rPr>
          <w:vanish/>
          <w:sz w:val="16"/>
        </w:rPr>
        <w:t>as</w:t>
      </w:r>
      <w:r w:rsidRPr="0097394B">
        <w:rPr>
          <w:sz w:val="16"/>
        </w:rPr>
        <w:t xml:space="preserve"> </w:t>
      </w:r>
      <w:r w:rsidRPr="0097394B">
        <w:rPr>
          <w:vanish/>
          <w:sz w:val="16"/>
        </w:rPr>
        <w:t>in</w:t>
      </w:r>
      <w:r w:rsidRPr="0097394B">
        <w:rPr>
          <w:sz w:val="16"/>
        </w:rPr>
        <w:t xml:space="preserve"> </w:t>
      </w:r>
      <w:r w:rsidRPr="0097394B">
        <w:rPr>
          <w:vanish/>
          <w:sz w:val="16"/>
        </w:rPr>
        <w:t>early</w:t>
      </w:r>
      <w:r w:rsidRPr="0097394B">
        <w:rPr>
          <w:sz w:val="16"/>
        </w:rPr>
        <w:t xml:space="preserve"> </w:t>
      </w:r>
      <w:r w:rsidRPr="0097394B">
        <w:rPr>
          <w:vanish/>
          <w:sz w:val="16"/>
        </w:rPr>
        <w:t>America,</w:t>
      </w:r>
      <w:r w:rsidRPr="0097394B">
        <w:rPr>
          <w:sz w:val="16"/>
        </w:rPr>
        <w:t xml:space="preserve"> </w:t>
      </w:r>
      <w:r w:rsidRPr="0097394B">
        <w:rPr>
          <w:vanish/>
          <w:sz w:val="16"/>
        </w:rPr>
        <w:t>the</w:t>
      </w:r>
      <w:r w:rsidRPr="0097394B">
        <w:rPr>
          <w:sz w:val="16"/>
        </w:rPr>
        <w:t xml:space="preserve"> </w:t>
      </w:r>
      <w:r w:rsidRPr="0097394B">
        <w:rPr>
          <w:vanish/>
          <w:sz w:val="16"/>
        </w:rPr>
        <w:t>law</w:t>
      </w:r>
      <w:r w:rsidRPr="0097394B">
        <w:rPr>
          <w:sz w:val="16"/>
        </w:rPr>
        <w:t xml:space="preserve"> </w:t>
      </w:r>
      <w:r w:rsidRPr="0097394B">
        <w:rPr>
          <w:vanish/>
          <w:sz w:val="16"/>
        </w:rPr>
        <w:t>must</w:t>
      </w:r>
      <w:r w:rsidRPr="0097394B">
        <w:rPr>
          <w:sz w:val="16"/>
        </w:rPr>
        <w:t xml:space="preserve"> </w:t>
      </w:r>
      <w:r w:rsidRPr="0097394B">
        <w:rPr>
          <w:vanish/>
          <w:sz w:val="16"/>
        </w:rPr>
        <w:t>promote</w:t>
      </w:r>
      <w:r w:rsidRPr="0097394B">
        <w:rPr>
          <w:sz w:val="16"/>
        </w:rPr>
        <w:t xml:space="preserve"> </w:t>
      </w:r>
      <w:r w:rsidRPr="0097394B">
        <w:rPr>
          <w:vanish/>
          <w:sz w:val="16"/>
        </w:rPr>
        <w:t>a</w:t>
      </w:r>
      <w:r w:rsidRPr="0097394B">
        <w:rPr>
          <w:sz w:val="16"/>
        </w:rPr>
        <w:t xml:space="preserve"> </w:t>
      </w:r>
      <w:r w:rsidRPr="0097394B">
        <w:rPr>
          <w:vanish/>
          <w:sz w:val="16"/>
        </w:rPr>
        <w:t>harmonious</w:t>
      </w:r>
      <w:r w:rsidRPr="0097394B">
        <w:rPr>
          <w:sz w:val="16"/>
        </w:rPr>
        <w:t xml:space="preserve"> </w:t>
      </w:r>
      <w:r w:rsidRPr="0097394B">
        <w:rPr>
          <w:vanish/>
          <w:sz w:val="16"/>
        </w:rPr>
        <w:t>balance</w:t>
      </w:r>
      <w:r w:rsidRPr="0097394B">
        <w:rPr>
          <w:sz w:val="16"/>
        </w:rPr>
        <w:t xml:space="preserve"> </w:t>
      </w:r>
      <w:r w:rsidRPr="0097394B">
        <w:rPr>
          <w:vanish/>
          <w:sz w:val="16"/>
        </w:rPr>
        <w:t>between</w:t>
      </w:r>
      <w:r w:rsidRPr="0097394B">
        <w:rPr>
          <w:sz w:val="16"/>
        </w:rPr>
        <w:t xml:space="preserve"> </w:t>
      </w:r>
      <w:r w:rsidRPr="0097394B">
        <w:rPr>
          <w:vanish/>
          <w:sz w:val="16"/>
        </w:rPr>
        <w:t>the</w:t>
      </w:r>
      <w:r w:rsidRPr="0097394B">
        <w:rPr>
          <w:sz w:val="16"/>
        </w:rPr>
        <w:t xml:space="preserve"> </w:t>
      </w:r>
      <w:r w:rsidRPr="0097394B">
        <w:rPr>
          <w:vanish/>
          <w:sz w:val="16"/>
        </w:rPr>
        <w:t>common</w:t>
      </w:r>
      <w:r w:rsidRPr="0097394B">
        <w:rPr>
          <w:sz w:val="16"/>
        </w:rPr>
        <w:t xml:space="preserve"> </w:t>
      </w:r>
      <w:r w:rsidRPr="0097394B">
        <w:rPr>
          <w:vanish/>
          <w:sz w:val="16"/>
        </w:rPr>
        <w:t>weal</w:t>
      </w:r>
      <w:r w:rsidRPr="0097394B">
        <w:rPr>
          <w:sz w:val="16"/>
        </w:rPr>
        <w:t xml:space="preserve"> </w:t>
      </w:r>
      <w:r w:rsidRPr="0097394B">
        <w:rPr>
          <w:vanish/>
          <w:sz w:val="16"/>
        </w:rPr>
        <w:t>and</w:t>
      </w:r>
      <w:r w:rsidRPr="0097394B">
        <w:rPr>
          <w:sz w:val="16"/>
        </w:rPr>
        <w:t xml:space="preserve"> </w:t>
      </w:r>
      <w:r w:rsidRPr="0097394B">
        <w:rPr>
          <w:vanish/>
          <w:sz w:val="16"/>
        </w:rPr>
        <w:t>individual</w:t>
      </w:r>
      <w:r w:rsidRPr="0097394B">
        <w:rPr>
          <w:sz w:val="16"/>
        </w:rPr>
        <w:t xml:space="preserve"> </w:t>
      </w:r>
      <w:r w:rsidRPr="0097394B">
        <w:rPr>
          <w:vanish/>
          <w:sz w:val="16"/>
        </w:rPr>
        <w:t>pursuits,</w:t>
      </w:r>
      <w:r w:rsidRPr="0097394B">
        <w:rPr>
          <w:sz w:val="16"/>
        </w:rPr>
        <w:t xml:space="preserve"> </w:t>
      </w:r>
      <w:r w:rsidRPr="0097394B">
        <w:rPr>
          <w:vanish/>
          <w:sz w:val="16"/>
        </w:rPr>
        <w:t>and</w:t>
      </w:r>
      <w:r w:rsidRPr="0097394B">
        <w:rPr>
          <w:sz w:val="16"/>
        </w:rPr>
        <w:t xml:space="preserve"> </w:t>
      </w:r>
      <w:r w:rsidRPr="0097394B">
        <w:rPr>
          <w:vanish/>
          <w:sz w:val="16"/>
        </w:rPr>
        <w:t>discourage</w:t>
      </w:r>
      <w:r w:rsidRPr="0097394B">
        <w:rPr>
          <w:sz w:val="16"/>
        </w:rPr>
        <w:t xml:space="preserve"> </w:t>
      </w:r>
      <w:r w:rsidRPr="0097394B">
        <w:rPr>
          <w:vanish/>
          <w:sz w:val="16"/>
        </w:rPr>
        <w:t>purely</w:t>
      </w:r>
      <w:r w:rsidRPr="0097394B">
        <w:rPr>
          <w:sz w:val="16"/>
        </w:rPr>
        <w:t xml:space="preserve"> </w:t>
      </w:r>
      <w:r w:rsidRPr="0097394B">
        <w:rPr>
          <w:vanish/>
          <w:sz w:val="16"/>
        </w:rPr>
        <w:t>private</w:t>
      </w:r>
      <w:r w:rsidRPr="0097394B">
        <w:rPr>
          <w:sz w:val="16"/>
        </w:rPr>
        <w:t xml:space="preserve"> </w:t>
      </w:r>
      <w:r w:rsidRPr="0097394B">
        <w:rPr>
          <w:vanish/>
          <w:sz w:val="16"/>
        </w:rPr>
        <w:t>material</w:t>
      </w:r>
      <w:r w:rsidRPr="0097394B">
        <w:rPr>
          <w:sz w:val="16"/>
        </w:rPr>
        <w:t xml:space="preserve"> </w:t>
      </w:r>
      <w:r w:rsidRPr="0097394B">
        <w:rPr>
          <w:vanish/>
          <w:sz w:val="16"/>
        </w:rPr>
        <w:t>aims,</w:t>
      </w:r>
      <w:r w:rsidRPr="0097394B">
        <w:rPr>
          <w:sz w:val="16"/>
        </w:rPr>
        <w:t xml:space="preserve"> </w:t>
      </w:r>
      <w:r w:rsidRPr="0097394B">
        <w:rPr>
          <w:vanish/>
          <w:sz w:val="16"/>
        </w:rPr>
        <w:t>recognizing</w:t>
      </w:r>
      <w:r w:rsidRPr="0097394B">
        <w:rPr>
          <w:sz w:val="16"/>
        </w:rPr>
        <w:t xml:space="preserve"> </w:t>
      </w:r>
      <w:r w:rsidRPr="0097394B">
        <w:rPr>
          <w:vanish/>
          <w:sz w:val="16"/>
        </w:rPr>
        <w:t>they</w:t>
      </w:r>
      <w:r w:rsidRPr="0097394B">
        <w:rPr>
          <w:sz w:val="16"/>
        </w:rPr>
        <w:t xml:space="preserve"> </w:t>
      </w:r>
      <w:r w:rsidRPr="0097394B">
        <w:rPr>
          <w:vanish/>
          <w:sz w:val="16"/>
        </w:rPr>
        <w:t>are</w:t>
      </w:r>
      <w:r w:rsidRPr="0097394B">
        <w:rPr>
          <w:sz w:val="16"/>
        </w:rPr>
        <w:t xml:space="preserve"> </w:t>
      </w:r>
      <w:r w:rsidRPr="0097394B">
        <w:rPr>
          <w:vanish/>
          <w:sz w:val="16"/>
        </w:rPr>
        <w:t>neither</w:t>
      </w:r>
      <w:r w:rsidRPr="0097394B">
        <w:rPr>
          <w:sz w:val="16"/>
        </w:rPr>
        <w:t xml:space="preserve"> </w:t>
      </w:r>
      <w:r w:rsidRPr="0097394B">
        <w:rPr>
          <w:vanish/>
          <w:sz w:val="16"/>
        </w:rPr>
        <w:t>productive</w:t>
      </w:r>
      <w:r w:rsidRPr="0097394B">
        <w:rPr>
          <w:sz w:val="16"/>
        </w:rPr>
        <w:t xml:space="preserve"> </w:t>
      </w:r>
      <w:r w:rsidRPr="0097394B">
        <w:rPr>
          <w:vanish/>
          <w:sz w:val="16"/>
        </w:rPr>
        <w:t>nor</w:t>
      </w:r>
      <w:r w:rsidRPr="0097394B">
        <w:rPr>
          <w:sz w:val="16"/>
        </w:rPr>
        <w:t xml:space="preserve"> </w:t>
      </w:r>
      <w:r w:rsidRPr="0097394B">
        <w:rPr>
          <w:vanish/>
          <w:sz w:val="16"/>
        </w:rPr>
        <w:t>fulfilling</w:t>
      </w:r>
      <w:r w:rsidRPr="0097394B">
        <w:rPr>
          <w:sz w:val="16"/>
        </w:rPr>
        <w:t xml:space="preserve"> </w:t>
      </w:r>
      <w:r w:rsidRPr="0097394B">
        <w:rPr>
          <w:vanish/>
          <w:sz w:val="16"/>
        </w:rPr>
        <w:t>as</w:t>
      </w:r>
      <w:r w:rsidRPr="0097394B">
        <w:rPr>
          <w:sz w:val="16"/>
        </w:rPr>
        <w:t xml:space="preserve"> </w:t>
      </w:r>
      <w:r w:rsidRPr="0097394B">
        <w:rPr>
          <w:vanish/>
          <w:sz w:val="16"/>
        </w:rPr>
        <w:t>they</w:t>
      </w:r>
      <w:r w:rsidRPr="0097394B">
        <w:rPr>
          <w:sz w:val="16"/>
        </w:rPr>
        <w:t xml:space="preserve"> </w:t>
      </w:r>
      <w:r w:rsidRPr="0097394B">
        <w:rPr>
          <w:vanish/>
          <w:sz w:val="16"/>
        </w:rPr>
        <w:t>may</w:t>
      </w:r>
      <w:r w:rsidRPr="0097394B">
        <w:rPr>
          <w:sz w:val="16"/>
        </w:rPr>
        <w:t xml:space="preserve"> </w:t>
      </w:r>
      <w:r w:rsidRPr="0097394B">
        <w:rPr>
          <w:vanish/>
          <w:sz w:val="16"/>
        </w:rPr>
        <w:t>seem.</w:t>
      </w:r>
      <w:r w:rsidRPr="0097394B">
        <w:rPr>
          <w:sz w:val="16"/>
        </w:rPr>
        <w:t xml:space="preserve"> </w:t>
      </w:r>
      <w:r w:rsidRPr="0097394B">
        <w:rPr>
          <w:vanish/>
          <w:sz w:val="16"/>
        </w:rPr>
        <w:t>In</w:t>
      </w:r>
      <w:r w:rsidRPr="0097394B">
        <w:rPr>
          <w:sz w:val="16"/>
        </w:rPr>
        <w:t xml:space="preserve"> </w:t>
      </w:r>
      <w:r w:rsidRPr="0097394B">
        <w:rPr>
          <w:vanish/>
          <w:sz w:val="16"/>
        </w:rPr>
        <w:t>this</w:t>
      </w:r>
      <w:r w:rsidRPr="0097394B">
        <w:rPr>
          <w:sz w:val="16"/>
        </w:rPr>
        <w:t xml:space="preserve"> </w:t>
      </w:r>
      <w:r w:rsidRPr="0097394B">
        <w:rPr>
          <w:vanish/>
          <w:sz w:val="16"/>
        </w:rPr>
        <w:t>role,</w:t>
      </w:r>
      <w:r w:rsidRPr="0097394B">
        <w:rPr>
          <w:sz w:val="16"/>
        </w:rPr>
        <w:t xml:space="preserve"> </w:t>
      </w:r>
      <w:r w:rsidRPr="0097394B">
        <w:rPr>
          <w:vanish/>
          <w:sz w:val="16"/>
        </w:rPr>
        <w:t>the</w:t>
      </w:r>
      <w:r w:rsidRPr="0097394B">
        <w:rPr>
          <w:sz w:val="16"/>
        </w:rPr>
        <w:t xml:space="preserve"> </w:t>
      </w:r>
      <w:r w:rsidRPr="0097394B">
        <w:rPr>
          <w:vanish/>
          <w:sz w:val="16"/>
        </w:rPr>
        <w:t>law</w:t>
      </w:r>
      <w:r w:rsidRPr="0097394B">
        <w:rPr>
          <w:sz w:val="16"/>
        </w:rPr>
        <w:t xml:space="preserve"> </w:t>
      </w:r>
      <w:r w:rsidRPr="0097394B">
        <w:rPr>
          <w:vanish/>
          <w:sz w:val="16"/>
        </w:rPr>
        <w:t>must</w:t>
      </w:r>
      <w:r w:rsidRPr="0097394B">
        <w:rPr>
          <w:sz w:val="16"/>
        </w:rPr>
        <w:t xml:space="preserve"> </w:t>
      </w:r>
      <w:r w:rsidRPr="0097394B">
        <w:rPr>
          <w:vanish/>
          <w:sz w:val="16"/>
        </w:rPr>
        <w:t>be</w:t>
      </w:r>
      <w:r w:rsidRPr="0097394B">
        <w:rPr>
          <w:sz w:val="16"/>
        </w:rPr>
        <w:t xml:space="preserve"> </w:t>
      </w:r>
      <w:r w:rsidRPr="0097394B">
        <w:rPr>
          <w:vanish/>
          <w:sz w:val="16"/>
        </w:rPr>
        <w:t>integrative—it</w:t>
      </w:r>
      <w:r w:rsidRPr="0097394B">
        <w:rPr>
          <w:sz w:val="16"/>
        </w:rPr>
        <w:t xml:space="preserve"> </w:t>
      </w:r>
      <w:r w:rsidRPr="0097394B">
        <w:rPr>
          <w:vanish/>
          <w:sz w:val="16"/>
        </w:rPr>
        <w:t>must</w:t>
      </w:r>
      <w:r w:rsidRPr="0097394B">
        <w:rPr>
          <w:sz w:val="16"/>
        </w:rPr>
        <w:t xml:space="preserve"> </w:t>
      </w:r>
      <w:r w:rsidRPr="0097394B">
        <w:rPr>
          <w:vanish/>
          <w:sz w:val="16"/>
        </w:rPr>
        <w:t>contemplate</w:t>
      </w:r>
      <w:r w:rsidRPr="0097394B">
        <w:rPr>
          <w:sz w:val="16"/>
        </w:rPr>
        <w:t xml:space="preserve"> </w:t>
      </w:r>
      <w:r w:rsidRPr="0097394B">
        <w:rPr>
          <w:vanish/>
          <w:sz w:val="16"/>
        </w:rPr>
        <w:t>various</w:t>
      </w:r>
      <w:r w:rsidRPr="0097394B">
        <w:rPr>
          <w:sz w:val="16"/>
        </w:rPr>
        <w:t xml:space="preserve"> </w:t>
      </w:r>
      <w:r w:rsidRPr="0097394B">
        <w:rPr>
          <w:vanish/>
          <w:sz w:val="16"/>
        </w:rPr>
        <w:t>personal</w:t>
      </w:r>
      <w:r w:rsidRPr="0097394B">
        <w:rPr>
          <w:sz w:val="16"/>
        </w:rPr>
        <w:t xml:space="preserve"> </w:t>
      </w:r>
      <w:r w:rsidRPr="0097394B">
        <w:rPr>
          <w:vanish/>
          <w:sz w:val="16"/>
        </w:rPr>
        <w:t>and</w:t>
      </w:r>
      <w:r w:rsidRPr="0097394B">
        <w:rPr>
          <w:sz w:val="16"/>
        </w:rPr>
        <w:t xml:space="preserve"> </w:t>
      </w:r>
      <w:r w:rsidRPr="0097394B">
        <w:rPr>
          <w:vanish/>
          <w:sz w:val="16"/>
        </w:rPr>
        <w:t>social</w:t>
      </w:r>
      <w:r w:rsidRPr="0097394B">
        <w:rPr>
          <w:sz w:val="16"/>
        </w:rPr>
        <w:t xml:space="preserve"> </w:t>
      </w:r>
      <w:r w:rsidRPr="0097394B">
        <w:rPr>
          <w:vanish/>
          <w:sz w:val="16"/>
        </w:rPr>
        <w:t>factors,</w:t>
      </w:r>
      <w:r w:rsidRPr="0097394B">
        <w:rPr>
          <w:sz w:val="16"/>
        </w:rPr>
        <w:t xml:space="preserve"> </w:t>
      </w:r>
      <w:r w:rsidRPr="0097394B">
        <w:rPr>
          <w:vanish/>
          <w:sz w:val="16"/>
        </w:rPr>
        <w:t>including</w:t>
      </w:r>
      <w:r w:rsidRPr="0097394B">
        <w:rPr>
          <w:sz w:val="16"/>
        </w:rPr>
        <w:t xml:space="preserve"> </w:t>
      </w:r>
      <w:r w:rsidRPr="0097394B">
        <w:rPr>
          <w:vanish/>
          <w:sz w:val="16"/>
        </w:rPr>
        <w:t>the</w:t>
      </w:r>
      <w:r w:rsidRPr="0097394B">
        <w:rPr>
          <w:sz w:val="16"/>
        </w:rPr>
        <w:t xml:space="preserve"> </w:t>
      </w:r>
      <w:r w:rsidRPr="0097394B">
        <w:rPr>
          <w:vanish/>
          <w:sz w:val="16"/>
        </w:rPr>
        <w:t>psychological,</w:t>
      </w:r>
      <w:r w:rsidRPr="0097394B">
        <w:rPr>
          <w:sz w:val="16"/>
        </w:rPr>
        <w:t xml:space="preserve"> </w:t>
      </w:r>
      <w:r w:rsidRPr="0097394B">
        <w:rPr>
          <w:vanish/>
          <w:sz w:val="16"/>
        </w:rPr>
        <w:t>sociological,</w:t>
      </w:r>
      <w:r w:rsidRPr="0097394B">
        <w:rPr>
          <w:sz w:val="16"/>
        </w:rPr>
        <w:t xml:space="preserve"> </w:t>
      </w:r>
      <w:r w:rsidRPr="0097394B">
        <w:rPr>
          <w:vanish/>
          <w:sz w:val="16"/>
        </w:rPr>
        <w:t>political,</w:t>
      </w:r>
      <w:r w:rsidRPr="0097394B">
        <w:rPr>
          <w:sz w:val="16"/>
        </w:rPr>
        <w:t xml:space="preserve"> </w:t>
      </w:r>
      <w:r w:rsidRPr="0097394B">
        <w:rPr>
          <w:vanish/>
          <w:sz w:val="16"/>
        </w:rPr>
        <w:t>and</w:t>
      </w:r>
      <w:r w:rsidRPr="0097394B">
        <w:rPr>
          <w:sz w:val="16"/>
        </w:rPr>
        <w:t xml:space="preserve"> </w:t>
      </w:r>
      <w:r w:rsidRPr="0097394B">
        <w:rPr>
          <w:vanish/>
          <w:sz w:val="16"/>
        </w:rPr>
        <w:t>economic.</w:t>
      </w:r>
      <w:r w:rsidRPr="0097394B">
        <w:rPr>
          <w:sz w:val="16"/>
        </w:rPr>
        <w:t xml:space="preserve"> </w:t>
      </w:r>
      <w:r w:rsidRPr="0097394B">
        <w:rPr>
          <w:vanish/>
          <w:sz w:val="16"/>
        </w:rPr>
        <w:t>86</w:t>
      </w:r>
      <w:r w:rsidRPr="0097394B">
        <w:rPr>
          <w:sz w:val="16"/>
        </w:rPr>
        <w:t xml:space="preserve"> </w:t>
      </w:r>
      <w:r w:rsidRPr="0097394B">
        <w:rPr>
          <w:vanish/>
          <w:sz w:val="16"/>
        </w:rPr>
        <w:t>At</w:t>
      </w:r>
      <w:r w:rsidRPr="0097394B">
        <w:rPr>
          <w:sz w:val="16"/>
        </w:rPr>
        <w:t xml:space="preserve"> </w:t>
      </w:r>
      <w:r w:rsidRPr="0097394B">
        <w:rPr>
          <w:vanish/>
          <w:sz w:val="16"/>
        </w:rPr>
        <w:t>the</w:t>
      </w:r>
      <w:r w:rsidRPr="0097394B">
        <w:rPr>
          <w:sz w:val="16"/>
        </w:rPr>
        <w:t xml:space="preserve"> </w:t>
      </w:r>
      <w:r w:rsidRPr="0097394B">
        <w:rPr>
          <w:vanish/>
          <w:sz w:val="16"/>
        </w:rPr>
        <w:t>level</w:t>
      </w:r>
      <w:r w:rsidRPr="0097394B">
        <w:rPr>
          <w:sz w:val="16"/>
        </w:rPr>
        <w:t xml:space="preserve"> </w:t>
      </w:r>
      <w:r w:rsidRPr="0097394B">
        <w:rPr>
          <w:vanish/>
          <w:sz w:val="16"/>
        </w:rPr>
        <w:t>of</w:t>
      </w:r>
      <w:r w:rsidRPr="0097394B">
        <w:rPr>
          <w:sz w:val="16"/>
        </w:rPr>
        <w:t xml:space="preserve"> </w:t>
      </w:r>
      <w:r w:rsidRPr="0097394B">
        <w:rPr>
          <w:vanish/>
          <w:sz w:val="16"/>
        </w:rPr>
        <w:t>legal</w:t>
      </w:r>
      <w:r w:rsidRPr="0097394B">
        <w:rPr>
          <w:sz w:val="16"/>
        </w:rPr>
        <w:t xml:space="preserve"> </w:t>
      </w:r>
      <w:r w:rsidRPr="0097394B">
        <w:rPr>
          <w:vanish/>
          <w:sz w:val="16"/>
        </w:rPr>
        <w:t>theory,</w:t>
      </w:r>
      <w:r w:rsidRPr="0097394B">
        <w:rPr>
          <w:sz w:val="16"/>
        </w:rPr>
        <w:t xml:space="preserve"> </w:t>
      </w:r>
      <w:r w:rsidRPr="0097394B">
        <w:rPr>
          <w:vanish/>
          <w:sz w:val="16"/>
        </w:rPr>
        <w:t>the</w:t>
      </w:r>
      <w:r w:rsidRPr="0097394B">
        <w:rPr>
          <w:sz w:val="16"/>
        </w:rPr>
        <w:t xml:space="preserve"> </w:t>
      </w:r>
      <w:r w:rsidRPr="0097394B">
        <w:rPr>
          <w:vanish/>
          <w:sz w:val="16"/>
        </w:rPr>
        <w:t>opposing</w:t>
      </w:r>
      <w:r w:rsidRPr="0097394B">
        <w:rPr>
          <w:sz w:val="16"/>
        </w:rPr>
        <w:t xml:space="preserve"> </w:t>
      </w:r>
      <w:r w:rsidRPr="0097394B">
        <w:rPr>
          <w:vanish/>
          <w:sz w:val="16"/>
        </w:rPr>
        <w:t>sides</w:t>
      </w:r>
      <w:r w:rsidRPr="0097394B">
        <w:rPr>
          <w:sz w:val="16"/>
        </w:rPr>
        <w:t xml:space="preserve"> </w:t>
      </w:r>
      <w:r w:rsidRPr="0097394B">
        <w:rPr>
          <w:vanish/>
          <w:sz w:val="16"/>
        </w:rPr>
        <w:t>like</w:t>
      </w:r>
      <w:r w:rsidRPr="0097394B">
        <w:rPr>
          <w:sz w:val="16"/>
        </w:rPr>
        <w:t xml:space="preserve"> </w:t>
      </w:r>
      <w:r w:rsidRPr="0097394B">
        <w:rPr>
          <w:vanish/>
          <w:sz w:val="16"/>
        </w:rPr>
        <w:t>Formalism</w:t>
      </w:r>
      <w:r w:rsidRPr="0097394B">
        <w:rPr>
          <w:sz w:val="16"/>
        </w:rPr>
        <w:t xml:space="preserve"> </w:t>
      </w:r>
      <w:r w:rsidRPr="0097394B">
        <w:rPr>
          <w:vanish/>
          <w:sz w:val="16"/>
        </w:rPr>
        <w:t>and</w:t>
      </w:r>
      <w:r w:rsidRPr="0097394B">
        <w:rPr>
          <w:sz w:val="16"/>
        </w:rPr>
        <w:t xml:space="preserve"> </w:t>
      </w:r>
      <w:r w:rsidRPr="0097394B">
        <w:rPr>
          <w:vanish/>
          <w:sz w:val="16"/>
        </w:rPr>
        <w:t>85</w:t>
      </w:r>
      <w:r w:rsidRPr="0097394B">
        <w:rPr>
          <w:sz w:val="16"/>
        </w:rPr>
        <w:t xml:space="preserve"> </w:t>
      </w:r>
      <w:r w:rsidRPr="0097394B">
        <w:rPr>
          <w:vanish/>
          <w:sz w:val="16"/>
        </w:rPr>
        <w:t>This</w:t>
      </w:r>
      <w:r w:rsidRPr="0097394B">
        <w:rPr>
          <w:sz w:val="16"/>
        </w:rPr>
        <w:t xml:space="preserve"> </w:t>
      </w:r>
      <w:r w:rsidRPr="0097394B">
        <w:rPr>
          <w:vanish/>
          <w:sz w:val="16"/>
        </w:rPr>
        <w:t>point,</w:t>
      </w:r>
      <w:r w:rsidRPr="0097394B">
        <w:rPr>
          <w:sz w:val="16"/>
        </w:rPr>
        <w:t xml:space="preserve"> </w:t>
      </w:r>
      <w:r w:rsidRPr="0097394B">
        <w:rPr>
          <w:vanish/>
          <w:sz w:val="16"/>
        </w:rPr>
        <w:t>and</w:t>
      </w:r>
      <w:r w:rsidRPr="0097394B">
        <w:rPr>
          <w:sz w:val="16"/>
        </w:rPr>
        <w:t xml:space="preserve"> </w:t>
      </w:r>
      <w:r w:rsidRPr="0097394B">
        <w:rPr>
          <w:vanish/>
          <w:sz w:val="16"/>
        </w:rPr>
        <w:t>critique</w:t>
      </w:r>
      <w:r w:rsidRPr="0097394B">
        <w:rPr>
          <w:sz w:val="16"/>
        </w:rPr>
        <w:t xml:space="preserve"> </w:t>
      </w:r>
      <w:r w:rsidRPr="0097394B">
        <w:rPr>
          <w:vanish/>
          <w:sz w:val="16"/>
        </w:rPr>
        <w:t>of</w:t>
      </w:r>
      <w:r w:rsidRPr="0097394B">
        <w:rPr>
          <w:sz w:val="16"/>
        </w:rPr>
        <w:t xml:space="preserve"> </w:t>
      </w:r>
      <w:r w:rsidRPr="0097394B">
        <w:rPr>
          <w:vanish/>
          <w:sz w:val="16"/>
        </w:rPr>
        <w:t>CLS,</w:t>
      </w:r>
      <w:r w:rsidRPr="0097394B">
        <w:rPr>
          <w:sz w:val="16"/>
        </w:rPr>
        <w:t xml:space="preserve"> </w:t>
      </w:r>
      <w:r w:rsidRPr="0097394B">
        <w:rPr>
          <w:vanish/>
          <w:sz w:val="16"/>
        </w:rPr>
        <w:t>was</w:t>
      </w:r>
      <w:r w:rsidRPr="0097394B">
        <w:rPr>
          <w:sz w:val="16"/>
        </w:rPr>
        <w:t xml:space="preserve"> </w:t>
      </w:r>
      <w:r w:rsidRPr="0097394B">
        <w:rPr>
          <w:vanish/>
          <w:sz w:val="16"/>
        </w:rPr>
        <w:t>noted</w:t>
      </w:r>
      <w:r w:rsidRPr="0097394B">
        <w:rPr>
          <w:sz w:val="16"/>
        </w:rPr>
        <w:t xml:space="preserve"> </w:t>
      </w:r>
      <w:r w:rsidRPr="0097394B">
        <w:rPr>
          <w:vanish/>
          <w:sz w:val="16"/>
        </w:rPr>
        <w:t>early</w:t>
      </w:r>
      <w:r w:rsidRPr="0097394B">
        <w:rPr>
          <w:sz w:val="16"/>
        </w:rPr>
        <w:t xml:space="preserve"> </w:t>
      </w:r>
      <w:r w:rsidRPr="0097394B">
        <w:rPr>
          <w:vanish/>
          <w:sz w:val="16"/>
        </w:rPr>
        <w:t>on.</w:t>
      </w:r>
      <w:r w:rsidRPr="0097394B">
        <w:rPr>
          <w:sz w:val="16"/>
        </w:rPr>
        <w:t xml:space="preserve"> </w:t>
      </w:r>
      <w:r w:rsidRPr="0097394B">
        <w:rPr>
          <w:vanish/>
          <w:sz w:val="16"/>
        </w:rPr>
        <w:t>See</w:t>
      </w:r>
      <w:r w:rsidRPr="0097394B">
        <w:rPr>
          <w:sz w:val="16"/>
        </w:rPr>
        <w:t xml:space="preserve"> </w:t>
      </w:r>
      <w:r w:rsidRPr="0097394B">
        <w:rPr>
          <w:vanish/>
          <w:sz w:val="16"/>
        </w:rPr>
        <w:t>Mark</w:t>
      </w:r>
      <w:r w:rsidRPr="0097394B">
        <w:rPr>
          <w:sz w:val="16"/>
        </w:rPr>
        <w:t xml:space="preserve"> </w:t>
      </w:r>
      <w:r w:rsidRPr="0097394B">
        <w:rPr>
          <w:vanish/>
          <w:sz w:val="16"/>
        </w:rPr>
        <w:t>Hager,</w:t>
      </w:r>
      <w:r w:rsidRPr="0097394B">
        <w:rPr>
          <w:sz w:val="16"/>
        </w:rPr>
        <w:t xml:space="preserve"> </w:t>
      </w:r>
      <w:r w:rsidRPr="0097394B">
        <w:rPr>
          <w:vanish/>
          <w:sz w:val="16"/>
        </w:rPr>
        <w:t>Book</w:t>
      </w:r>
      <w:r w:rsidRPr="0097394B">
        <w:rPr>
          <w:sz w:val="16"/>
        </w:rPr>
        <w:t xml:space="preserve"> </w:t>
      </w:r>
      <w:r w:rsidRPr="0097394B">
        <w:rPr>
          <w:vanish/>
          <w:sz w:val="16"/>
        </w:rPr>
        <w:t>Review,</w:t>
      </w:r>
      <w:r w:rsidRPr="0097394B">
        <w:rPr>
          <w:sz w:val="16"/>
        </w:rPr>
        <w:t xml:space="preserve"> </w:t>
      </w:r>
      <w:r w:rsidRPr="0097394B">
        <w:rPr>
          <w:vanish/>
          <w:sz w:val="16"/>
        </w:rPr>
        <w:t>Against</w:t>
      </w:r>
      <w:r w:rsidRPr="0097394B">
        <w:rPr>
          <w:sz w:val="16"/>
        </w:rPr>
        <w:t xml:space="preserve"> </w:t>
      </w:r>
      <w:r w:rsidRPr="0097394B">
        <w:rPr>
          <w:vanish/>
          <w:sz w:val="16"/>
        </w:rPr>
        <w:t>Liberal</w:t>
      </w:r>
      <w:r w:rsidRPr="0097394B">
        <w:rPr>
          <w:sz w:val="16"/>
        </w:rPr>
        <w:t xml:space="preserve"> </w:t>
      </w:r>
      <w:r w:rsidRPr="0097394B">
        <w:rPr>
          <w:vanish/>
          <w:sz w:val="16"/>
        </w:rPr>
        <w:t>Ideology:</w:t>
      </w:r>
      <w:r w:rsidRPr="0097394B">
        <w:rPr>
          <w:sz w:val="16"/>
        </w:rPr>
        <w:t xml:space="preserve"> </w:t>
      </w:r>
      <w:r w:rsidRPr="0097394B">
        <w:rPr>
          <w:vanish/>
          <w:sz w:val="16"/>
        </w:rPr>
        <w:t>A</w:t>
      </w:r>
      <w:r w:rsidRPr="0097394B">
        <w:rPr>
          <w:sz w:val="16"/>
        </w:rPr>
        <w:t xml:space="preserve"> </w:t>
      </w:r>
      <w:r w:rsidRPr="0097394B">
        <w:rPr>
          <w:vanish/>
          <w:sz w:val="16"/>
        </w:rPr>
        <w:t>Guide</w:t>
      </w:r>
      <w:r w:rsidRPr="0097394B">
        <w:rPr>
          <w:sz w:val="16"/>
        </w:rPr>
        <w:t xml:space="preserve"> </w:t>
      </w:r>
      <w:r w:rsidRPr="0097394B">
        <w:rPr>
          <w:vanish/>
          <w:sz w:val="16"/>
        </w:rPr>
        <w:t>to</w:t>
      </w:r>
      <w:r w:rsidRPr="0097394B">
        <w:rPr>
          <w:sz w:val="16"/>
        </w:rPr>
        <w:t xml:space="preserve"> </w:t>
      </w:r>
      <w:r w:rsidRPr="0097394B">
        <w:rPr>
          <w:vanish/>
          <w:sz w:val="16"/>
        </w:rPr>
        <w:t>Critical</w:t>
      </w:r>
      <w:r w:rsidRPr="0097394B">
        <w:rPr>
          <w:sz w:val="16"/>
        </w:rPr>
        <w:t xml:space="preserve"> </w:t>
      </w:r>
      <w:r w:rsidRPr="0097394B">
        <w:rPr>
          <w:vanish/>
          <w:sz w:val="16"/>
        </w:rPr>
        <w:t>Legal</w:t>
      </w:r>
      <w:r w:rsidRPr="0097394B">
        <w:rPr>
          <w:sz w:val="16"/>
        </w:rPr>
        <w:t xml:space="preserve"> </w:t>
      </w:r>
      <w:r w:rsidRPr="0097394B">
        <w:rPr>
          <w:vanish/>
          <w:sz w:val="16"/>
        </w:rPr>
        <w:t>Studies,</w:t>
      </w:r>
      <w:r w:rsidRPr="0097394B">
        <w:rPr>
          <w:sz w:val="16"/>
        </w:rPr>
        <w:t xml:space="preserve"> </w:t>
      </w:r>
      <w:r w:rsidRPr="0097394B">
        <w:rPr>
          <w:vanish/>
          <w:sz w:val="16"/>
        </w:rPr>
        <w:t>by</w:t>
      </w:r>
      <w:r w:rsidRPr="0097394B">
        <w:rPr>
          <w:sz w:val="16"/>
        </w:rPr>
        <w:t xml:space="preserve"> </w:t>
      </w:r>
      <w:r w:rsidRPr="0097394B">
        <w:rPr>
          <w:vanish/>
          <w:sz w:val="16"/>
        </w:rPr>
        <w:t>Mark</w:t>
      </w:r>
      <w:r w:rsidRPr="0097394B">
        <w:rPr>
          <w:sz w:val="16"/>
        </w:rPr>
        <w:t xml:space="preserve"> </w:t>
      </w:r>
      <w:r w:rsidRPr="0097394B">
        <w:rPr>
          <w:vanish/>
          <w:sz w:val="16"/>
        </w:rPr>
        <w:t>Kelman,</w:t>
      </w:r>
      <w:r w:rsidRPr="0097394B">
        <w:rPr>
          <w:sz w:val="16"/>
        </w:rPr>
        <w:t xml:space="preserve"> </w:t>
      </w:r>
      <w:r w:rsidRPr="0097394B">
        <w:rPr>
          <w:vanish/>
          <w:sz w:val="16"/>
        </w:rPr>
        <w:t>37</w:t>
      </w:r>
      <w:r w:rsidRPr="0097394B">
        <w:rPr>
          <w:sz w:val="16"/>
        </w:rPr>
        <w:t xml:space="preserve"> </w:t>
      </w:r>
      <w:r w:rsidRPr="0097394B">
        <w:rPr>
          <w:vanish/>
          <w:sz w:val="16"/>
        </w:rPr>
        <w:t>AM.</w:t>
      </w:r>
      <w:r w:rsidRPr="0097394B">
        <w:rPr>
          <w:sz w:val="16"/>
        </w:rPr>
        <w:t xml:space="preserve"> </w:t>
      </w:r>
      <w:r w:rsidRPr="0097394B">
        <w:rPr>
          <w:vanish/>
          <w:sz w:val="16"/>
        </w:rPr>
        <w:t>L.</w:t>
      </w:r>
      <w:r w:rsidRPr="0097394B">
        <w:rPr>
          <w:sz w:val="16"/>
        </w:rPr>
        <w:t xml:space="preserve"> </w:t>
      </w:r>
      <w:r w:rsidRPr="0097394B">
        <w:rPr>
          <w:vanish/>
          <w:sz w:val="16"/>
        </w:rPr>
        <w:t>REV.</w:t>
      </w:r>
      <w:r w:rsidRPr="0097394B">
        <w:rPr>
          <w:sz w:val="16"/>
        </w:rPr>
        <w:t xml:space="preserve"> </w:t>
      </w:r>
      <w:r w:rsidRPr="0097394B">
        <w:rPr>
          <w:vanish/>
          <w:sz w:val="16"/>
        </w:rPr>
        <w:t>1051,</w:t>
      </w:r>
      <w:r w:rsidRPr="0097394B">
        <w:rPr>
          <w:sz w:val="16"/>
        </w:rPr>
        <w:t xml:space="preserve"> </w:t>
      </w:r>
      <w:r w:rsidRPr="0097394B">
        <w:rPr>
          <w:vanish/>
          <w:sz w:val="16"/>
        </w:rPr>
        <w:t>1057-59</w:t>
      </w:r>
      <w:r w:rsidRPr="0097394B">
        <w:rPr>
          <w:sz w:val="16"/>
        </w:rPr>
        <w:t xml:space="preserve"> </w:t>
      </w:r>
      <w:r w:rsidRPr="0097394B">
        <w:rPr>
          <w:vanish/>
          <w:sz w:val="16"/>
        </w:rPr>
        <w:t>(1988).</w:t>
      </w:r>
      <w:r w:rsidRPr="0097394B">
        <w:rPr>
          <w:sz w:val="16"/>
        </w:rPr>
        <w:t xml:space="preserve"> </w:t>
      </w:r>
      <w:r w:rsidRPr="0097394B">
        <w:rPr>
          <w:vanish/>
          <w:sz w:val="16"/>
        </w:rPr>
        <w:t>86</w:t>
      </w:r>
      <w:r w:rsidRPr="0097394B">
        <w:rPr>
          <w:sz w:val="16"/>
        </w:rPr>
        <w:t xml:space="preserve"> </w:t>
      </w:r>
      <w:r w:rsidRPr="0097394B">
        <w:rPr>
          <w:vanish/>
          <w:sz w:val="16"/>
        </w:rPr>
        <w:t>Professor</w:t>
      </w:r>
      <w:r w:rsidRPr="0097394B">
        <w:rPr>
          <w:sz w:val="16"/>
        </w:rPr>
        <w:t xml:space="preserve"> </w:t>
      </w:r>
      <w:r w:rsidRPr="0097394B">
        <w:rPr>
          <w:vanish/>
          <w:sz w:val="16"/>
        </w:rPr>
        <w:t>Gabel</w:t>
      </w:r>
      <w:r w:rsidRPr="0097394B">
        <w:rPr>
          <w:sz w:val="16"/>
        </w:rPr>
        <w:t xml:space="preserve"> </w:t>
      </w:r>
      <w:r w:rsidRPr="0097394B">
        <w:rPr>
          <w:vanish/>
          <w:sz w:val="16"/>
        </w:rPr>
        <w:t>has</w:t>
      </w:r>
      <w:r w:rsidRPr="0097394B">
        <w:rPr>
          <w:sz w:val="16"/>
        </w:rPr>
        <w:t xml:space="preserve"> </w:t>
      </w:r>
      <w:r w:rsidRPr="0097394B">
        <w:rPr>
          <w:vanish/>
          <w:sz w:val="16"/>
        </w:rPr>
        <w:t>suggested</w:t>
      </w:r>
      <w:r w:rsidRPr="0097394B">
        <w:rPr>
          <w:sz w:val="16"/>
        </w:rPr>
        <w:t xml:space="preserve"> </w:t>
      </w:r>
      <w:r w:rsidRPr="0097394B">
        <w:rPr>
          <w:vanish/>
          <w:sz w:val="16"/>
        </w:rPr>
        <w:t>that</w:t>
      </w:r>
      <w:r w:rsidRPr="0097394B">
        <w:rPr>
          <w:sz w:val="16"/>
        </w:rPr>
        <w:t xml:space="preserve"> </w:t>
      </w:r>
      <w:r w:rsidRPr="0097394B">
        <w:rPr>
          <w:vanish/>
          <w:sz w:val="16"/>
        </w:rPr>
        <w:t>such</w:t>
      </w:r>
      <w:r w:rsidRPr="0097394B">
        <w:rPr>
          <w:sz w:val="16"/>
        </w:rPr>
        <w:t xml:space="preserve"> </w:t>
      </w:r>
      <w:r w:rsidRPr="0097394B">
        <w:rPr>
          <w:vanish/>
          <w:sz w:val="16"/>
        </w:rPr>
        <w:t>a</w:t>
      </w:r>
      <w:r w:rsidRPr="0097394B">
        <w:rPr>
          <w:sz w:val="16"/>
        </w:rPr>
        <w:t xml:space="preserve"> </w:t>
      </w:r>
      <w:r w:rsidRPr="0097394B">
        <w:rPr>
          <w:vanish/>
          <w:sz w:val="16"/>
        </w:rPr>
        <w:t>legal</w:t>
      </w:r>
      <w:r w:rsidRPr="0097394B">
        <w:rPr>
          <w:sz w:val="16"/>
        </w:rPr>
        <w:t xml:space="preserve"> </w:t>
      </w:r>
      <w:r w:rsidRPr="0097394B">
        <w:rPr>
          <w:vanish/>
          <w:sz w:val="16"/>
        </w:rPr>
        <w:t>system</w:t>
      </w:r>
      <w:r w:rsidRPr="0097394B">
        <w:rPr>
          <w:sz w:val="16"/>
        </w:rPr>
        <w:t xml:space="preserve"> </w:t>
      </w:r>
      <w:r w:rsidRPr="0097394B">
        <w:rPr>
          <w:vanish/>
          <w:sz w:val="16"/>
        </w:rPr>
        <w:t>will</w:t>
      </w:r>
      <w:r w:rsidRPr="0097394B">
        <w:rPr>
          <w:sz w:val="16"/>
        </w:rPr>
        <w:t xml:space="preserve"> </w:t>
      </w:r>
      <w:r w:rsidRPr="0097394B">
        <w:rPr>
          <w:vanish/>
          <w:sz w:val="16"/>
        </w:rPr>
        <w:t>stress</w:t>
      </w:r>
      <w:r w:rsidRPr="0097394B">
        <w:rPr>
          <w:sz w:val="16"/>
        </w:rPr>
        <w:t xml:space="preserve"> </w:t>
      </w:r>
      <w:r w:rsidRPr="0097394B">
        <w:rPr>
          <w:vanish/>
          <w:sz w:val="16"/>
        </w:rPr>
        <w:t>restorative</w:t>
      </w:r>
      <w:r w:rsidRPr="0097394B">
        <w:rPr>
          <w:sz w:val="16"/>
        </w:rPr>
        <w:t xml:space="preserve"> </w:t>
      </w:r>
      <w:r w:rsidRPr="0097394B">
        <w:rPr>
          <w:vanish/>
          <w:sz w:val="16"/>
        </w:rPr>
        <w:t>justice,</w:t>
      </w:r>
      <w:r w:rsidRPr="0097394B">
        <w:rPr>
          <w:sz w:val="16"/>
        </w:rPr>
        <w:t xml:space="preserve"> </w:t>
      </w:r>
      <w:r w:rsidRPr="0097394B">
        <w:rPr>
          <w:vanish/>
          <w:sz w:val="16"/>
        </w:rPr>
        <w:t>mediation</w:t>
      </w:r>
      <w:r w:rsidRPr="0097394B">
        <w:rPr>
          <w:sz w:val="16"/>
        </w:rPr>
        <w:t xml:space="preserve"> </w:t>
      </w:r>
      <w:r w:rsidRPr="0097394B">
        <w:rPr>
          <w:vanish/>
          <w:sz w:val="16"/>
        </w:rPr>
        <w:t>movements,</w:t>
      </w:r>
      <w:r w:rsidRPr="0097394B">
        <w:rPr>
          <w:sz w:val="16"/>
        </w:rPr>
        <w:t xml:space="preserve"> </w:t>
      </w:r>
      <w:r w:rsidRPr="0097394B">
        <w:rPr>
          <w:vanish/>
          <w:sz w:val="16"/>
        </w:rPr>
        <w:t>holistic</w:t>
      </w:r>
      <w:r w:rsidRPr="0097394B">
        <w:rPr>
          <w:sz w:val="16"/>
        </w:rPr>
        <w:t xml:space="preserve"> </w:t>
      </w:r>
      <w:r w:rsidRPr="0097394B">
        <w:rPr>
          <w:vanish/>
          <w:sz w:val="16"/>
        </w:rPr>
        <w:t>lawyers</w:t>
      </w:r>
      <w:r w:rsidRPr="0097394B">
        <w:rPr>
          <w:sz w:val="16"/>
        </w:rPr>
        <w:t xml:space="preserve"> </w:t>
      </w:r>
      <w:r w:rsidRPr="0097394B">
        <w:rPr>
          <w:vanish/>
          <w:sz w:val="16"/>
        </w:rPr>
        <w:t>and</w:t>
      </w:r>
      <w:r w:rsidRPr="0097394B">
        <w:rPr>
          <w:sz w:val="16"/>
        </w:rPr>
        <w:t xml:space="preserve"> </w:t>
      </w:r>
      <w:r w:rsidRPr="0097394B">
        <w:rPr>
          <w:vanish/>
          <w:sz w:val="16"/>
        </w:rPr>
        <w:t>integrated</w:t>
      </w:r>
      <w:r w:rsidRPr="0097394B">
        <w:rPr>
          <w:sz w:val="16"/>
        </w:rPr>
        <w:t xml:space="preserve"> </w:t>
      </w:r>
      <w:r w:rsidRPr="0097394B">
        <w:rPr>
          <w:vanish/>
          <w:sz w:val="16"/>
        </w:rPr>
        <w:t>legal</w:t>
      </w:r>
      <w:r w:rsidRPr="0097394B">
        <w:rPr>
          <w:sz w:val="16"/>
        </w:rPr>
        <w:t xml:space="preserve"> </w:t>
      </w:r>
      <w:r w:rsidRPr="0097394B">
        <w:rPr>
          <w:vanish/>
          <w:sz w:val="16"/>
        </w:rPr>
        <w:t>education.</w:t>
      </w:r>
      <w:r w:rsidRPr="0097394B">
        <w:rPr>
          <w:sz w:val="16"/>
        </w:rPr>
        <w:t xml:space="preserve"> </w:t>
      </w:r>
      <w:r w:rsidRPr="0097394B">
        <w:rPr>
          <w:vanish/>
          <w:sz w:val="16"/>
        </w:rPr>
        <w:t>See</w:t>
      </w:r>
      <w:r w:rsidRPr="0097394B">
        <w:rPr>
          <w:sz w:val="16"/>
        </w:rPr>
        <w:t xml:space="preserve"> </w:t>
      </w:r>
      <w:r w:rsidRPr="0097394B">
        <w:rPr>
          <w:vanish/>
          <w:sz w:val="16"/>
        </w:rPr>
        <w:t>Gabel,</w:t>
      </w:r>
      <w:r w:rsidRPr="0097394B">
        <w:rPr>
          <w:sz w:val="16"/>
        </w:rPr>
        <w:t xml:space="preserve"> </w:t>
      </w:r>
      <w:r w:rsidRPr="0097394B">
        <w:rPr>
          <w:vanish/>
          <w:sz w:val="16"/>
        </w:rPr>
        <w:t>Spiritual</w:t>
      </w:r>
      <w:r w:rsidRPr="0097394B">
        <w:rPr>
          <w:sz w:val="16"/>
        </w:rPr>
        <w:t xml:space="preserve"> </w:t>
      </w:r>
      <w:r w:rsidRPr="0097394B">
        <w:rPr>
          <w:vanish/>
          <w:sz w:val="16"/>
        </w:rPr>
        <w:t>Practice,</w:t>
      </w:r>
      <w:r w:rsidRPr="0097394B">
        <w:rPr>
          <w:sz w:val="16"/>
        </w:rPr>
        <w:t xml:space="preserve"> </w:t>
      </w:r>
      <w:r w:rsidRPr="0097394B">
        <w:rPr>
          <w:vanish/>
          <w:sz w:val="16"/>
        </w:rPr>
        <w:t>supra</w:t>
      </w:r>
      <w:r w:rsidRPr="0097394B">
        <w:rPr>
          <w:sz w:val="16"/>
        </w:rPr>
        <w:t xml:space="preserve"> </w:t>
      </w:r>
      <w:r w:rsidRPr="0097394B">
        <w:rPr>
          <w:vanish/>
          <w:sz w:val="16"/>
        </w:rPr>
        <w:t>note</w:t>
      </w:r>
      <w:r w:rsidRPr="0097394B">
        <w:rPr>
          <w:sz w:val="16"/>
        </w:rPr>
        <w:t xml:space="preserve"> </w:t>
      </w:r>
      <w:r w:rsidRPr="0097394B">
        <w:rPr>
          <w:vanish/>
          <w:sz w:val="16"/>
        </w:rPr>
        <w:t>33,</w:t>
      </w:r>
      <w:r w:rsidRPr="0097394B">
        <w:rPr>
          <w:sz w:val="16"/>
        </w:rPr>
        <w:t xml:space="preserve"> </w:t>
      </w:r>
      <w:r w:rsidRPr="0097394B">
        <w:rPr>
          <w:vanish/>
          <w:sz w:val="16"/>
        </w:rPr>
        <w:t>at</w:t>
      </w:r>
      <w:r w:rsidRPr="0097394B">
        <w:rPr>
          <w:sz w:val="16"/>
        </w:rPr>
        <w:t xml:space="preserve"> </w:t>
      </w:r>
      <w:r w:rsidRPr="0097394B">
        <w:rPr>
          <w:vanish/>
          <w:sz w:val="16"/>
        </w:rPr>
        <w:t>530-531.</w:t>
      </w:r>
      <w:r w:rsidRPr="0097394B">
        <w:rPr>
          <w:sz w:val="16"/>
        </w:rPr>
        <w:t xml:space="preserve"> </w:t>
      </w:r>
      <w:r w:rsidRPr="0097394B">
        <w:rPr>
          <w:vanish/>
          <w:sz w:val="16"/>
        </w:rPr>
        <w:t>Electronic</w:t>
      </w:r>
      <w:r w:rsidRPr="0097394B">
        <w:rPr>
          <w:sz w:val="16"/>
        </w:rPr>
        <w:t xml:space="preserve"> </w:t>
      </w:r>
      <w:r w:rsidRPr="0097394B">
        <w:rPr>
          <w:vanish/>
          <w:sz w:val="16"/>
        </w:rPr>
        <w:t>copy</w:t>
      </w:r>
      <w:r w:rsidRPr="0097394B">
        <w:rPr>
          <w:sz w:val="16"/>
        </w:rPr>
        <w:t xml:space="preserve"> </w:t>
      </w:r>
      <w:r w:rsidRPr="0097394B">
        <w:rPr>
          <w:vanish/>
          <w:sz w:val="16"/>
        </w:rPr>
        <w:t>available</w:t>
      </w:r>
      <w:r w:rsidRPr="0097394B">
        <w:rPr>
          <w:sz w:val="16"/>
        </w:rPr>
        <w:t xml:space="preserve"> </w:t>
      </w:r>
      <w:r w:rsidRPr="0097394B">
        <w:rPr>
          <w:vanish/>
          <w:sz w:val="16"/>
        </w:rPr>
        <w:t>at:</w:t>
      </w:r>
      <w:r w:rsidRPr="0097394B">
        <w:rPr>
          <w:sz w:val="16"/>
        </w:rPr>
        <w:t xml:space="preserve"> </w:t>
      </w:r>
      <w:r w:rsidRPr="0097394B">
        <w:rPr>
          <w:vanish/>
          <w:sz w:val="16"/>
        </w:rPr>
        <w:t>https://ssrn.com/abstract=2441773</w:t>
      </w:r>
      <w:r w:rsidRPr="0097394B">
        <w:rPr>
          <w:sz w:val="16"/>
        </w:rPr>
        <w:t xml:space="preserve"> </w:t>
      </w:r>
      <w:r w:rsidRPr="0097394B">
        <w:rPr>
          <w:vanish/>
          <w:sz w:val="16"/>
        </w:rPr>
        <w:t>18</w:t>
      </w:r>
      <w:r w:rsidRPr="0097394B">
        <w:rPr>
          <w:sz w:val="16"/>
        </w:rPr>
        <w:t xml:space="preserve"> </w:t>
      </w:r>
      <w:r w:rsidRPr="0097394B">
        <w:rPr>
          <w:vanish/>
          <w:sz w:val="16"/>
        </w:rPr>
        <w:t>Realism</w:t>
      </w:r>
      <w:r w:rsidRPr="0097394B">
        <w:rPr>
          <w:sz w:val="16"/>
        </w:rPr>
        <w:t xml:space="preserve"> </w:t>
      </w:r>
      <w:r w:rsidRPr="0097394B">
        <w:rPr>
          <w:vanish/>
          <w:sz w:val="16"/>
        </w:rPr>
        <w:t>as</w:t>
      </w:r>
      <w:r w:rsidRPr="0097394B">
        <w:rPr>
          <w:sz w:val="16"/>
        </w:rPr>
        <w:t xml:space="preserve"> </w:t>
      </w:r>
      <w:r w:rsidRPr="0097394B">
        <w:rPr>
          <w:vanish/>
          <w:sz w:val="16"/>
        </w:rPr>
        <w:t>well</w:t>
      </w:r>
      <w:r w:rsidRPr="0097394B">
        <w:rPr>
          <w:sz w:val="16"/>
        </w:rPr>
        <w:t xml:space="preserve"> </w:t>
      </w:r>
      <w:r w:rsidRPr="0097394B">
        <w:rPr>
          <w:vanish/>
          <w:sz w:val="16"/>
        </w:rPr>
        <w:t>as</w:t>
      </w:r>
      <w:r w:rsidRPr="0097394B">
        <w:rPr>
          <w:sz w:val="16"/>
        </w:rPr>
        <w:t xml:space="preserve"> </w:t>
      </w:r>
      <w:r w:rsidRPr="0097394B">
        <w:rPr>
          <w:vanish/>
          <w:sz w:val="16"/>
        </w:rPr>
        <w:t>naturalism</w:t>
      </w:r>
      <w:r w:rsidRPr="0097394B">
        <w:rPr>
          <w:sz w:val="16"/>
        </w:rPr>
        <w:t xml:space="preserve"> </w:t>
      </w:r>
      <w:r w:rsidRPr="0097394B">
        <w:rPr>
          <w:vanish/>
          <w:sz w:val="16"/>
        </w:rPr>
        <w:t>and</w:t>
      </w:r>
      <w:r w:rsidRPr="0097394B">
        <w:rPr>
          <w:sz w:val="16"/>
        </w:rPr>
        <w:t xml:space="preserve"> </w:t>
      </w:r>
      <w:r w:rsidRPr="0097394B">
        <w:rPr>
          <w:vanish/>
          <w:sz w:val="16"/>
        </w:rPr>
        <w:t>positivism</w:t>
      </w:r>
      <w:r w:rsidRPr="0097394B">
        <w:rPr>
          <w:sz w:val="16"/>
        </w:rPr>
        <w:t xml:space="preserve"> </w:t>
      </w:r>
      <w:r w:rsidRPr="0097394B">
        <w:rPr>
          <w:vanish/>
          <w:sz w:val="16"/>
        </w:rPr>
        <w:t>also</w:t>
      </w:r>
      <w:r w:rsidRPr="0097394B">
        <w:rPr>
          <w:sz w:val="16"/>
        </w:rPr>
        <w:t xml:space="preserve"> </w:t>
      </w:r>
      <w:r w:rsidRPr="0097394B">
        <w:rPr>
          <w:vanish/>
          <w:sz w:val="16"/>
        </w:rPr>
        <w:t>must</w:t>
      </w:r>
      <w:r w:rsidRPr="0097394B">
        <w:rPr>
          <w:sz w:val="16"/>
        </w:rPr>
        <w:t xml:space="preserve"> </w:t>
      </w:r>
      <w:r w:rsidRPr="0097394B">
        <w:rPr>
          <w:vanish/>
          <w:sz w:val="16"/>
        </w:rPr>
        <w:t>come</w:t>
      </w:r>
      <w:r w:rsidRPr="0097394B">
        <w:rPr>
          <w:sz w:val="16"/>
        </w:rPr>
        <w:t xml:space="preserve"> </w:t>
      </w:r>
      <w:r w:rsidRPr="0097394B">
        <w:rPr>
          <w:vanish/>
          <w:sz w:val="16"/>
        </w:rPr>
        <w:t>back</w:t>
      </w:r>
      <w:r w:rsidRPr="0097394B">
        <w:rPr>
          <w:sz w:val="16"/>
        </w:rPr>
        <w:t xml:space="preserve"> </w:t>
      </w:r>
      <w:r w:rsidRPr="0097394B">
        <w:rPr>
          <w:vanish/>
          <w:sz w:val="16"/>
        </w:rPr>
        <w:t>together—again</w:t>
      </w:r>
      <w:r w:rsidRPr="0097394B">
        <w:rPr>
          <w:sz w:val="16"/>
        </w:rPr>
        <w:t xml:space="preserve"> </w:t>
      </w:r>
      <w:r w:rsidRPr="0097394B">
        <w:rPr>
          <w:vanish/>
          <w:sz w:val="16"/>
        </w:rPr>
        <w:t>as</w:t>
      </w:r>
      <w:r w:rsidRPr="0097394B">
        <w:rPr>
          <w:sz w:val="16"/>
        </w:rPr>
        <w:t xml:space="preserve"> </w:t>
      </w:r>
      <w:r w:rsidRPr="0097394B">
        <w:rPr>
          <w:vanish/>
          <w:sz w:val="16"/>
        </w:rPr>
        <w:t>in</w:t>
      </w:r>
      <w:r w:rsidRPr="0097394B">
        <w:rPr>
          <w:sz w:val="16"/>
        </w:rPr>
        <w:t xml:space="preserve"> </w:t>
      </w:r>
      <w:r w:rsidRPr="0097394B">
        <w:rPr>
          <w:vanish/>
          <w:sz w:val="16"/>
        </w:rPr>
        <w:t>early</w:t>
      </w:r>
      <w:r w:rsidRPr="0097394B">
        <w:rPr>
          <w:sz w:val="16"/>
        </w:rPr>
        <w:t xml:space="preserve"> </w:t>
      </w:r>
      <w:r w:rsidRPr="0097394B">
        <w:rPr>
          <w:vanish/>
          <w:sz w:val="16"/>
        </w:rPr>
        <w:t>America—to</w:t>
      </w:r>
      <w:r w:rsidRPr="0097394B">
        <w:rPr>
          <w:sz w:val="16"/>
        </w:rPr>
        <w:t xml:space="preserve"> </w:t>
      </w:r>
      <w:r w:rsidRPr="0097394B">
        <w:rPr>
          <w:vanish/>
          <w:sz w:val="16"/>
        </w:rPr>
        <w:t>constitute</w:t>
      </w:r>
      <w:r w:rsidRPr="0097394B">
        <w:rPr>
          <w:sz w:val="16"/>
        </w:rPr>
        <w:t xml:space="preserve"> </w:t>
      </w:r>
      <w:r w:rsidRPr="0097394B">
        <w:rPr>
          <w:vanish/>
          <w:sz w:val="16"/>
        </w:rPr>
        <w:t>a</w:t>
      </w:r>
      <w:r w:rsidRPr="0097394B">
        <w:rPr>
          <w:sz w:val="16"/>
        </w:rPr>
        <w:t xml:space="preserve"> </w:t>
      </w:r>
      <w:r w:rsidRPr="0097394B">
        <w:rPr>
          <w:vanish/>
          <w:sz w:val="16"/>
        </w:rPr>
        <w:t>simple</w:t>
      </w:r>
      <w:r w:rsidRPr="0097394B">
        <w:rPr>
          <w:sz w:val="16"/>
        </w:rPr>
        <w:t xml:space="preserve"> </w:t>
      </w:r>
      <w:r w:rsidRPr="0097394B">
        <w:rPr>
          <w:vanish/>
          <w:sz w:val="16"/>
        </w:rPr>
        <w:t>holistic</w:t>
      </w:r>
      <w:r w:rsidRPr="0097394B">
        <w:rPr>
          <w:sz w:val="16"/>
        </w:rPr>
        <w:t xml:space="preserve"> </w:t>
      </w:r>
      <w:r w:rsidRPr="0097394B">
        <w:rPr>
          <w:vanish/>
          <w:sz w:val="16"/>
        </w:rPr>
        <w:t>wisdom.87</w:t>
      </w:r>
      <w:r w:rsidRPr="0097394B">
        <w:rPr>
          <w:sz w:val="16"/>
        </w:rPr>
        <w:t xml:space="preserve"> </w:t>
      </w:r>
      <w:r w:rsidRPr="0097394B">
        <w:rPr>
          <w:rStyle w:val="Emphasis"/>
          <w:highlight w:val="cyan"/>
        </w:rPr>
        <w:t>Attaining a harmonious consciousness</w:t>
      </w:r>
      <w:r w:rsidRPr="0097394B">
        <w:rPr>
          <w:vanish/>
          <w:sz w:val="16"/>
        </w:rPr>
        <w:t>,</w:t>
      </w:r>
      <w:r w:rsidRPr="0097394B">
        <w:rPr>
          <w:sz w:val="16"/>
        </w:rPr>
        <w:t xml:space="preserve"> </w:t>
      </w:r>
      <w:r w:rsidRPr="0097394B">
        <w:rPr>
          <w:vanish/>
          <w:sz w:val="16"/>
        </w:rPr>
        <w:t>at</w:t>
      </w:r>
      <w:r w:rsidRPr="0097394B">
        <w:rPr>
          <w:sz w:val="16"/>
        </w:rPr>
        <w:t xml:space="preserve"> </w:t>
      </w:r>
      <w:r w:rsidRPr="0097394B">
        <w:rPr>
          <w:vanish/>
          <w:sz w:val="16"/>
        </w:rPr>
        <w:t>the</w:t>
      </w:r>
      <w:r w:rsidRPr="0097394B">
        <w:rPr>
          <w:sz w:val="16"/>
        </w:rPr>
        <w:t xml:space="preserve"> </w:t>
      </w:r>
      <w:r w:rsidRPr="0097394B">
        <w:rPr>
          <w:vanish/>
          <w:sz w:val="16"/>
        </w:rPr>
        <w:t>same</w:t>
      </w:r>
      <w:r w:rsidRPr="0097394B">
        <w:rPr>
          <w:sz w:val="16"/>
        </w:rPr>
        <w:t xml:space="preserve"> </w:t>
      </w:r>
      <w:r w:rsidRPr="0097394B">
        <w:rPr>
          <w:vanish/>
          <w:sz w:val="16"/>
        </w:rPr>
        <w:t>time,</w:t>
      </w:r>
      <w:r w:rsidRPr="0097394B">
        <w:rPr>
          <w:sz w:val="16"/>
        </w:rPr>
        <w:t xml:space="preserve"> </w:t>
      </w:r>
      <w:r w:rsidRPr="0097394B">
        <w:rPr>
          <w:vanish/>
          <w:sz w:val="16"/>
        </w:rPr>
        <w:t>will</w:t>
      </w:r>
      <w:r w:rsidRPr="0097394B">
        <w:rPr>
          <w:sz w:val="16"/>
        </w:rPr>
        <w:t xml:space="preserve"> </w:t>
      </w:r>
      <w:r w:rsidRPr="0097394B">
        <w:rPr>
          <w:vanish/>
          <w:sz w:val="16"/>
        </w:rPr>
        <w:t>reduce</w:t>
      </w:r>
      <w:r w:rsidRPr="0097394B">
        <w:rPr>
          <w:sz w:val="16"/>
        </w:rPr>
        <w:t xml:space="preserve"> </w:t>
      </w:r>
      <w:r w:rsidRPr="0097394B">
        <w:rPr>
          <w:vanish/>
          <w:sz w:val="16"/>
        </w:rPr>
        <w:t>the</w:t>
      </w:r>
      <w:r w:rsidRPr="0097394B">
        <w:rPr>
          <w:sz w:val="16"/>
        </w:rPr>
        <w:t xml:space="preserve"> </w:t>
      </w:r>
      <w:r w:rsidRPr="0097394B">
        <w:rPr>
          <w:vanish/>
          <w:sz w:val="16"/>
        </w:rPr>
        <w:t>need</w:t>
      </w:r>
      <w:r w:rsidRPr="0097394B">
        <w:rPr>
          <w:sz w:val="16"/>
        </w:rPr>
        <w:t xml:space="preserve"> </w:t>
      </w:r>
      <w:r w:rsidRPr="0097394B">
        <w:rPr>
          <w:vanish/>
          <w:sz w:val="16"/>
        </w:rPr>
        <w:t>for</w:t>
      </w:r>
      <w:r w:rsidRPr="0097394B">
        <w:rPr>
          <w:sz w:val="16"/>
        </w:rPr>
        <w:t xml:space="preserve"> </w:t>
      </w:r>
      <w:r w:rsidRPr="0097394B">
        <w:rPr>
          <w:vanish/>
          <w:sz w:val="16"/>
        </w:rPr>
        <w:t>law</w:t>
      </w:r>
      <w:r w:rsidRPr="0097394B">
        <w:rPr>
          <w:sz w:val="16"/>
        </w:rPr>
        <w:t xml:space="preserve"> </w:t>
      </w:r>
      <w:r w:rsidRPr="0097394B">
        <w:rPr>
          <w:vanish/>
          <w:sz w:val="16"/>
        </w:rPr>
        <w:t>and</w:t>
      </w:r>
      <w:r w:rsidRPr="0097394B">
        <w:rPr>
          <w:sz w:val="16"/>
        </w:rPr>
        <w:t xml:space="preserve"> </w:t>
      </w:r>
      <w:r w:rsidRPr="0097394B">
        <w:rPr>
          <w:vanish/>
          <w:sz w:val="16"/>
        </w:rPr>
        <w:t>legal</w:t>
      </w:r>
      <w:r w:rsidRPr="0097394B">
        <w:rPr>
          <w:sz w:val="16"/>
        </w:rPr>
        <w:t xml:space="preserve"> </w:t>
      </w:r>
      <w:r w:rsidRPr="0097394B">
        <w:rPr>
          <w:vanish/>
          <w:sz w:val="16"/>
        </w:rPr>
        <w:t>theory.</w:t>
      </w:r>
      <w:r w:rsidRPr="0097394B">
        <w:rPr>
          <w:sz w:val="16"/>
        </w:rPr>
        <w:t xml:space="preserve"> </w:t>
      </w:r>
      <w:r w:rsidRPr="0097394B">
        <w:rPr>
          <w:vanish/>
          <w:sz w:val="16"/>
        </w:rPr>
        <w:t>88</w:t>
      </w:r>
      <w:r w:rsidRPr="0097394B">
        <w:rPr>
          <w:sz w:val="16"/>
        </w:rPr>
        <w:t xml:space="preserve"> </w:t>
      </w:r>
      <w:r w:rsidRPr="0097394B">
        <w:rPr>
          <w:vanish/>
          <w:sz w:val="16"/>
        </w:rPr>
        <w:t>Daoism</w:t>
      </w:r>
      <w:r w:rsidRPr="0097394B">
        <w:rPr>
          <w:sz w:val="16"/>
        </w:rPr>
        <w:t xml:space="preserve"> </w:t>
      </w:r>
      <w:r w:rsidRPr="0097394B">
        <w:rPr>
          <w:vanish/>
          <w:sz w:val="16"/>
        </w:rPr>
        <w:t>stresses</w:t>
      </w:r>
      <w:r w:rsidRPr="0097394B">
        <w:rPr>
          <w:sz w:val="16"/>
        </w:rPr>
        <w:t xml:space="preserve"> </w:t>
      </w:r>
      <w:r w:rsidRPr="0097394B">
        <w:rPr>
          <w:vanish/>
          <w:sz w:val="16"/>
        </w:rPr>
        <w:t>that</w:t>
      </w:r>
      <w:r w:rsidRPr="0097394B">
        <w:rPr>
          <w:sz w:val="16"/>
        </w:rPr>
        <w:t xml:space="preserve"> </w:t>
      </w:r>
      <w:r w:rsidRPr="0097394B">
        <w:rPr>
          <w:vanish/>
          <w:sz w:val="16"/>
        </w:rPr>
        <w:t>in</w:t>
      </w:r>
      <w:r w:rsidRPr="0097394B">
        <w:rPr>
          <w:sz w:val="16"/>
        </w:rPr>
        <w:t xml:space="preserve"> </w:t>
      </w:r>
      <w:r w:rsidRPr="0097394B">
        <w:rPr>
          <w:vanish/>
          <w:sz w:val="16"/>
        </w:rPr>
        <w:t>a</w:t>
      </w:r>
      <w:r w:rsidRPr="0097394B">
        <w:rPr>
          <w:sz w:val="16"/>
        </w:rPr>
        <w:t xml:space="preserve"> </w:t>
      </w:r>
      <w:r w:rsidRPr="0097394B">
        <w:rPr>
          <w:vanish/>
          <w:sz w:val="16"/>
        </w:rPr>
        <w:t>balanced</w:t>
      </w:r>
      <w:r w:rsidRPr="0097394B">
        <w:rPr>
          <w:sz w:val="16"/>
        </w:rPr>
        <w:t xml:space="preserve"> </w:t>
      </w:r>
      <w:r w:rsidRPr="0097394B">
        <w:rPr>
          <w:vanish/>
          <w:sz w:val="16"/>
        </w:rPr>
        <w:t>state,</w:t>
      </w:r>
      <w:r w:rsidRPr="0097394B">
        <w:rPr>
          <w:sz w:val="16"/>
        </w:rPr>
        <w:t xml:space="preserve"> </w:t>
      </w:r>
      <w:r w:rsidRPr="0097394B">
        <w:rPr>
          <w:vanish/>
          <w:sz w:val="16"/>
        </w:rPr>
        <w:t>people</w:t>
      </w:r>
      <w:r w:rsidRPr="0097394B">
        <w:rPr>
          <w:sz w:val="16"/>
        </w:rPr>
        <w:t xml:space="preserve"> </w:t>
      </w:r>
      <w:r w:rsidRPr="0097394B">
        <w:rPr>
          <w:vanish/>
          <w:sz w:val="16"/>
        </w:rPr>
        <w:t>believe</w:t>
      </w:r>
      <w:r w:rsidRPr="0097394B">
        <w:rPr>
          <w:sz w:val="16"/>
        </w:rPr>
        <w:t xml:space="preserve"> </w:t>
      </w:r>
      <w:r w:rsidRPr="0097394B">
        <w:rPr>
          <w:vanish/>
          <w:sz w:val="16"/>
        </w:rPr>
        <w:t>the</w:t>
      </w:r>
      <w:r w:rsidRPr="0097394B">
        <w:rPr>
          <w:sz w:val="16"/>
        </w:rPr>
        <w:t xml:space="preserve"> </w:t>
      </w:r>
      <w:r w:rsidRPr="0097394B">
        <w:rPr>
          <w:vanish/>
          <w:sz w:val="16"/>
        </w:rPr>
        <w:t>goodness</w:t>
      </w:r>
      <w:r w:rsidRPr="0097394B">
        <w:rPr>
          <w:sz w:val="16"/>
        </w:rPr>
        <w:t xml:space="preserve"> </w:t>
      </w:r>
      <w:r w:rsidRPr="0097394B">
        <w:rPr>
          <w:vanish/>
          <w:sz w:val="16"/>
        </w:rPr>
        <w:t>has</w:t>
      </w:r>
      <w:r w:rsidRPr="0097394B">
        <w:rPr>
          <w:sz w:val="16"/>
        </w:rPr>
        <w:t xml:space="preserve"> </w:t>
      </w:r>
      <w:r w:rsidRPr="0097394B">
        <w:rPr>
          <w:vanish/>
          <w:sz w:val="16"/>
        </w:rPr>
        <w:t>occurred</w:t>
      </w:r>
      <w:r w:rsidRPr="0097394B">
        <w:rPr>
          <w:sz w:val="16"/>
        </w:rPr>
        <w:t xml:space="preserve"> </w:t>
      </w:r>
      <w:r w:rsidRPr="0097394B">
        <w:rPr>
          <w:vanish/>
          <w:sz w:val="16"/>
        </w:rPr>
        <w:t>naturally.89</w:t>
      </w:r>
      <w:r w:rsidRPr="0097394B">
        <w:rPr>
          <w:sz w:val="16"/>
        </w:rPr>
        <w:t xml:space="preserve"> </w:t>
      </w:r>
      <w:r w:rsidRPr="0097394B">
        <w:rPr>
          <w:vanish/>
          <w:sz w:val="16"/>
        </w:rPr>
        <w:t>Rather</w:t>
      </w:r>
      <w:r w:rsidRPr="0097394B">
        <w:rPr>
          <w:sz w:val="16"/>
        </w:rPr>
        <w:t xml:space="preserve"> </w:t>
      </w:r>
      <w:r w:rsidRPr="0097394B">
        <w:rPr>
          <w:vanish/>
          <w:sz w:val="16"/>
        </w:rPr>
        <w:t>than</w:t>
      </w:r>
      <w:r w:rsidRPr="0097394B">
        <w:rPr>
          <w:sz w:val="16"/>
        </w:rPr>
        <w:t xml:space="preserve"> </w:t>
      </w:r>
      <w:r w:rsidRPr="0097394B">
        <w:rPr>
          <w:vanish/>
          <w:sz w:val="16"/>
        </w:rPr>
        <w:t>a</w:t>
      </w:r>
      <w:r w:rsidRPr="0097394B">
        <w:rPr>
          <w:sz w:val="16"/>
        </w:rPr>
        <w:t xml:space="preserve"> </w:t>
      </w:r>
      <w:r w:rsidRPr="0097394B">
        <w:rPr>
          <w:vanish/>
          <w:sz w:val="16"/>
        </w:rPr>
        <w:t>stratified</w:t>
      </w:r>
      <w:r w:rsidRPr="0097394B">
        <w:rPr>
          <w:sz w:val="16"/>
        </w:rPr>
        <w:t xml:space="preserve"> </w:t>
      </w:r>
      <w:r w:rsidRPr="0097394B">
        <w:rPr>
          <w:vanish/>
          <w:sz w:val="16"/>
        </w:rPr>
        <w:t>society,</w:t>
      </w:r>
      <w:r w:rsidRPr="0097394B">
        <w:rPr>
          <w:sz w:val="16"/>
        </w:rPr>
        <w:t xml:space="preserve"> </w:t>
      </w:r>
      <w:r w:rsidRPr="0097394B">
        <w:rPr>
          <w:vanish/>
          <w:sz w:val="16"/>
        </w:rPr>
        <w:t>which</w:t>
      </w:r>
      <w:r w:rsidRPr="0097394B">
        <w:rPr>
          <w:sz w:val="16"/>
        </w:rPr>
        <w:t xml:space="preserve"> </w:t>
      </w:r>
      <w:r w:rsidRPr="0097394B">
        <w:rPr>
          <w:vanish/>
          <w:sz w:val="16"/>
        </w:rPr>
        <w:t>many</w:t>
      </w:r>
      <w:r w:rsidRPr="0097394B">
        <w:rPr>
          <w:sz w:val="16"/>
        </w:rPr>
        <w:t xml:space="preserve"> </w:t>
      </w:r>
      <w:r w:rsidRPr="0097394B">
        <w:rPr>
          <w:vanish/>
          <w:sz w:val="16"/>
        </w:rPr>
        <w:t>early</w:t>
      </w:r>
      <w:r w:rsidRPr="0097394B">
        <w:rPr>
          <w:sz w:val="16"/>
        </w:rPr>
        <w:t xml:space="preserve"> </w:t>
      </w:r>
      <w:r w:rsidRPr="0097394B">
        <w:rPr>
          <w:vanish/>
          <w:sz w:val="16"/>
        </w:rPr>
        <w:t>Americans</w:t>
      </w:r>
      <w:r w:rsidRPr="0097394B">
        <w:rPr>
          <w:sz w:val="16"/>
        </w:rPr>
        <w:t xml:space="preserve"> </w:t>
      </w:r>
      <w:r w:rsidRPr="0097394B">
        <w:rPr>
          <w:vanish/>
          <w:sz w:val="16"/>
        </w:rPr>
        <w:t>also</w:t>
      </w:r>
      <w:r w:rsidRPr="0097394B">
        <w:rPr>
          <w:sz w:val="16"/>
        </w:rPr>
        <w:t xml:space="preserve"> </w:t>
      </w:r>
      <w:r w:rsidRPr="0097394B">
        <w:rPr>
          <w:vanish/>
          <w:sz w:val="16"/>
        </w:rPr>
        <w:t>sought</w:t>
      </w:r>
      <w:r w:rsidRPr="0097394B">
        <w:rPr>
          <w:sz w:val="16"/>
        </w:rPr>
        <w:t xml:space="preserve"> </w:t>
      </w:r>
      <w:r w:rsidRPr="0097394B">
        <w:rPr>
          <w:vanish/>
          <w:sz w:val="16"/>
        </w:rPr>
        <w:t>to</w:t>
      </w:r>
      <w:r w:rsidRPr="0097394B">
        <w:rPr>
          <w:sz w:val="16"/>
        </w:rPr>
        <w:t xml:space="preserve"> </w:t>
      </w:r>
      <w:r w:rsidRPr="0097394B">
        <w:rPr>
          <w:vanish/>
          <w:sz w:val="16"/>
        </w:rPr>
        <w:t>avoid,</w:t>
      </w:r>
      <w:r w:rsidRPr="0097394B">
        <w:rPr>
          <w:sz w:val="16"/>
        </w:rPr>
        <w:t xml:space="preserve"> </w:t>
      </w:r>
      <w:r w:rsidRPr="0097394B">
        <w:rPr>
          <w:rStyle w:val="Emphasis"/>
          <w:highlight w:val="cyan"/>
        </w:rPr>
        <w:t xml:space="preserve">people will seek arrangements where they can </w:t>
      </w:r>
      <w:r w:rsidRPr="0097394B">
        <w:rPr>
          <w:vanish/>
          <w:sz w:val="16"/>
        </w:rPr>
        <w:t>live</w:t>
      </w:r>
      <w:r w:rsidRPr="0097394B">
        <w:rPr>
          <w:sz w:val="16"/>
        </w:rPr>
        <w:t xml:space="preserve"> </w:t>
      </w:r>
      <w:r w:rsidRPr="0097394B">
        <w:rPr>
          <w:vanish/>
          <w:sz w:val="16"/>
        </w:rPr>
        <w:t>and</w:t>
      </w:r>
      <w:r w:rsidRPr="0097394B">
        <w:rPr>
          <w:rStyle w:val="Emphasis"/>
          <w:highlight w:val="cyan"/>
        </w:rPr>
        <w:t xml:space="preserve"> work in harmony with each other. </w:t>
      </w:r>
      <w:r w:rsidRPr="0097394B">
        <w:rPr>
          <w:vanish/>
          <w:sz w:val="16"/>
        </w:rPr>
        <w:t>There</w:t>
      </w:r>
      <w:r w:rsidRPr="0097394B">
        <w:rPr>
          <w:sz w:val="16"/>
        </w:rPr>
        <w:t xml:space="preserve"> </w:t>
      </w:r>
      <w:r w:rsidRPr="0097394B">
        <w:rPr>
          <w:vanish/>
          <w:sz w:val="16"/>
        </w:rPr>
        <w:t>thus</w:t>
      </w:r>
      <w:r w:rsidRPr="0097394B">
        <w:rPr>
          <w:sz w:val="16"/>
        </w:rPr>
        <w:t xml:space="preserve"> </w:t>
      </w:r>
      <w:r w:rsidRPr="0097394B">
        <w:rPr>
          <w:vanish/>
          <w:sz w:val="16"/>
        </w:rPr>
        <w:t>will</w:t>
      </w:r>
      <w:r w:rsidRPr="0097394B">
        <w:rPr>
          <w:sz w:val="16"/>
        </w:rPr>
        <w:t xml:space="preserve"> </w:t>
      </w:r>
      <w:r w:rsidRPr="0097394B">
        <w:rPr>
          <w:vanish/>
          <w:sz w:val="16"/>
        </w:rPr>
        <w:t>be</w:t>
      </w:r>
      <w:r w:rsidRPr="0097394B">
        <w:rPr>
          <w:sz w:val="16"/>
        </w:rPr>
        <w:t xml:space="preserve"> </w:t>
      </w:r>
      <w:r w:rsidRPr="0097394B">
        <w:rPr>
          <w:vanish/>
          <w:sz w:val="16"/>
        </w:rPr>
        <w:t>less</w:t>
      </w:r>
      <w:r w:rsidRPr="0097394B">
        <w:rPr>
          <w:sz w:val="16"/>
        </w:rPr>
        <w:t xml:space="preserve"> </w:t>
      </w:r>
      <w:r w:rsidRPr="0097394B">
        <w:rPr>
          <w:vanish/>
          <w:sz w:val="16"/>
        </w:rPr>
        <w:t>overt</w:t>
      </w:r>
      <w:r w:rsidRPr="0097394B">
        <w:rPr>
          <w:sz w:val="16"/>
        </w:rPr>
        <w:t xml:space="preserve"> </w:t>
      </w:r>
      <w:r w:rsidRPr="0097394B">
        <w:rPr>
          <w:vanish/>
          <w:sz w:val="16"/>
        </w:rPr>
        <w:t>economic</w:t>
      </w:r>
      <w:r w:rsidRPr="0097394B">
        <w:rPr>
          <w:sz w:val="16"/>
        </w:rPr>
        <w:t xml:space="preserve"> </w:t>
      </w:r>
      <w:r w:rsidRPr="0097394B">
        <w:rPr>
          <w:vanish/>
          <w:sz w:val="16"/>
        </w:rPr>
        <w:t>conflict.</w:t>
      </w:r>
      <w:r w:rsidRPr="0097394B">
        <w:rPr>
          <w:sz w:val="16"/>
        </w:rPr>
        <w:t xml:space="preserve"> </w:t>
      </w:r>
      <w:r w:rsidRPr="0097394B">
        <w:rPr>
          <w:vanish/>
          <w:sz w:val="16"/>
        </w:rPr>
        <w:t>Even</w:t>
      </w:r>
      <w:r w:rsidRPr="0097394B">
        <w:rPr>
          <w:rStyle w:val="Emphasis"/>
          <w:highlight w:val="cyan"/>
        </w:rPr>
        <w:t xml:space="preserve"> in contractual matters, people will seek solutions that benefit all</w:t>
      </w:r>
      <w:r w:rsidRPr="0097394B">
        <w:rPr>
          <w:vanish/>
          <w:sz w:val="16"/>
        </w:rPr>
        <w:t>—</w:t>
      </w:r>
      <w:r w:rsidRPr="0097394B">
        <w:rPr>
          <w:sz w:val="16"/>
        </w:rPr>
        <w:t xml:space="preserve"> </w:t>
      </w:r>
      <w:r w:rsidRPr="0097394B">
        <w:rPr>
          <w:vanish/>
          <w:sz w:val="16"/>
        </w:rPr>
        <w:t>recognizing</w:t>
      </w:r>
      <w:r w:rsidRPr="0097394B">
        <w:rPr>
          <w:sz w:val="16"/>
        </w:rPr>
        <w:t xml:space="preserve"> </w:t>
      </w:r>
      <w:r w:rsidRPr="0097394B">
        <w:rPr>
          <w:vanish/>
          <w:sz w:val="16"/>
        </w:rPr>
        <w:t>that</w:t>
      </w:r>
      <w:r w:rsidRPr="0097394B">
        <w:rPr>
          <w:sz w:val="16"/>
        </w:rPr>
        <w:t xml:space="preserve"> </w:t>
      </w:r>
      <w:r w:rsidRPr="0097394B">
        <w:rPr>
          <w:vanish/>
          <w:sz w:val="16"/>
        </w:rPr>
        <w:t>to</w:t>
      </w:r>
      <w:r w:rsidRPr="0097394B">
        <w:rPr>
          <w:sz w:val="16"/>
        </w:rPr>
        <w:t xml:space="preserve"> </w:t>
      </w:r>
      <w:r w:rsidRPr="0097394B">
        <w:rPr>
          <w:vanish/>
          <w:sz w:val="16"/>
        </w:rPr>
        <w:t>injure</w:t>
      </w:r>
      <w:r w:rsidRPr="0097394B">
        <w:rPr>
          <w:sz w:val="16"/>
        </w:rPr>
        <w:t xml:space="preserve"> </w:t>
      </w:r>
      <w:r w:rsidRPr="0097394B">
        <w:rPr>
          <w:vanish/>
          <w:sz w:val="16"/>
        </w:rPr>
        <w:t>another</w:t>
      </w:r>
      <w:r w:rsidRPr="0097394B">
        <w:rPr>
          <w:sz w:val="16"/>
        </w:rPr>
        <w:t xml:space="preserve"> </w:t>
      </w:r>
      <w:r w:rsidRPr="0097394B">
        <w:rPr>
          <w:vanish/>
          <w:sz w:val="16"/>
        </w:rPr>
        <w:t>is</w:t>
      </w:r>
      <w:r w:rsidRPr="0097394B">
        <w:rPr>
          <w:sz w:val="16"/>
        </w:rPr>
        <w:t xml:space="preserve"> </w:t>
      </w:r>
      <w:r w:rsidRPr="0097394B">
        <w:rPr>
          <w:vanish/>
          <w:sz w:val="16"/>
        </w:rPr>
        <w:t>to</w:t>
      </w:r>
      <w:r w:rsidRPr="0097394B">
        <w:rPr>
          <w:sz w:val="16"/>
        </w:rPr>
        <w:t xml:space="preserve"> </w:t>
      </w:r>
      <w:r w:rsidRPr="0097394B">
        <w:rPr>
          <w:vanish/>
          <w:sz w:val="16"/>
        </w:rPr>
        <w:t>injure</w:t>
      </w:r>
      <w:r w:rsidRPr="0097394B">
        <w:rPr>
          <w:sz w:val="16"/>
        </w:rPr>
        <w:t xml:space="preserve"> </w:t>
      </w:r>
      <w:r w:rsidRPr="0097394B">
        <w:rPr>
          <w:vanish/>
          <w:sz w:val="16"/>
        </w:rPr>
        <w:t>the</w:t>
      </w:r>
      <w:r w:rsidRPr="0097394B">
        <w:rPr>
          <w:sz w:val="16"/>
        </w:rPr>
        <w:t xml:space="preserve"> </w:t>
      </w:r>
      <w:r w:rsidRPr="0097394B">
        <w:rPr>
          <w:vanish/>
          <w:sz w:val="16"/>
        </w:rPr>
        <w:t>group</w:t>
      </w:r>
      <w:r w:rsidRPr="0097394B">
        <w:rPr>
          <w:sz w:val="16"/>
        </w:rPr>
        <w:t xml:space="preserve"> </w:t>
      </w:r>
      <w:r w:rsidRPr="0097394B">
        <w:rPr>
          <w:vanish/>
          <w:sz w:val="16"/>
        </w:rPr>
        <w:t>and</w:t>
      </w:r>
      <w:r w:rsidRPr="0097394B">
        <w:rPr>
          <w:sz w:val="16"/>
        </w:rPr>
        <w:t xml:space="preserve"> </w:t>
      </w:r>
      <w:r w:rsidRPr="0097394B">
        <w:rPr>
          <w:vanish/>
          <w:sz w:val="16"/>
        </w:rPr>
        <w:t>ultimately</w:t>
      </w:r>
      <w:r w:rsidRPr="0097394B">
        <w:rPr>
          <w:sz w:val="16"/>
        </w:rPr>
        <w:t xml:space="preserve"> </w:t>
      </w:r>
      <w:r w:rsidRPr="0097394B">
        <w:rPr>
          <w:vanish/>
          <w:sz w:val="16"/>
        </w:rPr>
        <w:t>oneself.</w:t>
      </w:r>
      <w:r w:rsidRPr="0097394B">
        <w:rPr>
          <w:sz w:val="16"/>
        </w:rPr>
        <w:t xml:space="preserve"> </w:t>
      </w:r>
      <w:r w:rsidRPr="0097394B">
        <w:rPr>
          <w:vanish/>
          <w:sz w:val="16"/>
        </w:rPr>
        <w:t>In</w:t>
      </w:r>
      <w:r w:rsidRPr="0097394B">
        <w:rPr>
          <w:sz w:val="16"/>
        </w:rPr>
        <w:t xml:space="preserve"> </w:t>
      </w:r>
      <w:r w:rsidRPr="0097394B">
        <w:rPr>
          <w:vanish/>
          <w:sz w:val="16"/>
        </w:rPr>
        <w:t>torts,</w:t>
      </w:r>
      <w:r w:rsidRPr="0097394B">
        <w:rPr>
          <w:sz w:val="16"/>
        </w:rPr>
        <w:t xml:space="preserve"> </w:t>
      </w:r>
      <w:r w:rsidRPr="0097394B">
        <w:rPr>
          <w:vanish/>
          <w:sz w:val="16"/>
        </w:rPr>
        <w:t>similarly,</w:t>
      </w:r>
      <w:r w:rsidRPr="0097394B">
        <w:rPr>
          <w:sz w:val="16"/>
        </w:rPr>
        <w:t xml:space="preserve"> </w:t>
      </w:r>
      <w:r w:rsidRPr="0097394B">
        <w:rPr>
          <w:vanish/>
          <w:sz w:val="16"/>
        </w:rPr>
        <w:t>the</w:t>
      </w:r>
      <w:r w:rsidRPr="0097394B">
        <w:rPr>
          <w:sz w:val="16"/>
        </w:rPr>
        <w:t xml:space="preserve"> </w:t>
      </w:r>
      <w:r w:rsidRPr="0097394B">
        <w:rPr>
          <w:vanish/>
          <w:sz w:val="16"/>
        </w:rPr>
        <w:t>grounded</w:t>
      </w:r>
      <w:r w:rsidRPr="0097394B">
        <w:rPr>
          <w:sz w:val="16"/>
        </w:rPr>
        <w:t xml:space="preserve"> </w:t>
      </w:r>
      <w:r w:rsidRPr="0097394B">
        <w:rPr>
          <w:vanish/>
          <w:sz w:val="16"/>
        </w:rPr>
        <w:t>consciousness</w:t>
      </w:r>
      <w:r w:rsidRPr="0097394B">
        <w:rPr>
          <w:sz w:val="16"/>
        </w:rPr>
        <w:t xml:space="preserve"> </w:t>
      </w:r>
      <w:r w:rsidRPr="0097394B">
        <w:rPr>
          <w:vanish/>
          <w:sz w:val="16"/>
        </w:rPr>
        <w:t>will</w:t>
      </w:r>
      <w:r w:rsidRPr="0097394B">
        <w:rPr>
          <w:sz w:val="16"/>
        </w:rPr>
        <w:t xml:space="preserve"> </w:t>
      </w:r>
      <w:r w:rsidRPr="0097394B">
        <w:rPr>
          <w:vanish/>
          <w:sz w:val="16"/>
        </w:rPr>
        <w:t>make</w:t>
      </w:r>
      <w:r w:rsidRPr="0097394B">
        <w:rPr>
          <w:sz w:val="16"/>
        </w:rPr>
        <w:t xml:space="preserve"> </w:t>
      </w:r>
      <w:r w:rsidRPr="0097394B">
        <w:rPr>
          <w:vanish/>
          <w:sz w:val="16"/>
        </w:rPr>
        <w:t>people</w:t>
      </w:r>
      <w:r w:rsidRPr="0097394B">
        <w:rPr>
          <w:sz w:val="16"/>
        </w:rPr>
        <w:t xml:space="preserve"> </w:t>
      </w:r>
      <w:r w:rsidRPr="0097394B">
        <w:rPr>
          <w:vanish/>
          <w:sz w:val="16"/>
        </w:rPr>
        <w:t>reasonable</w:t>
      </w:r>
      <w:r w:rsidRPr="0097394B">
        <w:rPr>
          <w:sz w:val="16"/>
        </w:rPr>
        <w:t xml:space="preserve"> </w:t>
      </w:r>
      <w:r w:rsidRPr="0097394B">
        <w:rPr>
          <w:vanish/>
          <w:sz w:val="16"/>
        </w:rPr>
        <w:t>in</w:t>
      </w:r>
      <w:r w:rsidRPr="0097394B">
        <w:rPr>
          <w:sz w:val="16"/>
        </w:rPr>
        <w:t xml:space="preserve"> </w:t>
      </w:r>
      <w:r w:rsidRPr="0097394B">
        <w:rPr>
          <w:vanish/>
          <w:sz w:val="16"/>
        </w:rPr>
        <w:t>their</w:t>
      </w:r>
      <w:r w:rsidRPr="0097394B">
        <w:rPr>
          <w:sz w:val="16"/>
        </w:rPr>
        <w:t xml:space="preserve"> </w:t>
      </w:r>
      <w:r w:rsidRPr="0097394B">
        <w:rPr>
          <w:vanish/>
          <w:sz w:val="16"/>
        </w:rPr>
        <w:t>daily</w:t>
      </w:r>
      <w:r w:rsidRPr="0097394B">
        <w:rPr>
          <w:sz w:val="16"/>
        </w:rPr>
        <w:t xml:space="preserve"> </w:t>
      </w:r>
      <w:r w:rsidRPr="0097394B">
        <w:rPr>
          <w:vanish/>
          <w:sz w:val="16"/>
        </w:rPr>
        <w:t>interactions</w:t>
      </w:r>
      <w:r w:rsidRPr="0097394B">
        <w:rPr>
          <w:sz w:val="16"/>
        </w:rPr>
        <w:t xml:space="preserve"> </w:t>
      </w:r>
      <w:r w:rsidRPr="0097394B">
        <w:rPr>
          <w:vanish/>
          <w:sz w:val="16"/>
        </w:rPr>
        <w:t>and</w:t>
      </w:r>
      <w:r w:rsidRPr="0097394B">
        <w:rPr>
          <w:sz w:val="16"/>
        </w:rPr>
        <w:t xml:space="preserve"> </w:t>
      </w:r>
      <w:r w:rsidRPr="0097394B">
        <w:rPr>
          <w:vanish/>
          <w:sz w:val="16"/>
        </w:rPr>
        <w:t>reduce</w:t>
      </w:r>
      <w:r w:rsidRPr="0097394B">
        <w:rPr>
          <w:sz w:val="16"/>
        </w:rPr>
        <w:t xml:space="preserve"> </w:t>
      </w:r>
      <w:r w:rsidRPr="0097394B">
        <w:rPr>
          <w:vanish/>
          <w:sz w:val="16"/>
        </w:rPr>
        <w:t>negligence.</w:t>
      </w:r>
      <w:r w:rsidRPr="0097394B">
        <w:rPr>
          <w:sz w:val="16"/>
        </w:rPr>
        <w:t xml:space="preserve"> </w:t>
      </w:r>
      <w:r w:rsidRPr="0097394B">
        <w:rPr>
          <w:vanish/>
          <w:sz w:val="16"/>
        </w:rPr>
        <w:t>When</w:t>
      </w:r>
      <w:r w:rsidRPr="0097394B">
        <w:rPr>
          <w:sz w:val="16"/>
        </w:rPr>
        <w:t xml:space="preserve"> </w:t>
      </w:r>
      <w:r w:rsidRPr="0097394B">
        <w:rPr>
          <w:vanish/>
          <w:sz w:val="16"/>
        </w:rPr>
        <w:t>an</w:t>
      </w:r>
      <w:r w:rsidRPr="0097394B">
        <w:rPr>
          <w:sz w:val="16"/>
        </w:rPr>
        <w:t xml:space="preserve"> </w:t>
      </w:r>
      <w:r w:rsidRPr="0097394B">
        <w:rPr>
          <w:vanish/>
          <w:sz w:val="16"/>
        </w:rPr>
        <w:t>accident</w:t>
      </w:r>
      <w:r w:rsidRPr="0097394B">
        <w:rPr>
          <w:sz w:val="16"/>
        </w:rPr>
        <w:t xml:space="preserve"> </w:t>
      </w:r>
      <w:r w:rsidRPr="0097394B">
        <w:rPr>
          <w:vanish/>
          <w:sz w:val="16"/>
        </w:rPr>
        <w:t>occurs,</w:t>
      </w:r>
      <w:r w:rsidRPr="0097394B">
        <w:rPr>
          <w:sz w:val="16"/>
        </w:rPr>
        <w:t xml:space="preserve"> </w:t>
      </w:r>
      <w:r w:rsidRPr="0097394B">
        <w:rPr>
          <w:vanish/>
          <w:sz w:val="16"/>
        </w:rPr>
        <w:t>the</w:t>
      </w:r>
      <w:r w:rsidRPr="0097394B">
        <w:rPr>
          <w:sz w:val="16"/>
        </w:rPr>
        <w:t xml:space="preserve"> </w:t>
      </w:r>
      <w:r w:rsidRPr="0097394B">
        <w:rPr>
          <w:vanish/>
          <w:sz w:val="16"/>
        </w:rPr>
        <w:t>focus</w:t>
      </w:r>
      <w:r w:rsidRPr="0097394B">
        <w:rPr>
          <w:sz w:val="16"/>
        </w:rPr>
        <w:t xml:space="preserve"> </w:t>
      </w:r>
      <w:r w:rsidRPr="0097394B">
        <w:rPr>
          <w:vanish/>
          <w:sz w:val="16"/>
        </w:rPr>
        <w:t>will</w:t>
      </w:r>
      <w:r w:rsidRPr="0097394B">
        <w:rPr>
          <w:sz w:val="16"/>
        </w:rPr>
        <w:t xml:space="preserve"> </w:t>
      </w:r>
      <w:r w:rsidRPr="0097394B">
        <w:rPr>
          <w:vanish/>
          <w:sz w:val="16"/>
        </w:rPr>
        <w:t>also</w:t>
      </w:r>
      <w:r w:rsidRPr="0097394B">
        <w:rPr>
          <w:sz w:val="16"/>
        </w:rPr>
        <w:t xml:space="preserve"> </w:t>
      </w:r>
      <w:r w:rsidRPr="0097394B">
        <w:rPr>
          <w:vanish/>
          <w:sz w:val="16"/>
        </w:rPr>
        <w:t>be</w:t>
      </w:r>
      <w:r w:rsidRPr="0097394B">
        <w:rPr>
          <w:sz w:val="16"/>
        </w:rPr>
        <w:t xml:space="preserve"> </w:t>
      </w:r>
      <w:r w:rsidRPr="0097394B">
        <w:rPr>
          <w:vanish/>
          <w:sz w:val="16"/>
        </w:rPr>
        <w:t>on</w:t>
      </w:r>
      <w:r w:rsidRPr="0097394B">
        <w:rPr>
          <w:sz w:val="16"/>
        </w:rPr>
        <w:t xml:space="preserve"> </w:t>
      </w:r>
      <w:r w:rsidRPr="0097394B">
        <w:rPr>
          <w:vanish/>
          <w:sz w:val="16"/>
        </w:rPr>
        <w:t>restoring</w:t>
      </w:r>
      <w:r w:rsidRPr="0097394B">
        <w:rPr>
          <w:sz w:val="16"/>
        </w:rPr>
        <w:t xml:space="preserve"> </w:t>
      </w:r>
      <w:r w:rsidRPr="0097394B">
        <w:rPr>
          <w:vanish/>
          <w:sz w:val="16"/>
        </w:rPr>
        <w:t>the</w:t>
      </w:r>
      <w:r w:rsidRPr="0097394B">
        <w:rPr>
          <w:sz w:val="16"/>
        </w:rPr>
        <w:t xml:space="preserve"> </w:t>
      </w:r>
      <w:r w:rsidRPr="0097394B">
        <w:rPr>
          <w:vanish/>
          <w:sz w:val="16"/>
        </w:rPr>
        <w:t>group’s</w:t>
      </w:r>
      <w:r w:rsidRPr="0097394B">
        <w:rPr>
          <w:sz w:val="16"/>
        </w:rPr>
        <w:t xml:space="preserve"> </w:t>
      </w:r>
      <w:r w:rsidRPr="0097394B">
        <w:rPr>
          <w:vanish/>
          <w:sz w:val="16"/>
        </w:rPr>
        <w:t>balance—a</w:t>
      </w:r>
      <w:r w:rsidRPr="0097394B">
        <w:rPr>
          <w:sz w:val="16"/>
        </w:rPr>
        <w:t xml:space="preserve"> </w:t>
      </w:r>
      <w:r w:rsidRPr="0097394B">
        <w:rPr>
          <w:vanish/>
          <w:sz w:val="16"/>
        </w:rPr>
        <w:t>solution</w:t>
      </w:r>
      <w:r w:rsidRPr="0097394B">
        <w:rPr>
          <w:sz w:val="16"/>
        </w:rPr>
        <w:t xml:space="preserve"> </w:t>
      </w:r>
      <w:r w:rsidRPr="0097394B">
        <w:rPr>
          <w:vanish/>
          <w:sz w:val="16"/>
        </w:rPr>
        <w:t>where</w:t>
      </w:r>
      <w:r w:rsidRPr="0097394B">
        <w:rPr>
          <w:sz w:val="16"/>
        </w:rPr>
        <w:t xml:space="preserve"> </w:t>
      </w:r>
      <w:r w:rsidRPr="0097394B">
        <w:rPr>
          <w:vanish/>
          <w:sz w:val="16"/>
        </w:rPr>
        <w:t>all</w:t>
      </w:r>
      <w:r w:rsidRPr="0097394B">
        <w:rPr>
          <w:sz w:val="16"/>
        </w:rPr>
        <w:t xml:space="preserve"> </w:t>
      </w:r>
      <w:r w:rsidRPr="0097394B">
        <w:rPr>
          <w:vanish/>
          <w:sz w:val="16"/>
        </w:rPr>
        <w:t>may</w:t>
      </w:r>
      <w:r w:rsidRPr="0097394B">
        <w:rPr>
          <w:sz w:val="16"/>
        </w:rPr>
        <w:t xml:space="preserve"> </w:t>
      </w:r>
      <w:r w:rsidRPr="0097394B">
        <w:rPr>
          <w:vanish/>
          <w:sz w:val="16"/>
        </w:rPr>
        <w:t>win.</w:t>
      </w:r>
      <w:r w:rsidRPr="0097394B">
        <w:rPr>
          <w:sz w:val="16"/>
        </w:rPr>
        <w:t xml:space="preserve"> </w:t>
      </w:r>
      <w:r w:rsidRPr="0097394B">
        <w:rPr>
          <w:vanish/>
          <w:sz w:val="16"/>
        </w:rPr>
        <w:t>Some</w:t>
      </w:r>
      <w:r w:rsidRPr="0097394B">
        <w:rPr>
          <w:sz w:val="16"/>
        </w:rPr>
        <w:t xml:space="preserve"> </w:t>
      </w:r>
      <w:r w:rsidRPr="0097394B">
        <w:rPr>
          <w:vanish/>
          <w:sz w:val="16"/>
        </w:rPr>
        <w:t>may</w:t>
      </w:r>
      <w:r w:rsidRPr="0097394B">
        <w:rPr>
          <w:sz w:val="16"/>
        </w:rPr>
        <w:t xml:space="preserve"> </w:t>
      </w:r>
      <w:r w:rsidRPr="0097394B">
        <w:rPr>
          <w:vanish/>
          <w:sz w:val="16"/>
        </w:rPr>
        <w:t>question</w:t>
      </w:r>
      <w:r w:rsidRPr="0097394B">
        <w:rPr>
          <w:sz w:val="16"/>
        </w:rPr>
        <w:t xml:space="preserve"> </w:t>
      </w:r>
      <w:r w:rsidRPr="0097394B">
        <w:rPr>
          <w:vanish/>
          <w:sz w:val="16"/>
        </w:rPr>
        <w:t>whether</w:t>
      </w:r>
      <w:r w:rsidRPr="0097394B">
        <w:rPr>
          <w:sz w:val="16"/>
        </w:rPr>
        <w:t xml:space="preserve"> </w:t>
      </w:r>
      <w:r w:rsidRPr="0097394B">
        <w:rPr>
          <w:vanish/>
          <w:sz w:val="16"/>
        </w:rPr>
        <w:t>such</w:t>
      </w:r>
      <w:r w:rsidRPr="0097394B">
        <w:rPr>
          <w:sz w:val="16"/>
        </w:rPr>
        <w:t xml:space="preserve"> </w:t>
      </w:r>
      <w:r w:rsidRPr="0097394B">
        <w:rPr>
          <w:vanish/>
          <w:sz w:val="16"/>
        </w:rPr>
        <w:t>a</w:t>
      </w:r>
      <w:r w:rsidRPr="0097394B">
        <w:rPr>
          <w:sz w:val="16"/>
        </w:rPr>
        <w:t xml:space="preserve"> </w:t>
      </w:r>
      <w:r w:rsidRPr="0097394B">
        <w:rPr>
          <w:vanish/>
          <w:sz w:val="16"/>
        </w:rPr>
        <w:t>consciousness</w:t>
      </w:r>
      <w:r w:rsidRPr="0097394B">
        <w:rPr>
          <w:sz w:val="16"/>
        </w:rPr>
        <w:t xml:space="preserve"> </w:t>
      </w:r>
      <w:r w:rsidRPr="0097394B">
        <w:rPr>
          <w:vanish/>
          <w:sz w:val="16"/>
        </w:rPr>
        <w:t>and</w:t>
      </w:r>
      <w:r w:rsidRPr="0097394B">
        <w:rPr>
          <w:sz w:val="16"/>
        </w:rPr>
        <w:t xml:space="preserve"> </w:t>
      </w:r>
      <w:r w:rsidRPr="0097394B">
        <w:rPr>
          <w:vanish/>
          <w:sz w:val="16"/>
        </w:rPr>
        <w:t>way</w:t>
      </w:r>
      <w:r w:rsidRPr="0097394B">
        <w:rPr>
          <w:sz w:val="16"/>
        </w:rPr>
        <w:t xml:space="preserve"> </w:t>
      </w:r>
      <w:r w:rsidRPr="0097394B">
        <w:rPr>
          <w:vanish/>
          <w:sz w:val="16"/>
        </w:rPr>
        <w:t>of</w:t>
      </w:r>
      <w:r w:rsidRPr="0097394B">
        <w:rPr>
          <w:sz w:val="16"/>
        </w:rPr>
        <w:t xml:space="preserve"> </w:t>
      </w:r>
      <w:r w:rsidRPr="0097394B">
        <w:rPr>
          <w:vanish/>
          <w:sz w:val="16"/>
        </w:rPr>
        <w:t>life</w:t>
      </w:r>
      <w:r w:rsidRPr="0097394B">
        <w:rPr>
          <w:sz w:val="16"/>
        </w:rPr>
        <w:t xml:space="preserve"> </w:t>
      </w:r>
      <w:r w:rsidRPr="0097394B">
        <w:rPr>
          <w:vanish/>
          <w:sz w:val="16"/>
        </w:rPr>
        <w:t>is</w:t>
      </w:r>
      <w:r w:rsidRPr="0097394B">
        <w:rPr>
          <w:sz w:val="16"/>
        </w:rPr>
        <w:t xml:space="preserve"> </w:t>
      </w:r>
      <w:r w:rsidRPr="0097394B">
        <w:rPr>
          <w:vanish/>
          <w:sz w:val="16"/>
        </w:rPr>
        <w:t>possible</w:t>
      </w:r>
      <w:r w:rsidRPr="0097394B">
        <w:rPr>
          <w:sz w:val="16"/>
        </w:rPr>
        <w:t xml:space="preserve"> </w:t>
      </w:r>
      <w:r w:rsidRPr="0097394B">
        <w:rPr>
          <w:vanish/>
          <w:sz w:val="16"/>
        </w:rPr>
        <w:t>or</w:t>
      </w:r>
      <w:r w:rsidRPr="0097394B">
        <w:rPr>
          <w:sz w:val="16"/>
        </w:rPr>
        <w:t xml:space="preserve"> </w:t>
      </w:r>
      <w:r w:rsidRPr="0097394B">
        <w:rPr>
          <w:vanish/>
          <w:sz w:val="16"/>
        </w:rPr>
        <w:t>even</w:t>
      </w:r>
      <w:r w:rsidRPr="0097394B">
        <w:rPr>
          <w:sz w:val="16"/>
        </w:rPr>
        <w:t xml:space="preserve"> </w:t>
      </w:r>
      <w:r w:rsidRPr="0097394B">
        <w:rPr>
          <w:vanish/>
          <w:sz w:val="16"/>
        </w:rPr>
        <w:t>preferable</w:t>
      </w:r>
      <w:r w:rsidRPr="0097394B">
        <w:rPr>
          <w:sz w:val="16"/>
        </w:rPr>
        <w:t xml:space="preserve"> </w:t>
      </w:r>
      <w:r w:rsidRPr="0097394B">
        <w:rPr>
          <w:vanish/>
          <w:sz w:val="16"/>
        </w:rPr>
        <w:t>to</w:t>
      </w:r>
      <w:r w:rsidRPr="0097394B">
        <w:rPr>
          <w:sz w:val="16"/>
        </w:rPr>
        <w:t xml:space="preserve"> </w:t>
      </w:r>
      <w:r w:rsidRPr="0097394B">
        <w:rPr>
          <w:vanish/>
          <w:sz w:val="16"/>
        </w:rPr>
        <w:t>today’s</w:t>
      </w:r>
      <w:r w:rsidRPr="0097394B">
        <w:rPr>
          <w:sz w:val="16"/>
        </w:rPr>
        <w:t xml:space="preserve"> </w:t>
      </w:r>
      <w:r w:rsidRPr="0097394B">
        <w:rPr>
          <w:vanish/>
          <w:sz w:val="16"/>
        </w:rPr>
        <w:t>economic</w:t>
      </w:r>
      <w:r w:rsidRPr="0097394B">
        <w:rPr>
          <w:sz w:val="16"/>
        </w:rPr>
        <w:t xml:space="preserve"> </w:t>
      </w:r>
      <w:r w:rsidRPr="0097394B">
        <w:rPr>
          <w:vanish/>
          <w:sz w:val="16"/>
        </w:rPr>
        <w:t>circumstances?</w:t>
      </w:r>
      <w:r w:rsidRPr="0097394B">
        <w:rPr>
          <w:sz w:val="16"/>
        </w:rPr>
        <w:t xml:space="preserve"> </w:t>
      </w:r>
      <w:r w:rsidRPr="0097394B">
        <w:rPr>
          <w:vanish/>
          <w:sz w:val="16"/>
        </w:rPr>
        <w:t>At</w:t>
      </w:r>
      <w:r w:rsidRPr="0097394B">
        <w:rPr>
          <w:sz w:val="16"/>
        </w:rPr>
        <w:t xml:space="preserve"> </w:t>
      </w:r>
      <w:r w:rsidRPr="0097394B">
        <w:rPr>
          <w:vanish/>
          <w:sz w:val="16"/>
        </w:rPr>
        <w:t>the</w:t>
      </w:r>
      <w:r w:rsidRPr="0097394B">
        <w:rPr>
          <w:sz w:val="16"/>
        </w:rPr>
        <w:t xml:space="preserve"> </w:t>
      </w:r>
      <w:r w:rsidRPr="0097394B">
        <w:rPr>
          <w:vanish/>
          <w:sz w:val="16"/>
        </w:rPr>
        <w:t>end</w:t>
      </w:r>
      <w:r w:rsidRPr="0097394B">
        <w:rPr>
          <w:sz w:val="16"/>
        </w:rPr>
        <w:t xml:space="preserve"> </w:t>
      </w:r>
      <w:r w:rsidRPr="0097394B">
        <w:rPr>
          <w:vanish/>
          <w:sz w:val="16"/>
        </w:rPr>
        <w:t>of</w:t>
      </w:r>
      <w:r w:rsidRPr="0097394B">
        <w:rPr>
          <w:sz w:val="16"/>
        </w:rPr>
        <w:t xml:space="preserve"> </w:t>
      </w:r>
      <w:r w:rsidRPr="0097394B">
        <w:rPr>
          <w:vanish/>
          <w:sz w:val="16"/>
        </w:rPr>
        <w:t>feudalism,</w:t>
      </w:r>
      <w:r w:rsidRPr="0097394B">
        <w:rPr>
          <w:sz w:val="16"/>
        </w:rPr>
        <w:t xml:space="preserve"> </w:t>
      </w:r>
      <w:r w:rsidRPr="0097394B">
        <w:rPr>
          <w:vanish/>
          <w:sz w:val="16"/>
        </w:rPr>
        <w:t>many</w:t>
      </w:r>
      <w:r w:rsidRPr="0097394B">
        <w:rPr>
          <w:sz w:val="16"/>
        </w:rPr>
        <w:t xml:space="preserve"> </w:t>
      </w:r>
      <w:r w:rsidRPr="0097394B">
        <w:rPr>
          <w:vanish/>
          <w:sz w:val="16"/>
        </w:rPr>
        <w:t>also</w:t>
      </w:r>
      <w:r w:rsidRPr="0097394B">
        <w:rPr>
          <w:sz w:val="16"/>
        </w:rPr>
        <w:t xml:space="preserve"> </w:t>
      </w:r>
      <w:r w:rsidRPr="0097394B">
        <w:rPr>
          <w:vanish/>
          <w:sz w:val="16"/>
        </w:rPr>
        <w:t>questioned</w:t>
      </w:r>
      <w:r w:rsidRPr="0097394B">
        <w:rPr>
          <w:sz w:val="16"/>
        </w:rPr>
        <w:t xml:space="preserve"> </w:t>
      </w:r>
      <w:r w:rsidRPr="0097394B">
        <w:rPr>
          <w:vanish/>
          <w:sz w:val="16"/>
        </w:rPr>
        <w:t>America’s</w:t>
      </w:r>
      <w:r w:rsidRPr="0097394B">
        <w:rPr>
          <w:sz w:val="16"/>
        </w:rPr>
        <w:t xml:space="preserve"> </w:t>
      </w:r>
      <w:r w:rsidRPr="0097394B">
        <w:rPr>
          <w:vanish/>
          <w:sz w:val="16"/>
        </w:rPr>
        <w:t>experiment</w:t>
      </w:r>
      <w:r w:rsidRPr="0097394B">
        <w:rPr>
          <w:sz w:val="16"/>
        </w:rPr>
        <w:t xml:space="preserve"> </w:t>
      </w:r>
      <w:r w:rsidRPr="0097394B">
        <w:rPr>
          <w:vanish/>
          <w:sz w:val="16"/>
        </w:rPr>
        <w:t>with</w:t>
      </w:r>
      <w:r w:rsidRPr="0097394B">
        <w:rPr>
          <w:sz w:val="16"/>
        </w:rPr>
        <w:t xml:space="preserve"> </w:t>
      </w:r>
      <w:r w:rsidRPr="0097394B">
        <w:rPr>
          <w:vanish/>
          <w:sz w:val="16"/>
        </w:rPr>
        <w:t>democracy,</w:t>
      </w:r>
      <w:r w:rsidRPr="0097394B">
        <w:rPr>
          <w:sz w:val="16"/>
        </w:rPr>
        <w:t xml:space="preserve"> </w:t>
      </w:r>
      <w:r w:rsidRPr="0097394B">
        <w:rPr>
          <w:vanish/>
          <w:sz w:val="16"/>
        </w:rPr>
        <w:t>and</w:t>
      </w:r>
      <w:r w:rsidRPr="0097394B">
        <w:rPr>
          <w:sz w:val="16"/>
        </w:rPr>
        <w:t xml:space="preserve"> </w:t>
      </w:r>
      <w:r w:rsidRPr="0097394B">
        <w:rPr>
          <w:vanish/>
          <w:sz w:val="16"/>
        </w:rPr>
        <w:t>it</w:t>
      </w:r>
      <w:r w:rsidRPr="0097394B">
        <w:rPr>
          <w:sz w:val="16"/>
        </w:rPr>
        <w:t xml:space="preserve"> </w:t>
      </w:r>
      <w:r w:rsidRPr="0097394B">
        <w:rPr>
          <w:vanish/>
          <w:sz w:val="16"/>
        </w:rPr>
        <w:t>worked</w:t>
      </w:r>
      <w:r w:rsidRPr="0097394B">
        <w:rPr>
          <w:sz w:val="16"/>
        </w:rPr>
        <w:t xml:space="preserve"> </w:t>
      </w:r>
      <w:r w:rsidRPr="0097394B">
        <w:rPr>
          <w:vanish/>
          <w:sz w:val="16"/>
        </w:rPr>
        <w:t>well</w:t>
      </w:r>
      <w:r w:rsidRPr="0097394B">
        <w:rPr>
          <w:sz w:val="16"/>
        </w:rPr>
        <w:t xml:space="preserve"> </w:t>
      </w:r>
      <w:r w:rsidRPr="0097394B">
        <w:rPr>
          <w:vanish/>
          <w:sz w:val="16"/>
        </w:rPr>
        <w:t>in</w:t>
      </w:r>
      <w:r w:rsidRPr="0097394B">
        <w:rPr>
          <w:sz w:val="16"/>
        </w:rPr>
        <w:t xml:space="preserve"> </w:t>
      </w:r>
      <w:r w:rsidRPr="0097394B">
        <w:rPr>
          <w:vanish/>
          <w:sz w:val="16"/>
        </w:rPr>
        <w:t>some</w:t>
      </w:r>
      <w:r w:rsidRPr="0097394B">
        <w:rPr>
          <w:sz w:val="16"/>
        </w:rPr>
        <w:t xml:space="preserve"> </w:t>
      </w:r>
      <w:r w:rsidRPr="0097394B">
        <w:rPr>
          <w:vanish/>
          <w:sz w:val="16"/>
        </w:rPr>
        <w:t>portions</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country</w:t>
      </w:r>
      <w:r w:rsidRPr="0097394B">
        <w:rPr>
          <w:sz w:val="16"/>
        </w:rPr>
        <w:t xml:space="preserve"> </w:t>
      </w:r>
      <w:r w:rsidRPr="0097394B">
        <w:rPr>
          <w:vanish/>
          <w:sz w:val="16"/>
        </w:rPr>
        <w:t>for</w:t>
      </w:r>
      <w:r w:rsidRPr="0097394B">
        <w:rPr>
          <w:sz w:val="16"/>
        </w:rPr>
        <w:t xml:space="preserve"> </w:t>
      </w:r>
      <w:r w:rsidRPr="0097394B">
        <w:rPr>
          <w:vanish/>
          <w:sz w:val="16"/>
        </w:rPr>
        <w:t>several</w:t>
      </w:r>
      <w:r w:rsidRPr="0097394B">
        <w:rPr>
          <w:sz w:val="16"/>
        </w:rPr>
        <w:t xml:space="preserve"> </w:t>
      </w:r>
      <w:r w:rsidRPr="0097394B">
        <w:rPr>
          <w:vanish/>
          <w:sz w:val="16"/>
        </w:rPr>
        <w:t>decades.</w:t>
      </w:r>
      <w:r w:rsidRPr="0097394B">
        <w:rPr>
          <w:sz w:val="16"/>
        </w:rPr>
        <w:t xml:space="preserve"> </w:t>
      </w:r>
      <w:r w:rsidRPr="0097394B">
        <w:rPr>
          <w:vanish/>
          <w:sz w:val="16"/>
        </w:rPr>
        <w:t>The</w:t>
      </w:r>
      <w:r w:rsidRPr="0097394B">
        <w:rPr>
          <w:sz w:val="16"/>
        </w:rPr>
        <w:t xml:space="preserve"> </w:t>
      </w:r>
      <w:r w:rsidRPr="0097394B">
        <w:rPr>
          <w:vanish/>
          <w:sz w:val="16"/>
        </w:rPr>
        <w:t>eventual</w:t>
      </w:r>
      <w:r w:rsidRPr="0097394B">
        <w:rPr>
          <w:sz w:val="16"/>
        </w:rPr>
        <w:t xml:space="preserve"> </w:t>
      </w:r>
      <w:r w:rsidRPr="0097394B">
        <w:rPr>
          <w:vanish/>
          <w:sz w:val="16"/>
        </w:rPr>
        <w:t>widespread</w:t>
      </w:r>
      <w:r w:rsidRPr="0097394B">
        <w:rPr>
          <w:sz w:val="16"/>
        </w:rPr>
        <w:t xml:space="preserve"> </w:t>
      </w:r>
      <w:r w:rsidRPr="0097394B">
        <w:rPr>
          <w:vanish/>
          <w:sz w:val="16"/>
        </w:rPr>
        <w:t>loss</w:t>
      </w:r>
      <w:r w:rsidRPr="0097394B">
        <w:rPr>
          <w:sz w:val="16"/>
        </w:rPr>
        <w:t xml:space="preserve"> </w:t>
      </w:r>
      <w:r w:rsidRPr="0097394B">
        <w:rPr>
          <w:vanish/>
          <w:sz w:val="16"/>
        </w:rPr>
        <w:t>of</w:t>
      </w:r>
      <w:r w:rsidRPr="0097394B">
        <w:rPr>
          <w:sz w:val="16"/>
        </w:rPr>
        <w:t xml:space="preserve"> </w:t>
      </w:r>
      <w:r w:rsidRPr="0097394B">
        <w:rPr>
          <w:vanish/>
          <w:sz w:val="16"/>
        </w:rPr>
        <w:t>this</w:t>
      </w:r>
      <w:r w:rsidRPr="0097394B">
        <w:rPr>
          <w:sz w:val="16"/>
        </w:rPr>
        <w:t xml:space="preserve"> </w:t>
      </w:r>
      <w:r w:rsidRPr="0097394B">
        <w:rPr>
          <w:vanish/>
          <w:sz w:val="16"/>
        </w:rPr>
        <w:t>consciousness</w:t>
      </w:r>
      <w:r w:rsidRPr="0097394B">
        <w:rPr>
          <w:sz w:val="16"/>
        </w:rPr>
        <w:t xml:space="preserve"> </w:t>
      </w:r>
      <w:r w:rsidRPr="0097394B">
        <w:rPr>
          <w:vanish/>
          <w:sz w:val="16"/>
        </w:rPr>
        <w:t>and</w:t>
      </w:r>
      <w:r w:rsidRPr="0097394B">
        <w:rPr>
          <w:sz w:val="16"/>
        </w:rPr>
        <w:t xml:space="preserve"> </w:t>
      </w:r>
      <w:r w:rsidRPr="0097394B">
        <w:rPr>
          <w:vanish/>
          <w:sz w:val="16"/>
        </w:rPr>
        <w:t>balance</w:t>
      </w:r>
      <w:r w:rsidRPr="0097394B">
        <w:rPr>
          <w:sz w:val="16"/>
        </w:rPr>
        <w:t xml:space="preserve"> </w:t>
      </w:r>
      <w:r w:rsidRPr="0097394B">
        <w:rPr>
          <w:vanish/>
          <w:sz w:val="16"/>
        </w:rPr>
        <w:t>between</w:t>
      </w:r>
      <w:r w:rsidRPr="0097394B">
        <w:rPr>
          <w:sz w:val="16"/>
        </w:rPr>
        <w:t xml:space="preserve"> </w:t>
      </w:r>
      <w:r w:rsidRPr="0097394B">
        <w:rPr>
          <w:vanish/>
          <w:sz w:val="16"/>
        </w:rPr>
        <w:t>the</w:t>
      </w:r>
      <w:r w:rsidRPr="0097394B">
        <w:rPr>
          <w:sz w:val="16"/>
        </w:rPr>
        <w:t xml:space="preserve"> </w:t>
      </w:r>
      <w:r w:rsidRPr="0097394B">
        <w:rPr>
          <w:vanish/>
          <w:sz w:val="16"/>
        </w:rPr>
        <w:t>common</w:t>
      </w:r>
      <w:r w:rsidRPr="0097394B">
        <w:rPr>
          <w:sz w:val="16"/>
        </w:rPr>
        <w:t xml:space="preserve"> </w:t>
      </w:r>
      <w:r w:rsidRPr="0097394B">
        <w:rPr>
          <w:vanish/>
          <w:sz w:val="16"/>
        </w:rPr>
        <w:t>weal</w:t>
      </w:r>
      <w:r w:rsidRPr="0097394B">
        <w:rPr>
          <w:sz w:val="16"/>
        </w:rPr>
        <w:t xml:space="preserve"> </w:t>
      </w:r>
      <w:r w:rsidRPr="0097394B">
        <w:rPr>
          <w:vanish/>
          <w:sz w:val="16"/>
        </w:rPr>
        <w:t>and</w:t>
      </w:r>
      <w:r w:rsidRPr="0097394B">
        <w:rPr>
          <w:sz w:val="16"/>
        </w:rPr>
        <w:t xml:space="preserve"> </w:t>
      </w:r>
      <w:r w:rsidRPr="0097394B">
        <w:rPr>
          <w:vanish/>
          <w:sz w:val="16"/>
        </w:rPr>
        <w:t>individual</w:t>
      </w:r>
      <w:r w:rsidRPr="0097394B">
        <w:rPr>
          <w:sz w:val="16"/>
        </w:rPr>
        <w:t xml:space="preserve"> </w:t>
      </w:r>
      <w:r w:rsidRPr="0097394B">
        <w:rPr>
          <w:vanish/>
          <w:sz w:val="16"/>
        </w:rPr>
        <w:t>pursuits,</w:t>
      </w:r>
      <w:r w:rsidRPr="0097394B">
        <w:rPr>
          <w:sz w:val="16"/>
        </w:rPr>
        <w:t xml:space="preserve"> </w:t>
      </w:r>
      <w:r w:rsidRPr="0097394B">
        <w:rPr>
          <w:vanish/>
          <w:sz w:val="16"/>
        </w:rPr>
        <w:t>moreover,</w:t>
      </w:r>
      <w:r w:rsidRPr="0097394B">
        <w:rPr>
          <w:sz w:val="16"/>
        </w:rPr>
        <w:t xml:space="preserve"> </w:t>
      </w:r>
      <w:r w:rsidRPr="0097394B">
        <w:rPr>
          <w:vanish/>
          <w:sz w:val="16"/>
        </w:rPr>
        <w:t>was</w:t>
      </w:r>
      <w:r w:rsidRPr="0097394B">
        <w:rPr>
          <w:sz w:val="16"/>
        </w:rPr>
        <w:t xml:space="preserve"> </w:t>
      </w:r>
      <w:r w:rsidRPr="0097394B">
        <w:rPr>
          <w:vanish/>
          <w:sz w:val="16"/>
        </w:rPr>
        <w:t>not</w:t>
      </w:r>
      <w:r w:rsidRPr="0097394B">
        <w:rPr>
          <w:sz w:val="16"/>
        </w:rPr>
        <w:t xml:space="preserve"> </w:t>
      </w:r>
      <w:r w:rsidRPr="0097394B">
        <w:rPr>
          <w:vanish/>
          <w:sz w:val="16"/>
        </w:rPr>
        <w:t>due</w:t>
      </w:r>
      <w:r w:rsidRPr="0097394B">
        <w:rPr>
          <w:sz w:val="16"/>
        </w:rPr>
        <w:t xml:space="preserve"> </w:t>
      </w:r>
      <w:r w:rsidRPr="0097394B">
        <w:rPr>
          <w:vanish/>
          <w:sz w:val="16"/>
        </w:rPr>
        <w:t>to</w:t>
      </w:r>
      <w:r w:rsidRPr="0097394B">
        <w:rPr>
          <w:sz w:val="16"/>
        </w:rPr>
        <w:t xml:space="preserve"> </w:t>
      </w:r>
      <w:r w:rsidRPr="0097394B">
        <w:rPr>
          <w:vanish/>
          <w:sz w:val="16"/>
        </w:rPr>
        <w:t>economic</w:t>
      </w:r>
      <w:r w:rsidRPr="0097394B">
        <w:rPr>
          <w:sz w:val="16"/>
        </w:rPr>
        <w:t xml:space="preserve"> </w:t>
      </w:r>
      <w:r w:rsidRPr="0097394B">
        <w:rPr>
          <w:vanish/>
          <w:sz w:val="16"/>
        </w:rPr>
        <w:t>necessity.</w:t>
      </w:r>
      <w:r w:rsidRPr="0097394B">
        <w:rPr>
          <w:sz w:val="16"/>
        </w:rPr>
        <w:t xml:space="preserve"> </w:t>
      </w:r>
      <w:r w:rsidRPr="0097394B">
        <w:rPr>
          <w:vanish/>
          <w:sz w:val="16"/>
        </w:rPr>
        <w:t>Rather,</w:t>
      </w:r>
      <w:r w:rsidRPr="0097394B">
        <w:rPr>
          <w:sz w:val="16"/>
        </w:rPr>
        <w:t xml:space="preserve"> </w:t>
      </w:r>
      <w:r w:rsidRPr="0097394B">
        <w:rPr>
          <w:vanish/>
          <w:sz w:val="16"/>
        </w:rPr>
        <w:t>it</w:t>
      </w:r>
      <w:r w:rsidRPr="0097394B">
        <w:rPr>
          <w:sz w:val="16"/>
        </w:rPr>
        <w:t xml:space="preserve"> </w:t>
      </w:r>
      <w:r w:rsidRPr="0097394B">
        <w:rPr>
          <w:vanish/>
          <w:sz w:val="16"/>
        </w:rPr>
        <w:t>stemmed</w:t>
      </w:r>
      <w:r w:rsidRPr="0097394B">
        <w:rPr>
          <w:sz w:val="16"/>
        </w:rPr>
        <w:t xml:space="preserve"> </w:t>
      </w:r>
      <w:r w:rsidRPr="0097394B">
        <w:rPr>
          <w:vanish/>
          <w:sz w:val="16"/>
        </w:rPr>
        <w:t>from</w:t>
      </w:r>
      <w:r w:rsidRPr="0097394B">
        <w:rPr>
          <w:sz w:val="16"/>
        </w:rPr>
        <w:t xml:space="preserve"> </w:t>
      </w:r>
      <w:r w:rsidRPr="0097394B">
        <w:rPr>
          <w:vanish/>
          <w:sz w:val="16"/>
        </w:rPr>
        <w:t>a</w:t>
      </w:r>
      <w:r w:rsidRPr="0097394B">
        <w:rPr>
          <w:sz w:val="16"/>
        </w:rPr>
        <w:t xml:space="preserve"> </w:t>
      </w:r>
      <w:r w:rsidRPr="0097394B">
        <w:rPr>
          <w:vanish/>
          <w:sz w:val="16"/>
        </w:rPr>
        <w:t>pride</w:t>
      </w:r>
      <w:r w:rsidRPr="0097394B">
        <w:rPr>
          <w:sz w:val="16"/>
        </w:rPr>
        <w:t xml:space="preserve"> </w:t>
      </w:r>
      <w:r w:rsidRPr="0097394B">
        <w:rPr>
          <w:vanish/>
          <w:sz w:val="16"/>
        </w:rPr>
        <w:t>in</w:t>
      </w:r>
      <w:r w:rsidRPr="0097394B">
        <w:rPr>
          <w:sz w:val="16"/>
        </w:rPr>
        <w:t xml:space="preserve"> </w:t>
      </w:r>
      <w:r w:rsidRPr="0097394B">
        <w:rPr>
          <w:vanish/>
          <w:sz w:val="16"/>
        </w:rPr>
        <w:t>87</w:t>
      </w:r>
    </w:p>
    <w:p w14:paraId="00BBF923" w14:textId="77777777" w:rsidR="0097394B" w:rsidRPr="0097394B" w:rsidRDefault="0097394B" w:rsidP="0097394B">
      <w:pPr>
        <w:pStyle w:val="Heading4"/>
      </w:pPr>
      <w:r w:rsidRPr="0097394B">
        <w:t>Thus the alternative is creating a harmonious consciousness, making the law integrative, contemplative, and reconsiderate of the Western paradigm</w:t>
      </w:r>
    </w:p>
    <w:p w14:paraId="46517055" w14:textId="77777777" w:rsidR="0097394B" w:rsidRPr="0097394B" w:rsidRDefault="0097394B" w:rsidP="0097394B">
      <w:r w:rsidRPr="0097394B">
        <w:t xml:space="preserve">Joseph </w:t>
      </w:r>
      <w:r w:rsidRPr="0097394B">
        <w:rPr>
          <w:rStyle w:val="Style13ptBold"/>
        </w:rPr>
        <w:t>Pratt 14</w:t>
      </w:r>
      <w:r w:rsidRPr="0097394B">
        <w:t>, A Daoist Take on American Legal Theory, No Publication, 5-26-2014, DOA: 10-26-2021, https://papers.ssrn.com/sol3/papers.cfm?abstract_id=2441773, r0w@n</w:t>
      </w:r>
    </w:p>
    <w:p w14:paraId="3D4F44B2" w14:textId="77777777" w:rsidR="0097394B" w:rsidRPr="0097394B" w:rsidRDefault="0097394B" w:rsidP="0097394B">
      <w:pPr>
        <w:rPr>
          <w:sz w:val="12"/>
        </w:rPr>
      </w:pPr>
      <w:r w:rsidRPr="0097394B">
        <w:rPr>
          <w:vanish/>
          <w:sz w:val="12"/>
        </w:rPr>
        <w:t>This</w:t>
      </w:r>
      <w:r w:rsidRPr="0097394B">
        <w:rPr>
          <w:sz w:val="12"/>
        </w:rPr>
        <w:t xml:space="preserve"> </w:t>
      </w:r>
      <w:r w:rsidRPr="0097394B">
        <w:rPr>
          <w:vanish/>
          <w:sz w:val="12"/>
        </w:rPr>
        <w:t>consciousness</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sense</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world’s</w:t>
      </w:r>
      <w:r w:rsidRPr="0097394B">
        <w:rPr>
          <w:sz w:val="12"/>
        </w:rPr>
        <w:t xml:space="preserve"> </w:t>
      </w:r>
      <w:r w:rsidRPr="0097394B">
        <w:rPr>
          <w:vanish/>
          <w:sz w:val="12"/>
        </w:rPr>
        <w:t>inherent</w:t>
      </w:r>
      <w:r w:rsidRPr="0097394B">
        <w:rPr>
          <w:sz w:val="12"/>
        </w:rPr>
        <w:t xml:space="preserve"> </w:t>
      </w:r>
      <w:r w:rsidRPr="0097394B">
        <w:rPr>
          <w:vanish/>
          <w:sz w:val="12"/>
        </w:rPr>
        <w:t>goodness,</w:t>
      </w:r>
      <w:r w:rsidRPr="0097394B">
        <w:rPr>
          <w:sz w:val="12"/>
        </w:rPr>
        <w:t xml:space="preserve"> </w:t>
      </w:r>
      <w:r w:rsidRPr="0097394B">
        <w:rPr>
          <w:vanish/>
          <w:sz w:val="12"/>
        </w:rPr>
        <w:t>and</w:t>
      </w:r>
      <w:r w:rsidRPr="0097394B">
        <w:rPr>
          <w:sz w:val="12"/>
        </w:rPr>
        <w:t xml:space="preserve"> </w:t>
      </w:r>
      <w:r w:rsidRPr="0097394B">
        <w:rPr>
          <w:vanish/>
          <w:sz w:val="12"/>
        </w:rPr>
        <w:t>that</w:t>
      </w:r>
      <w:r w:rsidRPr="0097394B">
        <w:rPr>
          <w:sz w:val="12"/>
        </w:rPr>
        <w:t xml:space="preserve"> </w:t>
      </w:r>
      <w:r w:rsidRPr="0097394B">
        <w:rPr>
          <w:rStyle w:val="Emphasis"/>
          <w:highlight w:val="cyan"/>
        </w:rPr>
        <w:t>a balance between the other and oneself is necessary to experience</w:t>
      </w:r>
      <w:r w:rsidRPr="0097394B">
        <w:rPr>
          <w:sz w:val="12"/>
        </w:rPr>
        <w:t xml:space="preserve"> </w:t>
      </w:r>
      <w:r w:rsidRPr="0097394B">
        <w:rPr>
          <w:vanish/>
          <w:sz w:val="12"/>
        </w:rPr>
        <w:t>that</w:t>
      </w:r>
      <w:r w:rsidRPr="0097394B">
        <w:rPr>
          <w:sz w:val="12"/>
        </w:rPr>
        <w:t xml:space="preserve"> </w:t>
      </w:r>
      <w:r w:rsidRPr="0097394B">
        <w:rPr>
          <w:rStyle w:val="Emphasis"/>
          <w:highlight w:val="cyan"/>
        </w:rPr>
        <w:t>beauty.</w:t>
      </w:r>
      <w:r w:rsidRPr="0097394B">
        <w:rPr>
          <w:sz w:val="12"/>
        </w:rPr>
        <w:t xml:space="preserve"> </w:t>
      </w:r>
      <w:r w:rsidRPr="0097394B">
        <w:rPr>
          <w:vanish/>
          <w:sz w:val="12"/>
        </w:rPr>
        <w:t>83</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an</w:t>
      </w:r>
      <w:r w:rsidRPr="0097394B">
        <w:rPr>
          <w:sz w:val="12"/>
        </w:rPr>
        <w:t xml:space="preserve"> </w:t>
      </w:r>
      <w:r w:rsidRPr="0097394B">
        <w:rPr>
          <w:vanish/>
          <w:sz w:val="12"/>
        </w:rPr>
        <w:t>awareness</w:t>
      </w:r>
      <w:r w:rsidRPr="0097394B">
        <w:rPr>
          <w:sz w:val="12"/>
        </w:rPr>
        <w:t xml:space="preserve"> </w:t>
      </w:r>
      <w:r w:rsidRPr="0097394B">
        <w:rPr>
          <w:vanish/>
          <w:sz w:val="12"/>
        </w:rPr>
        <w:t>that</w:t>
      </w:r>
      <w:r w:rsidRPr="0097394B">
        <w:rPr>
          <w:sz w:val="12"/>
        </w:rPr>
        <w:t xml:space="preserve"> </w:t>
      </w:r>
      <w:r w:rsidRPr="0097394B">
        <w:rPr>
          <w:rStyle w:val="Emphasis"/>
          <w:highlight w:val="cyan"/>
        </w:rPr>
        <w:t>separation is only for the experience of community</w:t>
      </w:r>
      <w:r w:rsidRPr="0097394B">
        <w:rPr>
          <w:sz w:val="12"/>
        </w:rPr>
        <w:t xml:space="preserve"> </w:t>
      </w:r>
      <w:r w:rsidRPr="0097394B">
        <w:rPr>
          <w:vanish/>
          <w:sz w:val="12"/>
        </w:rPr>
        <w:t>and</w:t>
      </w:r>
      <w:r w:rsidRPr="0097394B">
        <w:rPr>
          <w:sz w:val="12"/>
        </w:rPr>
        <w:t xml:space="preserve"> </w:t>
      </w:r>
      <w:r w:rsidRPr="0097394B">
        <w:rPr>
          <w:vanish/>
          <w:sz w:val="12"/>
        </w:rPr>
        <w:t>ultimately</w:t>
      </w:r>
      <w:r w:rsidRPr="0097394B">
        <w:rPr>
          <w:sz w:val="12"/>
        </w:rPr>
        <w:t xml:space="preserve"> </w:t>
      </w:r>
      <w:r w:rsidRPr="0097394B">
        <w:rPr>
          <w:vanish/>
          <w:sz w:val="12"/>
        </w:rPr>
        <w:t>Oneness</w:t>
      </w:r>
      <w:r w:rsidRPr="0097394B">
        <w:rPr>
          <w:sz w:val="12"/>
        </w:rPr>
        <w:t xml:space="preserve"> </w:t>
      </w:r>
      <w:r w:rsidRPr="0097394B">
        <w:rPr>
          <w:rStyle w:val="Emphasis"/>
          <w:highlight w:val="cyan"/>
        </w:rPr>
        <w:t>and the Dao.</w:t>
      </w:r>
      <w:r w:rsidRPr="0097394B">
        <w:rPr>
          <w:sz w:val="12"/>
        </w:rPr>
        <w:t xml:space="preserve"> </w:t>
      </w:r>
      <w:r w:rsidRPr="0097394B">
        <w:rPr>
          <w:vanish/>
          <w:sz w:val="12"/>
        </w:rPr>
        <w:t>It</w:t>
      </w:r>
      <w:r w:rsidRPr="0097394B">
        <w:rPr>
          <w:sz w:val="12"/>
        </w:rPr>
        <w:t xml:space="preserve"> </w:t>
      </w:r>
      <w:r w:rsidRPr="0097394B">
        <w:rPr>
          <w:vanish/>
          <w:sz w:val="12"/>
        </w:rPr>
        <w:t>also</w:t>
      </w:r>
      <w:r w:rsidRPr="0097394B">
        <w:rPr>
          <w:sz w:val="12"/>
        </w:rPr>
        <w:t xml:space="preserve"> </w:t>
      </w:r>
      <w:r w:rsidRPr="0097394B">
        <w:rPr>
          <w:vanish/>
          <w:sz w:val="12"/>
        </w:rPr>
        <w:t>follows,</w:t>
      </w:r>
      <w:r w:rsidRPr="0097394B">
        <w:rPr>
          <w:sz w:val="12"/>
        </w:rPr>
        <w:t xml:space="preserve"> </w:t>
      </w:r>
      <w:r w:rsidRPr="0097394B">
        <w:rPr>
          <w:vanish/>
          <w:sz w:val="12"/>
        </w:rPr>
        <w:t>as</w:t>
      </w:r>
      <w:r w:rsidRPr="0097394B">
        <w:rPr>
          <w:sz w:val="12"/>
        </w:rPr>
        <w:t xml:space="preserve"> </w:t>
      </w:r>
      <w:r w:rsidRPr="0097394B">
        <w:rPr>
          <w:vanish/>
          <w:sz w:val="12"/>
        </w:rPr>
        <w:t>some</w:t>
      </w:r>
      <w:r w:rsidRPr="0097394B">
        <w:rPr>
          <w:sz w:val="12"/>
        </w:rPr>
        <w:t xml:space="preserve"> </w:t>
      </w:r>
      <w:r w:rsidRPr="0097394B">
        <w:rPr>
          <w:vanish/>
          <w:sz w:val="12"/>
        </w:rPr>
        <w:t>people</w:t>
      </w:r>
      <w:r w:rsidRPr="0097394B">
        <w:rPr>
          <w:sz w:val="12"/>
        </w:rPr>
        <w:t xml:space="preserve"> </w:t>
      </w:r>
      <w:r w:rsidRPr="0097394B">
        <w:rPr>
          <w:vanish/>
          <w:sz w:val="12"/>
        </w:rPr>
        <w:t>in</w:t>
      </w:r>
      <w:r w:rsidRPr="0097394B">
        <w:rPr>
          <w:sz w:val="12"/>
        </w:rPr>
        <w:t xml:space="preserve"> </w:t>
      </w:r>
      <w:r w:rsidRPr="0097394B">
        <w:rPr>
          <w:vanish/>
          <w:sz w:val="12"/>
        </w:rPr>
        <w:t>early</w:t>
      </w:r>
      <w:r w:rsidRPr="0097394B">
        <w:rPr>
          <w:sz w:val="12"/>
        </w:rPr>
        <w:t xml:space="preserve"> </w:t>
      </w:r>
      <w:r w:rsidRPr="0097394B">
        <w:rPr>
          <w:vanish/>
          <w:sz w:val="12"/>
        </w:rPr>
        <w:t>America</w:t>
      </w:r>
      <w:r w:rsidRPr="0097394B">
        <w:rPr>
          <w:sz w:val="12"/>
        </w:rPr>
        <w:t xml:space="preserve"> </w:t>
      </w:r>
      <w:r w:rsidRPr="0097394B">
        <w:rPr>
          <w:vanish/>
          <w:sz w:val="12"/>
        </w:rPr>
        <w:t>understood,</w:t>
      </w:r>
      <w:r w:rsidRPr="0097394B">
        <w:rPr>
          <w:sz w:val="12"/>
        </w:rPr>
        <w:t xml:space="preserve"> </w:t>
      </w:r>
      <w:r w:rsidRPr="0097394B">
        <w:rPr>
          <w:vanish/>
          <w:sz w:val="12"/>
        </w:rPr>
        <w:t>only</w:t>
      </w:r>
      <w:r w:rsidRPr="0097394B">
        <w:rPr>
          <w:sz w:val="12"/>
        </w:rPr>
        <w:t xml:space="preserve"> </w:t>
      </w:r>
      <w:r w:rsidRPr="0097394B">
        <w:rPr>
          <w:vanish/>
          <w:sz w:val="12"/>
        </w:rPr>
        <w:t>when</w:t>
      </w:r>
      <w:r w:rsidRPr="0097394B">
        <w:rPr>
          <w:sz w:val="12"/>
        </w:rPr>
        <w:t xml:space="preserve"> </w:t>
      </w:r>
      <w:r w:rsidRPr="0097394B">
        <w:rPr>
          <w:vanish/>
          <w:sz w:val="12"/>
        </w:rPr>
        <w:t>the</w:t>
      </w:r>
      <w:r w:rsidRPr="0097394B">
        <w:rPr>
          <w:sz w:val="12"/>
        </w:rPr>
        <w:t xml:space="preserve"> </w:t>
      </w:r>
      <w:r w:rsidRPr="0097394B">
        <w:rPr>
          <w:vanish/>
          <w:sz w:val="12"/>
        </w:rPr>
        <w:t>common</w:t>
      </w:r>
      <w:r w:rsidRPr="0097394B">
        <w:rPr>
          <w:sz w:val="12"/>
        </w:rPr>
        <w:t xml:space="preserve"> </w:t>
      </w:r>
      <w:r w:rsidRPr="0097394B">
        <w:rPr>
          <w:vanish/>
          <w:sz w:val="12"/>
        </w:rPr>
        <w:t>weal</w:t>
      </w:r>
      <w:r w:rsidRPr="0097394B">
        <w:rPr>
          <w:sz w:val="12"/>
        </w:rPr>
        <w:t xml:space="preserve"> </w:t>
      </w:r>
      <w:r w:rsidRPr="0097394B">
        <w:rPr>
          <w:vanish/>
          <w:sz w:val="12"/>
        </w:rPr>
        <w:t>and</w:t>
      </w:r>
      <w:r w:rsidRPr="0097394B">
        <w:rPr>
          <w:sz w:val="12"/>
        </w:rPr>
        <w:t xml:space="preserve"> </w:t>
      </w:r>
      <w:r w:rsidRPr="0097394B">
        <w:rPr>
          <w:vanish/>
          <w:sz w:val="12"/>
        </w:rPr>
        <w:t>individual</w:t>
      </w:r>
      <w:r w:rsidRPr="0097394B">
        <w:rPr>
          <w:sz w:val="12"/>
        </w:rPr>
        <w:t xml:space="preserve"> </w:t>
      </w:r>
      <w:r w:rsidRPr="0097394B">
        <w:rPr>
          <w:vanish/>
          <w:sz w:val="12"/>
        </w:rPr>
        <w:t>pursuits</w:t>
      </w:r>
      <w:r w:rsidRPr="0097394B">
        <w:rPr>
          <w:sz w:val="12"/>
        </w:rPr>
        <w:t xml:space="preserve"> </w:t>
      </w:r>
      <w:r w:rsidRPr="0097394B">
        <w:rPr>
          <w:vanish/>
          <w:sz w:val="12"/>
        </w:rPr>
        <w:t>are</w:t>
      </w:r>
      <w:r w:rsidRPr="0097394B">
        <w:rPr>
          <w:sz w:val="12"/>
        </w:rPr>
        <w:t xml:space="preserve"> </w:t>
      </w:r>
      <w:r w:rsidRPr="0097394B">
        <w:rPr>
          <w:vanish/>
          <w:sz w:val="12"/>
        </w:rPr>
        <w:t>in</w:t>
      </w:r>
      <w:r w:rsidRPr="0097394B">
        <w:rPr>
          <w:sz w:val="12"/>
        </w:rPr>
        <w:t xml:space="preserve"> </w:t>
      </w:r>
      <w:r w:rsidRPr="0097394B">
        <w:rPr>
          <w:vanish/>
          <w:sz w:val="12"/>
        </w:rPr>
        <w:t>harmony</w:t>
      </w:r>
      <w:r w:rsidRPr="0097394B">
        <w:rPr>
          <w:sz w:val="12"/>
        </w:rPr>
        <w:t xml:space="preserve"> </w:t>
      </w:r>
      <w:r w:rsidRPr="0097394B">
        <w:rPr>
          <w:vanish/>
          <w:sz w:val="12"/>
        </w:rPr>
        <w:t>can</w:t>
      </w:r>
      <w:r w:rsidRPr="0097394B">
        <w:rPr>
          <w:sz w:val="12"/>
        </w:rPr>
        <w:t xml:space="preserve"> </w:t>
      </w:r>
      <w:r w:rsidRPr="0097394B">
        <w:rPr>
          <w:vanish/>
          <w:sz w:val="12"/>
        </w:rPr>
        <w:t>people</w:t>
      </w:r>
      <w:r w:rsidRPr="0097394B">
        <w:rPr>
          <w:sz w:val="12"/>
        </w:rPr>
        <w:t xml:space="preserve"> </w:t>
      </w:r>
      <w:r w:rsidRPr="0097394B">
        <w:rPr>
          <w:vanish/>
          <w:sz w:val="12"/>
        </w:rPr>
        <w:t>enjoy</w:t>
      </w:r>
      <w:r w:rsidRPr="0097394B">
        <w:rPr>
          <w:sz w:val="12"/>
        </w:rPr>
        <w:t xml:space="preserve"> </w:t>
      </w:r>
      <w:r w:rsidRPr="0097394B">
        <w:rPr>
          <w:vanish/>
          <w:sz w:val="12"/>
        </w:rPr>
        <w:t>true</w:t>
      </w:r>
      <w:r w:rsidRPr="0097394B">
        <w:rPr>
          <w:sz w:val="12"/>
        </w:rPr>
        <w:t xml:space="preserve"> </w:t>
      </w:r>
      <w:r w:rsidRPr="0097394B">
        <w:rPr>
          <w:vanish/>
          <w:sz w:val="12"/>
        </w:rPr>
        <w:t>equality</w:t>
      </w:r>
      <w:r w:rsidRPr="0097394B">
        <w:rPr>
          <w:sz w:val="12"/>
        </w:rPr>
        <w:t xml:space="preserve"> </w:t>
      </w:r>
      <w:r w:rsidRPr="0097394B">
        <w:rPr>
          <w:vanish/>
          <w:sz w:val="12"/>
        </w:rPr>
        <w:t>and</w:t>
      </w:r>
      <w:r w:rsidRPr="0097394B">
        <w:rPr>
          <w:sz w:val="12"/>
        </w:rPr>
        <w:t xml:space="preserve"> </w:t>
      </w:r>
      <w:r w:rsidRPr="0097394B">
        <w:rPr>
          <w:vanish/>
          <w:sz w:val="12"/>
        </w:rPr>
        <w:t>liberty</w:t>
      </w:r>
      <w:r w:rsidRPr="0097394B">
        <w:rPr>
          <w:sz w:val="12"/>
        </w:rPr>
        <w:t xml:space="preserve"> </w:t>
      </w:r>
      <w:r w:rsidRPr="0097394B">
        <w:rPr>
          <w:vanish/>
          <w:sz w:val="12"/>
        </w:rPr>
        <w:t>and</w:t>
      </w:r>
      <w:r w:rsidRPr="0097394B">
        <w:rPr>
          <w:sz w:val="12"/>
        </w:rPr>
        <w:t xml:space="preserve"> </w:t>
      </w:r>
      <w:r w:rsidRPr="0097394B">
        <w:rPr>
          <w:vanish/>
          <w:sz w:val="12"/>
        </w:rPr>
        <w:t>thus</w:t>
      </w:r>
      <w:r w:rsidRPr="0097394B">
        <w:rPr>
          <w:sz w:val="12"/>
        </w:rPr>
        <w:t xml:space="preserve"> </w:t>
      </w:r>
      <w:r w:rsidRPr="0097394B">
        <w:rPr>
          <w:vanish/>
          <w:sz w:val="12"/>
        </w:rPr>
        <w:t>the</w:t>
      </w:r>
      <w:r w:rsidRPr="0097394B">
        <w:rPr>
          <w:sz w:val="12"/>
        </w:rPr>
        <w:t xml:space="preserve"> </w:t>
      </w:r>
      <w:r w:rsidRPr="0097394B">
        <w:rPr>
          <w:vanish/>
          <w:sz w:val="12"/>
        </w:rPr>
        <w:t>freedom</w:t>
      </w:r>
      <w:r w:rsidRPr="0097394B">
        <w:rPr>
          <w:sz w:val="12"/>
        </w:rPr>
        <w:t xml:space="preserve"> </w:t>
      </w:r>
      <w:r w:rsidRPr="0097394B">
        <w:rPr>
          <w:vanish/>
          <w:sz w:val="12"/>
        </w:rPr>
        <w:t>to</w:t>
      </w:r>
      <w:r w:rsidRPr="0097394B">
        <w:rPr>
          <w:sz w:val="12"/>
        </w:rPr>
        <w:t xml:space="preserve"> </w:t>
      </w:r>
      <w:r w:rsidRPr="0097394B">
        <w:rPr>
          <w:vanish/>
          <w:sz w:val="12"/>
        </w:rPr>
        <w:t>pursue</w:t>
      </w:r>
      <w:r w:rsidRPr="0097394B">
        <w:rPr>
          <w:sz w:val="12"/>
        </w:rPr>
        <w:t xml:space="preserve"> </w:t>
      </w:r>
      <w:r w:rsidRPr="0097394B">
        <w:rPr>
          <w:vanish/>
          <w:sz w:val="12"/>
        </w:rPr>
        <w:t>that</w:t>
      </w:r>
      <w:r w:rsidRPr="0097394B">
        <w:rPr>
          <w:sz w:val="12"/>
        </w:rPr>
        <w:t xml:space="preserve"> </w:t>
      </w:r>
      <w:r w:rsidRPr="0097394B">
        <w:rPr>
          <w:vanish/>
          <w:sz w:val="12"/>
        </w:rPr>
        <w:t>happiness</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provides.</w:t>
      </w:r>
      <w:r w:rsidRPr="0097394B">
        <w:rPr>
          <w:sz w:val="12"/>
        </w:rPr>
        <w:t xml:space="preserve"> </w:t>
      </w:r>
      <w:r w:rsidRPr="0097394B">
        <w:rPr>
          <w:vanish/>
          <w:sz w:val="12"/>
        </w:rPr>
        <w:t>This</w:t>
      </w:r>
      <w:r w:rsidRPr="0097394B">
        <w:rPr>
          <w:sz w:val="12"/>
        </w:rPr>
        <w:t xml:space="preserve"> </w:t>
      </w:r>
      <w:r w:rsidRPr="0097394B">
        <w:rPr>
          <w:vanish/>
          <w:sz w:val="12"/>
        </w:rPr>
        <w:t>enlightened</w:t>
      </w:r>
      <w:r w:rsidRPr="0097394B">
        <w:rPr>
          <w:sz w:val="12"/>
        </w:rPr>
        <w:t xml:space="preserve"> </w:t>
      </w:r>
      <w:r w:rsidRPr="0097394B">
        <w:rPr>
          <w:vanish/>
          <w:sz w:val="12"/>
        </w:rPr>
        <w:t>sense</w:t>
      </w:r>
      <w:r w:rsidRPr="0097394B">
        <w:rPr>
          <w:sz w:val="12"/>
        </w:rPr>
        <w:t xml:space="preserve"> </w:t>
      </w:r>
      <w:r w:rsidRPr="0097394B">
        <w:rPr>
          <w:vanish/>
          <w:sz w:val="12"/>
        </w:rPr>
        <w:t>brings</w:t>
      </w:r>
      <w:r w:rsidRPr="0097394B">
        <w:rPr>
          <w:sz w:val="12"/>
        </w:rPr>
        <w:t xml:space="preserve"> </w:t>
      </w:r>
      <w:r w:rsidRPr="0097394B">
        <w:rPr>
          <w:vanish/>
          <w:sz w:val="12"/>
        </w:rPr>
        <w:t>together</w:t>
      </w:r>
      <w:r w:rsidRPr="0097394B">
        <w:rPr>
          <w:sz w:val="12"/>
        </w:rPr>
        <w:t xml:space="preserve"> </w:t>
      </w:r>
      <w:r w:rsidRPr="0097394B">
        <w:rPr>
          <w:vanish/>
          <w:sz w:val="12"/>
        </w:rPr>
        <w:t>Immanuel</w:t>
      </w:r>
      <w:r w:rsidRPr="0097394B">
        <w:rPr>
          <w:sz w:val="12"/>
        </w:rPr>
        <w:t xml:space="preserve"> </w:t>
      </w:r>
      <w:r w:rsidRPr="0097394B">
        <w:rPr>
          <w:vanish/>
          <w:sz w:val="12"/>
        </w:rPr>
        <w:t>Kant’s</w:t>
      </w:r>
      <w:r w:rsidRPr="0097394B">
        <w:rPr>
          <w:sz w:val="12"/>
        </w:rPr>
        <w:t xml:space="preserve"> </w:t>
      </w:r>
      <w:r w:rsidRPr="0097394B">
        <w:rPr>
          <w:vanish/>
          <w:sz w:val="12"/>
        </w:rPr>
        <w:t>individualism</w:t>
      </w:r>
      <w:r w:rsidRPr="0097394B">
        <w:rPr>
          <w:sz w:val="12"/>
        </w:rPr>
        <w:t xml:space="preserve"> </w:t>
      </w:r>
      <w:r w:rsidRPr="0097394B">
        <w:rPr>
          <w:vanish/>
          <w:sz w:val="12"/>
        </w:rPr>
        <w:t>and</w:t>
      </w:r>
      <w:r w:rsidRPr="0097394B">
        <w:rPr>
          <w:sz w:val="12"/>
        </w:rPr>
        <w:t xml:space="preserve"> </w:t>
      </w:r>
      <w:r w:rsidRPr="0097394B">
        <w:rPr>
          <w:vanish/>
          <w:sz w:val="12"/>
        </w:rPr>
        <w:t>Jeremy</w:t>
      </w:r>
      <w:r w:rsidRPr="0097394B">
        <w:rPr>
          <w:sz w:val="12"/>
        </w:rPr>
        <w:t xml:space="preserve"> </w:t>
      </w:r>
      <w:r w:rsidRPr="0097394B">
        <w:rPr>
          <w:vanish/>
          <w:sz w:val="12"/>
        </w:rPr>
        <w:t>Bentham’s</w:t>
      </w:r>
      <w:r w:rsidRPr="0097394B">
        <w:rPr>
          <w:sz w:val="12"/>
        </w:rPr>
        <w:t xml:space="preserve"> </w:t>
      </w:r>
      <w:r w:rsidRPr="0097394B">
        <w:rPr>
          <w:vanish/>
          <w:sz w:val="12"/>
        </w:rPr>
        <w:t>utilitarianism</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way</w:t>
      </w:r>
      <w:r w:rsidRPr="0097394B">
        <w:rPr>
          <w:sz w:val="12"/>
        </w:rPr>
        <w:t xml:space="preserve"> </w:t>
      </w:r>
      <w:r w:rsidRPr="0097394B">
        <w:rPr>
          <w:vanish/>
          <w:sz w:val="12"/>
        </w:rPr>
        <w:t>that</w:t>
      </w:r>
      <w:r w:rsidRPr="0097394B">
        <w:rPr>
          <w:sz w:val="12"/>
        </w:rPr>
        <w:t xml:space="preserve"> </w:t>
      </w:r>
      <w:r w:rsidRPr="0097394B">
        <w:rPr>
          <w:vanish/>
          <w:sz w:val="12"/>
        </w:rPr>
        <w:t>achieves</w:t>
      </w:r>
      <w:r w:rsidRPr="0097394B">
        <w:rPr>
          <w:sz w:val="12"/>
        </w:rPr>
        <w:t xml:space="preserve"> </w:t>
      </w:r>
      <w:r w:rsidRPr="0097394B">
        <w:rPr>
          <w:vanish/>
          <w:sz w:val="12"/>
        </w:rPr>
        <w:t>much</w:t>
      </w:r>
      <w:r w:rsidRPr="0097394B">
        <w:rPr>
          <w:sz w:val="12"/>
        </w:rPr>
        <w:t xml:space="preserve"> </w:t>
      </w:r>
      <w:r w:rsidRPr="0097394B">
        <w:rPr>
          <w:vanish/>
          <w:sz w:val="12"/>
        </w:rPr>
        <w:t>more</w:t>
      </w:r>
      <w:r w:rsidRPr="0097394B">
        <w:rPr>
          <w:sz w:val="12"/>
        </w:rPr>
        <w:t xml:space="preserve"> </w:t>
      </w:r>
      <w:r w:rsidRPr="0097394B">
        <w:rPr>
          <w:vanish/>
          <w:sz w:val="12"/>
        </w:rPr>
        <w:t>than</w:t>
      </w:r>
      <w:r w:rsidRPr="0097394B">
        <w:rPr>
          <w:sz w:val="12"/>
        </w:rPr>
        <w:t xml:space="preserve"> </w:t>
      </w:r>
      <w:r w:rsidRPr="0097394B">
        <w:rPr>
          <w:vanish/>
          <w:sz w:val="12"/>
        </w:rPr>
        <w:t>either</w:t>
      </w:r>
      <w:r w:rsidRPr="0097394B">
        <w:rPr>
          <w:sz w:val="12"/>
        </w:rPr>
        <w:t xml:space="preserve"> </w:t>
      </w:r>
      <w:r w:rsidRPr="0097394B">
        <w:rPr>
          <w:vanish/>
          <w:sz w:val="12"/>
        </w:rPr>
        <w:t>could</w:t>
      </w:r>
      <w:r w:rsidRPr="0097394B">
        <w:rPr>
          <w:sz w:val="12"/>
        </w:rPr>
        <w:t xml:space="preserve"> </w:t>
      </w:r>
      <w:r w:rsidRPr="0097394B">
        <w:rPr>
          <w:vanish/>
          <w:sz w:val="12"/>
        </w:rPr>
        <w:t>do</w:t>
      </w:r>
      <w:r w:rsidRPr="0097394B">
        <w:rPr>
          <w:sz w:val="12"/>
        </w:rPr>
        <w:t xml:space="preserve"> </w:t>
      </w:r>
      <w:r w:rsidRPr="0097394B">
        <w:rPr>
          <w:vanish/>
          <w:sz w:val="12"/>
        </w:rPr>
        <w:t>separately.</w:t>
      </w:r>
      <w:r w:rsidRPr="0097394B">
        <w:rPr>
          <w:sz w:val="12"/>
        </w:rPr>
        <w:t xml:space="preserve"> </w:t>
      </w:r>
      <w:r w:rsidRPr="0097394B">
        <w:rPr>
          <w:vanish/>
          <w:sz w:val="12"/>
        </w:rPr>
        <w:t>84</w:t>
      </w:r>
      <w:r w:rsidRPr="0097394B">
        <w:rPr>
          <w:sz w:val="12"/>
        </w:rPr>
        <w:t xml:space="preserve"> </w:t>
      </w:r>
      <w:r w:rsidRPr="0097394B">
        <w:rPr>
          <w:vanish/>
          <w:sz w:val="12"/>
        </w:rPr>
        <w:t>81</w:t>
      </w:r>
      <w:r w:rsidRPr="0097394B">
        <w:rPr>
          <w:sz w:val="12"/>
        </w:rPr>
        <w:t xml:space="preserve"> </w:t>
      </w:r>
      <w:r w:rsidRPr="0097394B">
        <w:rPr>
          <w:vanish/>
          <w:sz w:val="12"/>
        </w:rPr>
        <w:t>PENNSYLVANIA</w:t>
      </w:r>
      <w:r w:rsidRPr="0097394B">
        <w:rPr>
          <w:sz w:val="12"/>
        </w:rPr>
        <w:t xml:space="preserve"> </w:t>
      </w:r>
      <w:r w:rsidRPr="0097394B">
        <w:rPr>
          <w:vanish/>
          <w:sz w:val="12"/>
        </w:rPr>
        <w:t>CONSTITUTION</w:t>
      </w:r>
      <w:r w:rsidRPr="0097394B">
        <w:rPr>
          <w:sz w:val="12"/>
        </w:rPr>
        <w:t xml:space="preserve"> </w:t>
      </w:r>
      <w:r w:rsidRPr="0097394B">
        <w:rPr>
          <w:vanish/>
          <w:sz w:val="12"/>
        </w:rPr>
        <w:t>OF</w:t>
      </w:r>
      <w:r w:rsidRPr="0097394B">
        <w:rPr>
          <w:sz w:val="12"/>
        </w:rPr>
        <w:t xml:space="preserve"> </w:t>
      </w:r>
      <w:r w:rsidRPr="0097394B">
        <w:rPr>
          <w:vanish/>
          <w:sz w:val="12"/>
        </w:rPr>
        <w:t>1776,</w:t>
      </w:r>
      <w:r w:rsidRPr="0097394B">
        <w:rPr>
          <w:sz w:val="12"/>
        </w:rPr>
        <w:t xml:space="preserve"> </w:t>
      </w:r>
      <w:r w:rsidRPr="0097394B">
        <w:rPr>
          <w:vanish/>
          <w:sz w:val="12"/>
        </w:rPr>
        <w:t>Article</w:t>
      </w:r>
      <w:r w:rsidRPr="0097394B">
        <w:rPr>
          <w:sz w:val="12"/>
        </w:rPr>
        <w:t xml:space="preserve"> </w:t>
      </w:r>
      <w:r w:rsidRPr="0097394B">
        <w:rPr>
          <w:vanish/>
          <w:sz w:val="12"/>
        </w:rPr>
        <w:t>XIV</w:t>
      </w:r>
      <w:r w:rsidRPr="0097394B">
        <w:rPr>
          <w:sz w:val="12"/>
        </w:rPr>
        <w:t xml:space="preserve"> </w:t>
      </w:r>
      <w:r w:rsidRPr="0097394B">
        <w:rPr>
          <w:vanish/>
          <w:sz w:val="12"/>
        </w:rPr>
        <w:t>(noting</w:t>
      </w:r>
      <w:r w:rsidRPr="0097394B">
        <w:rPr>
          <w:sz w:val="12"/>
        </w:rPr>
        <w:t xml:space="preserve"> </w:t>
      </w:r>
      <w:r w:rsidRPr="0097394B">
        <w:rPr>
          <w:vanish/>
          <w:sz w:val="12"/>
        </w:rPr>
        <w:t>“[t]hat</w:t>
      </w:r>
      <w:r w:rsidRPr="0097394B">
        <w:rPr>
          <w:sz w:val="12"/>
        </w:rPr>
        <w:t xml:space="preserve"> </w:t>
      </w:r>
      <w:r w:rsidRPr="0097394B">
        <w:rPr>
          <w:vanish/>
          <w:sz w:val="12"/>
        </w:rPr>
        <w:t>a</w:t>
      </w:r>
      <w:r w:rsidRPr="0097394B">
        <w:rPr>
          <w:sz w:val="12"/>
        </w:rPr>
        <w:t xml:space="preserve"> </w:t>
      </w:r>
      <w:r w:rsidRPr="0097394B">
        <w:rPr>
          <w:vanish/>
          <w:sz w:val="12"/>
        </w:rPr>
        <w:t>frequent</w:t>
      </w:r>
      <w:r w:rsidRPr="0097394B">
        <w:rPr>
          <w:sz w:val="12"/>
        </w:rPr>
        <w:t xml:space="preserve"> </w:t>
      </w:r>
      <w:r w:rsidRPr="0097394B">
        <w:rPr>
          <w:vanish/>
          <w:sz w:val="12"/>
        </w:rPr>
        <w:t>recurrence</w:t>
      </w:r>
      <w:r w:rsidRPr="0097394B">
        <w:rPr>
          <w:sz w:val="12"/>
        </w:rPr>
        <w:t xml:space="preserve"> </w:t>
      </w:r>
      <w:r w:rsidRPr="0097394B">
        <w:rPr>
          <w:vanish/>
          <w:sz w:val="12"/>
        </w:rPr>
        <w:t>to</w:t>
      </w:r>
      <w:r w:rsidRPr="0097394B">
        <w:rPr>
          <w:sz w:val="12"/>
        </w:rPr>
        <w:t xml:space="preserve"> </w:t>
      </w:r>
      <w:r w:rsidRPr="0097394B">
        <w:rPr>
          <w:vanish/>
          <w:sz w:val="12"/>
        </w:rPr>
        <w:t>fundamental</w:t>
      </w:r>
      <w:r w:rsidRPr="0097394B">
        <w:rPr>
          <w:sz w:val="12"/>
        </w:rPr>
        <w:t xml:space="preserve"> </w:t>
      </w:r>
      <w:r w:rsidRPr="0097394B">
        <w:rPr>
          <w:vanish/>
          <w:sz w:val="12"/>
        </w:rPr>
        <w:t>principles,</w:t>
      </w:r>
      <w:r w:rsidRPr="0097394B">
        <w:rPr>
          <w:sz w:val="12"/>
        </w:rPr>
        <w:t xml:space="preserve"> </w:t>
      </w:r>
      <w:r w:rsidRPr="0097394B">
        <w:rPr>
          <w:vanish/>
          <w:sz w:val="12"/>
        </w:rPr>
        <w:t>and</w:t>
      </w:r>
      <w:r w:rsidRPr="0097394B">
        <w:rPr>
          <w:sz w:val="12"/>
        </w:rPr>
        <w:t xml:space="preserve"> </w:t>
      </w:r>
      <w:r w:rsidRPr="0097394B">
        <w:rPr>
          <w:vanish/>
          <w:sz w:val="12"/>
        </w:rPr>
        <w:t>a</w:t>
      </w:r>
      <w:r w:rsidRPr="0097394B">
        <w:rPr>
          <w:sz w:val="12"/>
        </w:rPr>
        <w:t xml:space="preserve"> </w:t>
      </w:r>
      <w:r w:rsidRPr="0097394B">
        <w:rPr>
          <w:vanish/>
          <w:sz w:val="12"/>
        </w:rPr>
        <w:t>firm</w:t>
      </w:r>
      <w:r w:rsidRPr="0097394B">
        <w:rPr>
          <w:sz w:val="12"/>
        </w:rPr>
        <w:t xml:space="preserve"> </w:t>
      </w:r>
      <w:r w:rsidRPr="0097394B">
        <w:rPr>
          <w:vanish/>
          <w:sz w:val="12"/>
        </w:rPr>
        <w:t>adherence</w:t>
      </w:r>
      <w:r w:rsidRPr="0097394B">
        <w:rPr>
          <w:sz w:val="12"/>
        </w:rPr>
        <w:t xml:space="preserve"> </w:t>
      </w:r>
      <w:r w:rsidRPr="0097394B">
        <w:rPr>
          <w:vanish/>
          <w:sz w:val="12"/>
        </w:rPr>
        <w:t>to</w:t>
      </w:r>
      <w:r w:rsidRPr="0097394B">
        <w:rPr>
          <w:sz w:val="12"/>
        </w:rPr>
        <w:t xml:space="preserve"> </w:t>
      </w:r>
      <w:r w:rsidRPr="0097394B">
        <w:rPr>
          <w:vanish/>
          <w:sz w:val="12"/>
        </w:rPr>
        <w:t>justice,</w:t>
      </w:r>
      <w:r w:rsidRPr="0097394B">
        <w:rPr>
          <w:sz w:val="12"/>
        </w:rPr>
        <w:t xml:space="preserve"> </w:t>
      </w:r>
      <w:r w:rsidRPr="0097394B">
        <w:rPr>
          <w:vanish/>
          <w:sz w:val="12"/>
        </w:rPr>
        <w:t>moderation,</w:t>
      </w:r>
      <w:r w:rsidRPr="0097394B">
        <w:rPr>
          <w:sz w:val="12"/>
        </w:rPr>
        <w:t xml:space="preserve"> </w:t>
      </w:r>
      <w:r w:rsidRPr="0097394B">
        <w:rPr>
          <w:vanish/>
          <w:sz w:val="12"/>
        </w:rPr>
        <w:t>temperance,</w:t>
      </w:r>
      <w:r w:rsidRPr="0097394B">
        <w:rPr>
          <w:sz w:val="12"/>
        </w:rPr>
        <w:t xml:space="preserve"> </w:t>
      </w:r>
      <w:r w:rsidRPr="0097394B">
        <w:rPr>
          <w:vanish/>
          <w:sz w:val="12"/>
        </w:rPr>
        <w:t>industry,</w:t>
      </w:r>
      <w:r w:rsidRPr="0097394B">
        <w:rPr>
          <w:sz w:val="12"/>
        </w:rPr>
        <w:t xml:space="preserve"> </w:t>
      </w:r>
      <w:r w:rsidRPr="0097394B">
        <w:rPr>
          <w:vanish/>
          <w:sz w:val="12"/>
        </w:rPr>
        <w:t>and</w:t>
      </w:r>
      <w:r w:rsidRPr="0097394B">
        <w:rPr>
          <w:sz w:val="12"/>
        </w:rPr>
        <w:t xml:space="preserve"> </w:t>
      </w:r>
      <w:r w:rsidRPr="0097394B">
        <w:rPr>
          <w:vanish/>
          <w:sz w:val="12"/>
        </w:rPr>
        <w:t>frugality</w:t>
      </w:r>
      <w:r w:rsidRPr="0097394B">
        <w:rPr>
          <w:sz w:val="12"/>
        </w:rPr>
        <w:t xml:space="preserve"> </w:t>
      </w:r>
      <w:r w:rsidRPr="0097394B">
        <w:rPr>
          <w:vanish/>
          <w:sz w:val="12"/>
        </w:rPr>
        <w:t>are</w:t>
      </w:r>
      <w:r w:rsidRPr="0097394B">
        <w:rPr>
          <w:sz w:val="12"/>
        </w:rPr>
        <w:t xml:space="preserve"> </w:t>
      </w:r>
      <w:r w:rsidRPr="0097394B">
        <w:rPr>
          <w:vanish/>
          <w:sz w:val="12"/>
        </w:rPr>
        <w:t>absolutely</w:t>
      </w:r>
      <w:r w:rsidRPr="0097394B">
        <w:rPr>
          <w:sz w:val="12"/>
        </w:rPr>
        <w:t xml:space="preserve"> </w:t>
      </w:r>
      <w:r w:rsidRPr="0097394B">
        <w:rPr>
          <w:vanish/>
          <w:sz w:val="12"/>
        </w:rPr>
        <w:t>necessary</w:t>
      </w:r>
      <w:r w:rsidRPr="0097394B">
        <w:rPr>
          <w:sz w:val="12"/>
        </w:rPr>
        <w:t xml:space="preserve"> </w:t>
      </w:r>
      <w:r w:rsidRPr="0097394B">
        <w:rPr>
          <w:vanish/>
          <w:sz w:val="12"/>
        </w:rPr>
        <w:t>to</w:t>
      </w:r>
      <w:r w:rsidRPr="0097394B">
        <w:rPr>
          <w:sz w:val="12"/>
        </w:rPr>
        <w:t xml:space="preserve"> </w:t>
      </w:r>
      <w:r w:rsidRPr="0097394B">
        <w:rPr>
          <w:vanish/>
          <w:sz w:val="12"/>
        </w:rPr>
        <w:t>preserve</w:t>
      </w:r>
      <w:r w:rsidRPr="0097394B">
        <w:rPr>
          <w:sz w:val="12"/>
        </w:rPr>
        <w:t xml:space="preserve"> </w:t>
      </w:r>
      <w:r w:rsidRPr="0097394B">
        <w:rPr>
          <w:vanish/>
          <w:sz w:val="12"/>
        </w:rPr>
        <w:t>the</w:t>
      </w:r>
      <w:r w:rsidRPr="0097394B">
        <w:rPr>
          <w:sz w:val="12"/>
        </w:rPr>
        <w:t xml:space="preserve"> </w:t>
      </w:r>
      <w:r w:rsidRPr="0097394B">
        <w:rPr>
          <w:vanish/>
          <w:sz w:val="12"/>
        </w:rPr>
        <w:t>blessings</w:t>
      </w:r>
      <w:r w:rsidRPr="0097394B">
        <w:rPr>
          <w:sz w:val="12"/>
        </w:rPr>
        <w:t xml:space="preserve"> </w:t>
      </w:r>
      <w:r w:rsidRPr="0097394B">
        <w:rPr>
          <w:vanish/>
          <w:sz w:val="12"/>
        </w:rPr>
        <w:t>of</w:t>
      </w:r>
      <w:r w:rsidRPr="0097394B">
        <w:rPr>
          <w:sz w:val="12"/>
        </w:rPr>
        <w:t xml:space="preserve"> </w:t>
      </w:r>
      <w:r w:rsidRPr="0097394B">
        <w:rPr>
          <w:vanish/>
          <w:sz w:val="12"/>
        </w:rPr>
        <w:t>liberty,</w:t>
      </w:r>
      <w:r w:rsidRPr="0097394B">
        <w:rPr>
          <w:sz w:val="12"/>
        </w:rPr>
        <w:t xml:space="preserve"> </w:t>
      </w:r>
      <w:r w:rsidRPr="0097394B">
        <w:rPr>
          <w:vanish/>
          <w:sz w:val="12"/>
        </w:rPr>
        <w:t>and</w:t>
      </w:r>
      <w:r w:rsidRPr="0097394B">
        <w:rPr>
          <w:sz w:val="12"/>
        </w:rPr>
        <w:t xml:space="preserve"> </w:t>
      </w:r>
      <w:r w:rsidRPr="0097394B">
        <w:rPr>
          <w:vanish/>
          <w:sz w:val="12"/>
        </w:rPr>
        <w:t>keep</w:t>
      </w:r>
      <w:r w:rsidRPr="0097394B">
        <w:rPr>
          <w:sz w:val="12"/>
        </w:rPr>
        <w:t xml:space="preserve"> </w:t>
      </w:r>
      <w:r w:rsidRPr="0097394B">
        <w:rPr>
          <w:vanish/>
          <w:sz w:val="12"/>
        </w:rPr>
        <w:t>a</w:t>
      </w:r>
      <w:r w:rsidRPr="0097394B">
        <w:rPr>
          <w:sz w:val="12"/>
        </w:rPr>
        <w:t xml:space="preserve"> </w:t>
      </w:r>
      <w:r w:rsidRPr="0097394B">
        <w:rPr>
          <w:vanish/>
          <w:sz w:val="12"/>
        </w:rPr>
        <w:t>government</w:t>
      </w:r>
      <w:r w:rsidRPr="0097394B">
        <w:rPr>
          <w:sz w:val="12"/>
        </w:rPr>
        <w:t xml:space="preserve"> </w:t>
      </w:r>
      <w:r w:rsidRPr="0097394B">
        <w:rPr>
          <w:vanish/>
          <w:sz w:val="12"/>
        </w:rPr>
        <w:t>free”).</w:t>
      </w:r>
      <w:r w:rsidRPr="0097394B">
        <w:rPr>
          <w:sz w:val="12"/>
        </w:rPr>
        <w:t xml:space="preserve"> </w:t>
      </w:r>
      <w:r w:rsidRPr="0097394B">
        <w:rPr>
          <w:vanish/>
          <w:sz w:val="12"/>
        </w:rPr>
        <w:t>82</w:t>
      </w:r>
      <w:r w:rsidRPr="0097394B">
        <w:rPr>
          <w:sz w:val="12"/>
        </w:rPr>
        <w:t xml:space="preserve"> </w:t>
      </w:r>
      <w:r w:rsidRPr="0097394B">
        <w:rPr>
          <w:vanish/>
          <w:sz w:val="12"/>
        </w:rPr>
        <w:t>For</w:t>
      </w:r>
      <w:r w:rsidRPr="0097394B">
        <w:rPr>
          <w:sz w:val="12"/>
        </w:rPr>
        <w:t xml:space="preserve"> </w:t>
      </w:r>
      <w:r w:rsidRPr="0097394B">
        <w:rPr>
          <w:vanish/>
          <w:sz w:val="12"/>
        </w:rPr>
        <w:t>an</w:t>
      </w:r>
      <w:r w:rsidRPr="0097394B">
        <w:rPr>
          <w:sz w:val="12"/>
        </w:rPr>
        <w:t xml:space="preserve"> </w:t>
      </w:r>
      <w:r w:rsidRPr="0097394B">
        <w:rPr>
          <w:vanish/>
          <w:sz w:val="12"/>
        </w:rPr>
        <w:t>early</w:t>
      </w:r>
      <w:r w:rsidRPr="0097394B">
        <w:rPr>
          <w:sz w:val="12"/>
        </w:rPr>
        <w:t xml:space="preserve"> </w:t>
      </w:r>
      <w:r w:rsidRPr="0097394B">
        <w:rPr>
          <w:vanish/>
          <w:sz w:val="12"/>
        </w:rPr>
        <w:t>case</w:t>
      </w:r>
      <w:r w:rsidRPr="0097394B">
        <w:rPr>
          <w:sz w:val="12"/>
        </w:rPr>
        <w:t xml:space="preserve"> </w:t>
      </w:r>
      <w:r w:rsidRPr="0097394B">
        <w:rPr>
          <w:vanish/>
          <w:sz w:val="12"/>
        </w:rPr>
        <w:t>law</w:t>
      </w:r>
      <w:r w:rsidRPr="0097394B">
        <w:rPr>
          <w:sz w:val="12"/>
        </w:rPr>
        <w:t xml:space="preserve"> </w:t>
      </w:r>
      <w:r w:rsidRPr="0097394B">
        <w:rPr>
          <w:vanish/>
          <w:sz w:val="12"/>
        </w:rPr>
        <w:t>comment</w:t>
      </w:r>
      <w:r w:rsidRPr="0097394B">
        <w:rPr>
          <w:sz w:val="12"/>
        </w:rPr>
        <w:t xml:space="preserve"> </w:t>
      </w:r>
      <w:r w:rsidRPr="0097394B">
        <w:rPr>
          <w:vanish/>
          <w:sz w:val="12"/>
        </w:rPr>
        <w:t>on</w:t>
      </w:r>
      <w:r w:rsidRPr="0097394B">
        <w:rPr>
          <w:sz w:val="12"/>
        </w:rPr>
        <w:t xml:space="preserve"> </w:t>
      </w:r>
      <w:r w:rsidRPr="0097394B">
        <w:rPr>
          <w:vanish/>
          <w:sz w:val="12"/>
        </w:rPr>
        <w:t>this</w:t>
      </w:r>
      <w:r w:rsidRPr="0097394B">
        <w:rPr>
          <w:sz w:val="12"/>
        </w:rPr>
        <w:t xml:space="preserve"> </w:t>
      </w:r>
      <w:r w:rsidRPr="0097394B">
        <w:rPr>
          <w:vanish/>
          <w:sz w:val="12"/>
        </w:rPr>
        <w:t>point,</w:t>
      </w:r>
      <w:r w:rsidRPr="0097394B">
        <w:rPr>
          <w:sz w:val="12"/>
        </w:rPr>
        <w:t xml:space="preserve"> </w:t>
      </w:r>
      <w:r w:rsidRPr="0097394B">
        <w:rPr>
          <w:vanish/>
          <w:sz w:val="12"/>
        </w:rPr>
        <w:t>see</w:t>
      </w:r>
      <w:r w:rsidRPr="0097394B">
        <w:rPr>
          <w:sz w:val="12"/>
        </w:rPr>
        <w:t xml:space="preserve"> </w:t>
      </w:r>
      <w:r w:rsidRPr="0097394B">
        <w:rPr>
          <w:vanish/>
          <w:sz w:val="12"/>
        </w:rPr>
        <w:t>Currie’s</w:t>
      </w:r>
      <w:r w:rsidRPr="0097394B">
        <w:rPr>
          <w:sz w:val="12"/>
        </w:rPr>
        <w:t xml:space="preserve"> </w:t>
      </w:r>
      <w:r w:rsidRPr="0097394B">
        <w:rPr>
          <w:vanish/>
          <w:sz w:val="12"/>
        </w:rPr>
        <w:t>Administrators</w:t>
      </w:r>
      <w:r w:rsidRPr="0097394B">
        <w:rPr>
          <w:sz w:val="12"/>
        </w:rPr>
        <w:t xml:space="preserve"> </w:t>
      </w:r>
      <w:r w:rsidRPr="0097394B">
        <w:rPr>
          <w:vanish/>
          <w:sz w:val="12"/>
        </w:rPr>
        <w:t>v.</w:t>
      </w:r>
      <w:r w:rsidRPr="0097394B">
        <w:rPr>
          <w:sz w:val="12"/>
        </w:rPr>
        <w:t xml:space="preserve"> </w:t>
      </w:r>
      <w:r w:rsidRPr="0097394B">
        <w:rPr>
          <w:vanish/>
          <w:sz w:val="12"/>
        </w:rPr>
        <w:t>Mutual</w:t>
      </w:r>
      <w:r w:rsidRPr="0097394B">
        <w:rPr>
          <w:sz w:val="12"/>
        </w:rPr>
        <w:t xml:space="preserve"> </w:t>
      </w:r>
      <w:r w:rsidRPr="0097394B">
        <w:rPr>
          <w:vanish/>
          <w:sz w:val="12"/>
        </w:rPr>
        <w:t>Assurance</w:t>
      </w:r>
      <w:r w:rsidRPr="0097394B">
        <w:rPr>
          <w:sz w:val="12"/>
        </w:rPr>
        <w:t xml:space="preserve"> </w:t>
      </w:r>
      <w:r w:rsidRPr="0097394B">
        <w:rPr>
          <w:vanish/>
          <w:sz w:val="12"/>
        </w:rPr>
        <w:t>Society,</w:t>
      </w:r>
      <w:r w:rsidRPr="0097394B">
        <w:rPr>
          <w:sz w:val="12"/>
        </w:rPr>
        <w:t xml:space="preserve"> </w:t>
      </w:r>
      <w:r w:rsidRPr="0097394B">
        <w:rPr>
          <w:vanish/>
          <w:sz w:val="12"/>
        </w:rPr>
        <w:t>14</w:t>
      </w:r>
      <w:r w:rsidRPr="0097394B">
        <w:rPr>
          <w:sz w:val="12"/>
        </w:rPr>
        <w:t xml:space="preserve"> </w:t>
      </w:r>
      <w:r w:rsidRPr="0097394B">
        <w:rPr>
          <w:vanish/>
          <w:sz w:val="12"/>
        </w:rPr>
        <w:t>Va.</w:t>
      </w:r>
      <w:r w:rsidRPr="0097394B">
        <w:rPr>
          <w:sz w:val="12"/>
        </w:rPr>
        <w:t xml:space="preserve"> </w:t>
      </w:r>
      <w:r w:rsidRPr="0097394B">
        <w:rPr>
          <w:vanish/>
          <w:sz w:val="12"/>
        </w:rPr>
        <w:t>315</w:t>
      </w:r>
      <w:r w:rsidRPr="0097394B">
        <w:rPr>
          <w:sz w:val="12"/>
        </w:rPr>
        <w:t xml:space="preserve"> </w:t>
      </w:r>
      <w:r w:rsidRPr="0097394B">
        <w:rPr>
          <w:vanish/>
          <w:sz w:val="12"/>
        </w:rPr>
        <w:t>(Va.</w:t>
      </w:r>
      <w:r w:rsidRPr="0097394B">
        <w:rPr>
          <w:sz w:val="12"/>
        </w:rPr>
        <w:t xml:space="preserve"> </w:t>
      </w:r>
      <w:r w:rsidRPr="0097394B">
        <w:rPr>
          <w:vanish/>
          <w:sz w:val="12"/>
        </w:rPr>
        <w:t>1809)</w:t>
      </w:r>
      <w:r w:rsidRPr="0097394B">
        <w:rPr>
          <w:sz w:val="12"/>
        </w:rPr>
        <w:t xml:space="preserve"> </w:t>
      </w:r>
      <w:r w:rsidRPr="0097394B">
        <w:rPr>
          <w:vanish/>
          <w:sz w:val="12"/>
        </w:rPr>
        <w:t>(noting</w:t>
      </w:r>
      <w:r w:rsidRPr="0097394B">
        <w:rPr>
          <w:sz w:val="12"/>
        </w:rPr>
        <w:t xml:space="preserve"> </w:t>
      </w:r>
      <w:r w:rsidRPr="0097394B">
        <w:rPr>
          <w:vanish/>
          <w:sz w:val="12"/>
        </w:rPr>
        <w:t>that</w:t>
      </w:r>
      <w:r w:rsidRPr="0097394B">
        <w:rPr>
          <w:sz w:val="12"/>
        </w:rPr>
        <w:t xml:space="preserve"> </w:t>
      </w:r>
      <w:r w:rsidRPr="0097394B">
        <w:rPr>
          <w:vanish/>
          <w:sz w:val="12"/>
        </w:rPr>
        <w:t>a</w:t>
      </w:r>
      <w:r w:rsidRPr="0097394B">
        <w:rPr>
          <w:sz w:val="12"/>
        </w:rPr>
        <w:t xml:space="preserve"> </w:t>
      </w:r>
      <w:r w:rsidRPr="0097394B">
        <w:rPr>
          <w:vanish/>
          <w:sz w:val="12"/>
        </w:rPr>
        <w:t>legislature</w:t>
      </w:r>
      <w:r w:rsidRPr="0097394B">
        <w:rPr>
          <w:sz w:val="12"/>
        </w:rPr>
        <w:t xml:space="preserve"> </w:t>
      </w:r>
      <w:r w:rsidRPr="0097394B">
        <w:rPr>
          <w:vanish/>
          <w:sz w:val="12"/>
        </w:rPr>
        <w:t>could</w:t>
      </w:r>
      <w:r w:rsidRPr="0097394B">
        <w:rPr>
          <w:sz w:val="12"/>
        </w:rPr>
        <w:t xml:space="preserve"> </w:t>
      </w:r>
      <w:r w:rsidRPr="0097394B">
        <w:rPr>
          <w:vanish/>
          <w:sz w:val="12"/>
        </w:rPr>
        <w:t>not</w:t>
      </w:r>
      <w:r w:rsidRPr="0097394B">
        <w:rPr>
          <w:sz w:val="12"/>
        </w:rPr>
        <w:t xml:space="preserve"> </w:t>
      </w:r>
      <w:r w:rsidRPr="0097394B">
        <w:rPr>
          <w:vanish/>
          <w:sz w:val="12"/>
        </w:rPr>
        <w:t>limit</w:t>
      </w:r>
      <w:r w:rsidRPr="0097394B">
        <w:rPr>
          <w:sz w:val="12"/>
        </w:rPr>
        <w:t xml:space="preserve"> </w:t>
      </w:r>
      <w:r w:rsidRPr="0097394B">
        <w:rPr>
          <w:vanish/>
          <w:sz w:val="12"/>
        </w:rPr>
        <w:t>a</w:t>
      </w:r>
      <w:r w:rsidRPr="0097394B">
        <w:rPr>
          <w:sz w:val="12"/>
        </w:rPr>
        <w:t xml:space="preserve"> </w:t>
      </w:r>
      <w:r w:rsidRPr="0097394B">
        <w:rPr>
          <w:vanish/>
          <w:sz w:val="12"/>
        </w:rPr>
        <w:t>subsequent</w:t>
      </w:r>
      <w:r w:rsidRPr="0097394B">
        <w:rPr>
          <w:sz w:val="12"/>
        </w:rPr>
        <w:t xml:space="preserve"> </w:t>
      </w:r>
      <w:r w:rsidRPr="0097394B">
        <w:rPr>
          <w:vanish/>
          <w:sz w:val="12"/>
        </w:rPr>
        <w:t>legislature’s</w:t>
      </w:r>
      <w:r w:rsidRPr="0097394B">
        <w:rPr>
          <w:sz w:val="12"/>
        </w:rPr>
        <w:t xml:space="preserve"> </w:t>
      </w:r>
      <w:r w:rsidRPr="0097394B">
        <w:rPr>
          <w:vanish/>
          <w:sz w:val="12"/>
        </w:rPr>
        <w:t>actions</w:t>
      </w:r>
      <w:r w:rsidRPr="0097394B">
        <w:rPr>
          <w:sz w:val="12"/>
        </w:rPr>
        <w:t xml:space="preserve"> </w:t>
      </w:r>
      <w:r w:rsidRPr="0097394B">
        <w:rPr>
          <w:vanish/>
          <w:sz w:val="12"/>
        </w:rPr>
        <w:t>on</w:t>
      </w:r>
      <w:r w:rsidRPr="0097394B">
        <w:rPr>
          <w:sz w:val="12"/>
        </w:rPr>
        <w:t xml:space="preserve"> </w:t>
      </w:r>
      <w:r w:rsidRPr="0097394B">
        <w:rPr>
          <w:vanish/>
          <w:sz w:val="12"/>
        </w:rPr>
        <w:t>a</w:t>
      </w:r>
      <w:r w:rsidRPr="0097394B">
        <w:rPr>
          <w:sz w:val="12"/>
        </w:rPr>
        <w:t xml:space="preserve"> </w:t>
      </w:r>
      <w:r w:rsidRPr="0097394B">
        <w:rPr>
          <w:vanish/>
          <w:sz w:val="12"/>
        </w:rPr>
        <w:t>particular</w:t>
      </w:r>
      <w:r w:rsidRPr="0097394B">
        <w:rPr>
          <w:sz w:val="12"/>
        </w:rPr>
        <w:t xml:space="preserve"> </w:t>
      </w:r>
      <w:r w:rsidRPr="0097394B">
        <w:rPr>
          <w:vanish/>
          <w:sz w:val="12"/>
        </w:rPr>
        <w:t>matter,</w:t>
      </w:r>
      <w:r w:rsidRPr="0097394B">
        <w:rPr>
          <w:sz w:val="12"/>
        </w:rPr>
        <w:t xml:space="preserve"> </w:t>
      </w:r>
      <w:r w:rsidRPr="0097394B">
        <w:rPr>
          <w:vanish/>
          <w:sz w:val="12"/>
        </w:rPr>
        <w:t>but</w:t>
      </w:r>
      <w:r w:rsidRPr="0097394B">
        <w:rPr>
          <w:sz w:val="12"/>
        </w:rPr>
        <w:t xml:space="preserve"> </w:t>
      </w:r>
      <w:r w:rsidRPr="0097394B">
        <w:rPr>
          <w:vanish/>
          <w:sz w:val="12"/>
        </w:rPr>
        <w:t>only</w:t>
      </w:r>
      <w:r w:rsidRPr="0097394B">
        <w:rPr>
          <w:sz w:val="12"/>
        </w:rPr>
        <w:t xml:space="preserve"> </w:t>
      </w:r>
      <w:r w:rsidRPr="0097394B">
        <w:rPr>
          <w:vanish/>
          <w:sz w:val="12"/>
        </w:rPr>
        <w:t>admonish</w:t>
      </w:r>
      <w:r w:rsidRPr="0097394B">
        <w:rPr>
          <w:sz w:val="12"/>
        </w:rPr>
        <w:t xml:space="preserve"> </w:t>
      </w:r>
      <w:r w:rsidRPr="0097394B">
        <w:rPr>
          <w:vanish/>
          <w:sz w:val="12"/>
        </w:rPr>
        <w:t>that</w:t>
      </w:r>
      <w:r w:rsidRPr="0097394B">
        <w:rPr>
          <w:sz w:val="12"/>
        </w:rPr>
        <w:t xml:space="preserve"> </w:t>
      </w:r>
      <w:r w:rsidRPr="0097394B">
        <w:rPr>
          <w:vanish/>
          <w:sz w:val="12"/>
        </w:rPr>
        <w:t>any</w:t>
      </w:r>
      <w:r w:rsidRPr="0097394B">
        <w:rPr>
          <w:sz w:val="12"/>
        </w:rPr>
        <w:t xml:space="preserve"> </w:t>
      </w:r>
      <w:r w:rsidRPr="0097394B">
        <w:rPr>
          <w:vanish/>
          <w:sz w:val="12"/>
        </w:rPr>
        <w:t>change</w:t>
      </w:r>
      <w:r w:rsidRPr="0097394B">
        <w:rPr>
          <w:sz w:val="12"/>
        </w:rPr>
        <w:t xml:space="preserve"> </w:t>
      </w:r>
      <w:r w:rsidRPr="0097394B">
        <w:rPr>
          <w:vanish/>
          <w:sz w:val="12"/>
        </w:rPr>
        <w:t>would</w:t>
      </w:r>
      <w:r w:rsidRPr="0097394B">
        <w:rPr>
          <w:sz w:val="12"/>
        </w:rPr>
        <w:t xml:space="preserve"> </w:t>
      </w:r>
      <w:r w:rsidRPr="0097394B">
        <w:rPr>
          <w:vanish/>
          <w:sz w:val="12"/>
        </w:rPr>
        <w:t>violate</w:t>
      </w:r>
      <w:r w:rsidRPr="0097394B">
        <w:rPr>
          <w:sz w:val="12"/>
        </w:rPr>
        <w:t xml:space="preserve"> </w:t>
      </w:r>
      <w:r w:rsidRPr="0097394B">
        <w:rPr>
          <w:vanish/>
          <w:sz w:val="12"/>
        </w:rPr>
        <w:t>a</w:t>
      </w:r>
      <w:r w:rsidRPr="0097394B">
        <w:rPr>
          <w:sz w:val="12"/>
        </w:rPr>
        <w:t xml:space="preserve"> </w:t>
      </w:r>
      <w:r w:rsidRPr="0097394B">
        <w:rPr>
          <w:vanish/>
          <w:sz w:val="12"/>
        </w:rPr>
        <w:t>natural</w:t>
      </w:r>
      <w:r w:rsidRPr="0097394B">
        <w:rPr>
          <w:sz w:val="12"/>
        </w:rPr>
        <w:t xml:space="preserve"> </w:t>
      </w:r>
      <w:r w:rsidRPr="0097394B">
        <w:rPr>
          <w:vanish/>
          <w:sz w:val="12"/>
        </w:rPr>
        <w:t>principle).</w:t>
      </w:r>
      <w:r w:rsidRPr="0097394B">
        <w:rPr>
          <w:sz w:val="12"/>
        </w:rPr>
        <w:t xml:space="preserve"> </w:t>
      </w:r>
      <w:r w:rsidRPr="0097394B">
        <w:rPr>
          <w:vanish/>
          <w:sz w:val="12"/>
        </w:rPr>
        <w:t>83</w:t>
      </w:r>
      <w:r w:rsidRPr="0097394B">
        <w:rPr>
          <w:sz w:val="12"/>
        </w:rPr>
        <w:t xml:space="preserve"> </w:t>
      </w:r>
      <w:r w:rsidRPr="0097394B">
        <w:rPr>
          <w:vanish/>
          <w:sz w:val="12"/>
        </w:rPr>
        <w:t>Professor</w:t>
      </w:r>
      <w:r w:rsidRPr="0097394B">
        <w:rPr>
          <w:sz w:val="12"/>
        </w:rPr>
        <w:t xml:space="preserve"> </w:t>
      </w:r>
      <w:r w:rsidRPr="0097394B">
        <w:rPr>
          <w:vanish/>
          <w:sz w:val="12"/>
        </w:rPr>
        <w:t>Gabel</w:t>
      </w:r>
      <w:r w:rsidRPr="0097394B">
        <w:rPr>
          <w:sz w:val="12"/>
        </w:rPr>
        <w:t xml:space="preserve"> </w:t>
      </w:r>
      <w:r w:rsidRPr="0097394B">
        <w:rPr>
          <w:vanish/>
          <w:sz w:val="12"/>
        </w:rPr>
        <w:t>calls</w:t>
      </w:r>
      <w:r w:rsidRPr="0097394B">
        <w:rPr>
          <w:sz w:val="12"/>
        </w:rPr>
        <w:t xml:space="preserve"> </w:t>
      </w:r>
      <w:r w:rsidRPr="0097394B">
        <w:rPr>
          <w:vanish/>
          <w:sz w:val="12"/>
        </w:rPr>
        <w:t>for</w:t>
      </w:r>
      <w:r w:rsidRPr="0097394B">
        <w:rPr>
          <w:sz w:val="12"/>
        </w:rPr>
        <w:t xml:space="preserve"> </w:t>
      </w:r>
      <w:r w:rsidRPr="0097394B">
        <w:rPr>
          <w:vanish/>
          <w:sz w:val="12"/>
        </w:rPr>
        <w:t>realizing</w:t>
      </w:r>
      <w:r w:rsidRPr="0097394B">
        <w:rPr>
          <w:sz w:val="12"/>
        </w:rPr>
        <w:t xml:space="preserve"> </w:t>
      </w:r>
      <w:r w:rsidRPr="0097394B">
        <w:rPr>
          <w:vanish/>
          <w:sz w:val="12"/>
        </w:rPr>
        <w:t>an</w:t>
      </w:r>
      <w:r w:rsidRPr="0097394B">
        <w:rPr>
          <w:sz w:val="12"/>
        </w:rPr>
        <w:t xml:space="preserve"> </w:t>
      </w:r>
      <w:r w:rsidRPr="0097394B">
        <w:rPr>
          <w:vanish/>
          <w:sz w:val="12"/>
        </w:rPr>
        <w:t>“unalienated</w:t>
      </w:r>
      <w:r w:rsidRPr="0097394B">
        <w:rPr>
          <w:sz w:val="12"/>
        </w:rPr>
        <w:t xml:space="preserve"> </w:t>
      </w:r>
      <w:r w:rsidRPr="0097394B">
        <w:rPr>
          <w:vanish/>
          <w:sz w:val="12"/>
        </w:rPr>
        <w:t>relatedness,”</w:t>
      </w:r>
      <w:r w:rsidRPr="0097394B">
        <w:rPr>
          <w:sz w:val="12"/>
        </w:rPr>
        <w:t xml:space="preserve"> </w:t>
      </w:r>
      <w:r w:rsidRPr="0097394B">
        <w:rPr>
          <w:vanish/>
          <w:sz w:val="12"/>
        </w:rPr>
        <w:t>while</w:t>
      </w:r>
      <w:r w:rsidRPr="0097394B">
        <w:rPr>
          <w:sz w:val="12"/>
        </w:rPr>
        <w:t xml:space="preserve"> </w:t>
      </w:r>
      <w:r w:rsidRPr="0097394B">
        <w:rPr>
          <w:vanish/>
          <w:sz w:val="12"/>
        </w:rPr>
        <w:t>Professor</w:t>
      </w:r>
      <w:r w:rsidRPr="0097394B">
        <w:rPr>
          <w:sz w:val="12"/>
        </w:rPr>
        <w:t xml:space="preserve"> </w:t>
      </w:r>
      <w:r w:rsidRPr="0097394B">
        <w:rPr>
          <w:vanish/>
          <w:sz w:val="12"/>
        </w:rPr>
        <w:t>Kennedy</w:t>
      </w:r>
      <w:r w:rsidRPr="0097394B">
        <w:rPr>
          <w:sz w:val="12"/>
        </w:rPr>
        <w:t xml:space="preserve"> </w:t>
      </w:r>
      <w:r w:rsidRPr="0097394B">
        <w:rPr>
          <w:vanish/>
          <w:sz w:val="12"/>
        </w:rPr>
        <w:t>might</w:t>
      </w:r>
      <w:r w:rsidRPr="0097394B">
        <w:rPr>
          <w:sz w:val="12"/>
        </w:rPr>
        <w:t xml:space="preserve"> </w:t>
      </w:r>
      <w:r w:rsidRPr="0097394B">
        <w:rPr>
          <w:vanish/>
          <w:sz w:val="12"/>
        </w:rPr>
        <w:t>refer</w:t>
      </w:r>
      <w:r w:rsidRPr="0097394B">
        <w:rPr>
          <w:sz w:val="12"/>
        </w:rPr>
        <w:t xml:space="preserve"> </w:t>
      </w:r>
      <w:r w:rsidRPr="0097394B">
        <w:rPr>
          <w:vanish/>
          <w:sz w:val="12"/>
        </w:rPr>
        <w:t>to</w:t>
      </w:r>
      <w:r w:rsidRPr="0097394B">
        <w:rPr>
          <w:sz w:val="12"/>
        </w:rPr>
        <w:t xml:space="preserve"> </w:t>
      </w:r>
      <w:r w:rsidRPr="0097394B">
        <w:rPr>
          <w:vanish/>
          <w:sz w:val="12"/>
        </w:rPr>
        <w:t>this</w:t>
      </w:r>
      <w:r w:rsidRPr="0097394B">
        <w:rPr>
          <w:sz w:val="12"/>
        </w:rPr>
        <w:t xml:space="preserve"> </w:t>
      </w:r>
      <w:r w:rsidRPr="0097394B">
        <w:rPr>
          <w:vanish/>
          <w:sz w:val="12"/>
        </w:rPr>
        <w:t>consciousness</w:t>
      </w:r>
      <w:r w:rsidRPr="0097394B">
        <w:rPr>
          <w:sz w:val="12"/>
        </w:rPr>
        <w:t xml:space="preserve"> </w:t>
      </w:r>
      <w:r w:rsidRPr="0097394B">
        <w:rPr>
          <w:vanish/>
          <w:sz w:val="12"/>
        </w:rPr>
        <w:t>as</w:t>
      </w:r>
      <w:r w:rsidRPr="0097394B">
        <w:rPr>
          <w:sz w:val="12"/>
        </w:rPr>
        <w:t xml:space="preserve"> </w:t>
      </w:r>
      <w:r w:rsidRPr="0097394B">
        <w:rPr>
          <w:vanish/>
          <w:sz w:val="12"/>
        </w:rPr>
        <w:t>an</w:t>
      </w:r>
      <w:r w:rsidRPr="0097394B">
        <w:rPr>
          <w:sz w:val="12"/>
        </w:rPr>
        <w:t xml:space="preserve"> </w:t>
      </w:r>
      <w:r w:rsidRPr="0097394B">
        <w:rPr>
          <w:vanish/>
          <w:sz w:val="12"/>
        </w:rPr>
        <w:t>“intersubjective</w:t>
      </w:r>
      <w:r w:rsidRPr="0097394B">
        <w:rPr>
          <w:sz w:val="12"/>
        </w:rPr>
        <w:t xml:space="preserve"> </w:t>
      </w:r>
      <w:r w:rsidRPr="0097394B">
        <w:rPr>
          <w:vanish/>
          <w:sz w:val="12"/>
        </w:rPr>
        <w:t>zap.”</w:t>
      </w:r>
      <w:r w:rsidRPr="0097394B">
        <w:rPr>
          <w:sz w:val="12"/>
        </w:rPr>
        <w:t xml:space="preserve"> </w:t>
      </w:r>
      <w:r w:rsidRPr="0097394B">
        <w:rPr>
          <w:vanish/>
          <w:sz w:val="12"/>
        </w:rPr>
        <w:t>See</w:t>
      </w:r>
      <w:r w:rsidRPr="0097394B">
        <w:rPr>
          <w:sz w:val="12"/>
        </w:rPr>
        <w:t xml:space="preserve"> </w:t>
      </w:r>
      <w:r w:rsidRPr="0097394B">
        <w:rPr>
          <w:vanish/>
          <w:sz w:val="12"/>
        </w:rPr>
        <w:t>Gabel</w:t>
      </w:r>
      <w:r w:rsidRPr="0097394B">
        <w:rPr>
          <w:sz w:val="12"/>
        </w:rPr>
        <w:t xml:space="preserve"> </w:t>
      </w:r>
      <w:r w:rsidRPr="0097394B">
        <w:rPr>
          <w:vanish/>
          <w:sz w:val="12"/>
        </w:rPr>
        <w:t>and</w:t>
      </w:r>
      <w:r w:rsidRPr="0097394B">
        <w:rPr>
          <w:sz w:val="12"/>
        </w:rPr>
        <w:t xml:space="preserve"> </w:t>
      </w:r>
      <w:r w:rsidRPr="0097394B">
        <w:rPr>
          <w:vanish/>
          <w:sz w:val="12"/>
        </w:rPr>
        <w:t>Kennedy,</w:t>
      </w:r>
      <w:r w:rsidRPr="0097394B">
        <w:rPr>
          <w:sz w:val="12"/>
        </w:rPr>
        <w:t xml:space="preserve"> </w:t>
      </w:r>
      <w:r w:rsidRPr="0097394B">
        <w:rPr>
          <w:vanish/>
          <w:sz w:val="12"/>
        </w:rPr>
        <w:t>Roll</w:t>
      </w:r>
      <w:r w:rsidRPr="0097394B">
        <w:rPr>
          <w:sz w:val="12"/>
        </w:rPr>
        <w:t xml:space="preserve"> </w:t>
      </w:r>
      <w:r w:rsidRPr="0097394B">
        <w:rPr>
          <w:vanish/>
          <w:sz w:val="12"/>
        </w:rPr>
        <w:t>Over,</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36,</w:t>
      </w:r>
      <w:r w:rsidRPr="0097394B">
        <w:rPr>
          <w:sz w:val="12"/>
        </w:rPr>
        <w:t xml:space="preserve"> </w:t>
      </w:r>
      <w:r w:rsidRPr="0097394B">
        <w:rPr>
          <w:vanish/>
          <w:sz w:val="12"/>
        </w:rPr>
        <w:t>at</w:t>
      </w:r>
      <w:r w:rsidRPr="0097394B">
        <w:rPr>
          <w:sz w:val="12"/>
        </w:rPr>
        <w:t xml:space="preserve"> </w:t>
      </w:r>
      <w:r w:rsidRPr="0097394B">
        <w:rPr>
          <w:vanish/>
          <w:sz w:val="12"/>
        </w:rPr>
        <w:t>1-14</w:t>
      </w:r>
      <w:r w:rsidRPr="0097394B">
        <w:rPr>
          <w:sz w:val="12"/>
        </w:rPr>
        <w:t xml:space="preserve"> </w:t>
      </w:r>
      <w:r w:rsidRPr="0097394B">
        <w:rPr>
          <w:vanish/>
          <w:sz w:val="12"/>
        </w:rPr>
        <w:t>(1984).</w:t>
      </w:r>
      <w:r w:rsidRPr="0097394B">
        <w:rPr>
          <w:sz w:val="12"/>
        </w:rPr>
        <w:t xml:space="preserve"> </w:t>
      </w:r>
      <w:r w:rsidRPr="0097394B">
        <w:rPr>
          <w:vanish/>
          <w:sz w:val="12"/>
        </w:rPr>
        <w:t>Gabel</w:t>
      </w:r>
      <w:r w:rsidRPr="0097394B">
        <w:rPr>
          <w:sz w:val="12"/>
        </w:rPr>
        <w:t xml:space="preserve"> </w:t>
      </w:r>
      <w:r w:rsidRPr="0097394B">
        <w:rPr>
          <w:vanish/>
          <w:sz w:val="12"/>
        </w:rPr>
        <w:t>also</w:t>
      </w:r>
      <w:r w:rsidRPr="0097394B">
        <w:rPr>
          <w:sz w:val="12"/>
        </w:rPr>
        <w:t xml:space="preserve"> </w:t>
      </w:r>
      <w:r w:rsidRPr="0097394B">
        <w:rPr>
          <w:vanish/>
          <w:sz w:val="12"/>
        </w:rPr>
        <w:t>noted</w:t>
      </w:r>
      <w:r w:rsidRPr="0097394B">
        <w:rPr>
          <w:sz w:val="12"/>
        </w:rPr>
        <w:t xml:space="preserve"> </w:t>
      </w:r>
      <w:r w:rsidRPr="0097394B">
        <w:rPr>
          <w:vanish/>
          <w:sz w:val="12"/>
        </w:rPr>
        <w:t>that</w:t>
      </w:r>
      <w:r w:rsidRPr="0097394B">
        <w:rPr>
          <w:sz w:val="12"/>
        </w:rPr>
        <w:t xml:space="preserve"> </w:t>
      </w:r>
      <w:r w:rsidRPr="0097394B">
        <w:rPr>
          <w:vanish/>
          <w:sz w:val="12"/>
        </w:rPr>
        <w:t>union</w:t>
      </w:r>
      <w:r w:rsidRPr="0097394B">
        <w:rPr>
          <w:sz w:val="12"/>
        </w:rPr>
        <w:t xml:space="preserve"> </w:t>
      </w:r>
      <w:r w:rsidRPr="0097394B">
        <w:rPr>
          <w:vanish/>
          <w:sz w:val="12"/>
        </w:rPr>
        <w:t>and</w:t>
      </w:r>
      <w:r w:rsidRPr="0097394B">
        <w:rPr>
          <w:sz w:val="12"/>
        </w:rPr>
        <w:t xml:space="preserve"> </w:t>
      </w:r>
      <w:r w:rsidRPr="0097394B">
        <w:rPr>
          <w:vanish/>
          <w:sz w:val="12"/>
        </w:rPr>
        <w:t>otherness</w:t>
      </w:r>
      <w:r w:rsidRPr="0097394B">
        <w:rPr>
          <w:sz w:val="12"/>
        </w:rPr>
        <w:t xml:space="preserve"> </w:t>
      </w:r>
      <w:r w:rsidRPr="0097394B">
        <w:rPr>
          <w:vanish/>
          <w:sz w:val="12"/>
        </w:rPr>
        <w:t>represent</w:t>
      </w:r>
      <w:r w:rsidRPr="0097394B">
        <w:rPr>
          <w:sz w:val="12"/>
        </w:rPr>
        <w:t xml:space="preserve"> </w:t>
      </w:r>
      <w:r w:rsidRPr="0097394B">
        <w:rPr>
          <w:vanish/>
          <w:sz w:val="12"/>
        </w:rPr>
        <w:t>a</w:t>
      </w:r>
      <w:r w:rsidRPr="0097394B">
        <w:rPr>
          <w:sz w:val="12"/>
        </w:rPr>
        <w:t xml:space="preserve"> </w:t>
      </w:r>
      <w:r w:rsidRPr="0097394B">
        <w:rPr>
          <w:vanish/>
          <w:sz w:val="12"/>
        </w:rPr>
        <w:t>false</w:t>
      </w:r>
      <w:r w:rsidRPr="0097394B">
        <w:rPr>
          <w:sz w:val="12"/>
        </w:rPr>
        <w:t xml:space="preserve"> </w:t>
      </w:r>
      <w:r w:rsidRPr="0097394B">
        <w:rPr>
          <w:vanish/>
          <w:sz w:val="12"/>
        </w:rPr>
        <w:t>duality.</w:t>
      </w:r>
      <w:r w:rsidRPr="0097394B">
        <w:rPr>
          <w:sz w:val="12"/>
        </w:rPr>
        <w:t xml:space="preserve"> </w:t>
      </w:r>
      <w:r w:rsidRPr="0097394B">
        <w:rPr>
          <w:vanish/>
          <w:sz w:val="12"/>
        </w:rPr>
        <w:t>Id.</w:t>
      </w:r>
      <w:r w:rsidRPr="0097394B">
        <w:rPr>
          <w:sz w:val="12"/>
        </w:rPr>
        <w:t xml:space="preserve"> </w:t>
      </w:r>
      <w:r w:rsidRPr="0097394B">
        <w:rPr>
          <w:vanish/>
          <w:sz w:val="12"/>
        </w:rPr>
        <w:t>at</w:t>
      </w:r>
      <w:r w:rsidRPr="0097394B">
        <w:rPr>
          <w:sz w:val="12"/>
        </w:rPr>
        <w:t xml:space="preserve"> </w:t>
      </w:r>
      <w:r w:rsidRPr="0097394B">
        <w:rPr>
          <w:vanish/>
          <w:sz w:val="12"/>
        </w:rPr>
        <w:t>21.</w:t>
      </w:r>
      <w:r w:rsidRPr="0097394B">
        <w:rPr>
          <w:sz w:val="12"/>
        </w:rPr>
        <w:t xml:space="preserve"> </w:t>
      </w:r>
      <w:r w:rsidRPr="0097394B">
        <w:rPr>
          <w:vanish/>
          <w:sz w:val="12"/>
        </w:rPr>
        <w:t>84</w:t>
      </w:r>
      <w:r w:rsidRPr="0097394B">
        <w:rPr>
          <w:sz w:val="12"/>
        </w:rPr>
        <w:t xml:space="preserve"> </w:t>
      </w:r>
      <w:r w:rsidRPr="0097394B">
        <w:rPr>
          <w:vanish/>
          <w:sz w:val="12"/>
        </w:rPr>
        <w:t>Bentham’s</w:t>
      </w:r>
      <w:r w:rsidRPr="0097394B">
        <w:rPr>
          <w:sz w:val="12"/>
        </w:rPr>
        <w:t xml:space="preserve"> </w:t>
      </w:r>
      <w:r w:rsidRPr="0097394B">
        <w:rPr>
          <w:vanish/>
          <w:sz w:val="12"/>
        </w:rPr>
        <w:t>utilitarianism</w:t>
      </w:r>
      <w:r w:rsidRPr="0097394B">
        <w:rPr>
          <w:sz w:val="12"/>
        </w:rPr>
        <w:t xml:space="preserve"> </w:t>
      </w:r>
      <w:r w:rsidRPr="0097394B">
        <w:rPr>
          <w:vanish/>
          <w:sz w:val="12"/>
        </w:rPr>
        <w:t>would</w:t>
      </w:r>
      <w:r w:rsidRPr="0097394B">
        <w:rPr>
          <w:sz w:val="12"/>
        </w:rPr>
        <w:t xml:space="preserve"> </w:t>
      </w:r>
      <w:r w:rsidRPr="0097394B">
        <w:rPr>
          <w:vanish/>
          <w:sz w:val="12"/>
        </w:rPr>
        <w:t>be</w:t>
      </w:r>
      <w:r w:rsidRPr="0097394B">
        <w:rPr>
          <w:sz w:val="12"/>
        </w:rPr>
        <w:t xml:space="preserve"> </w:t>
      </w:r>
      <w:r w:rsidRPr="0097394B">
        <w:rPr>
          <w:vanish/>
          <w:sz w:val="12"/>
        </w:rPr>
        <w:t>considered</w:t>
      </w:r>
      <w:r w:rsidRPr="0097394B">
        <w:rPr>
          <w:sz w:val="12"/>
        </w:rPr>
        <w:t xml:space="preserve"> </w:t>
      </w:r>
      <w:r w:rsidRPr="0097394B">
        <w:rPr>
          <w:vanish/>
          <w:sz w:val="12"/>
        </w:rPr>
        <w:t>a</w:t>
      </w:r>
      <w:r w:rsidRPr="0097394B">
        <w:rPr>
          <w:sz w:val="12"/>
        </w:rPr>
        <w:t xml:space="preserve"> </w:t>
      </w:r>
      <w:r w:rsidRPr="0097394B">
        <w:rPr>
          <w:vanish/>
          <w:sz w:val="12"/>
        </w:rPr>
        <w:t>communalism</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extent</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concerned</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greatest</w:t>
      </w:r>
      <w:r w:rsidRPr="0097394B">
        <w:rPr>
          <w:sz w:val="12"/>
        </w:rPr>
        <w:t xml:space="preserve"> </w:t>
      </w:r>
      <w:r w:rsidRPr="0097394B">
        <w:rPr>
          <w:vanish/>
          <w:sz w:val="12"/>
        </w:rPr>
        <w:t>good</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greatest</w:t>
      </w:r>
      <w:r w:rsidRPr="0097394B">
        <w:rPr>
          <w:sz w:val="12"/>
        </w:rPr>
        <w:t xml:space="preserve"> </w:t>
      </w:r>
      <w:r w:rsidRPr="0097394B">
        <w:rPr>
          <w:vanish/>
          <w:sz w:val="12"/>
        </w:rPr>
        <w:t>number</w:t>
      </w:r>
      <w:r w:rsidRPr="0097394B">
        <w:rPr>
          <w:sz w:val="12"/>
        </w:rPr>
        <w:t xml:space="preserve"> </w:t>
      </w:r>
      <w:r w:rsidRPr="0097394B">
        <w:rPr>
          <w:vanish/>
          <w:sz w:val="12"/>
        </w:rPr>
        <w:t>of</w:t>
      </w:r>
      <w:r w:rsidRPr="0097394B">
        <w:rPr>
          <w:sz w:val="12"/>
        </w:rPr>
        <w:t xml:space="preserve"> </w:t>
      </w:r>
      <w:r w:rsidRPr="0097394B">
        <w:rPr>
          <w:vanish/>
          <w:sz w:val="12"/>
        </w:rPr>
        <w:t>people.</w:t>
      </w:r>
      <w:r w:rsidRPr="0097394B">
        <w:rPr>
          <w:sz w:val="12"/>
        </w:rPr>
        <w:t xml:space="preserve"> </w:t>
      </w:r>
      <w:r w:rsidRPr="0097394B">
        <w:rPr>
          <w:vanish/>
          <w:sz w:val="12"/>
        </w:rPr>
        <w:t>In</w:t>
      </w:r>
      <w:r w:rsidRPr="0097394B">
        <w:rPr>
          <w:sz w:val="12"/>
        </w:rPr>
        <w:t xml:space="preserve"> </w:t>
      </w:r>
      <w:r w:rsidRPr="0097394B">
        <w:rPr>
          <w:vanish/>
          <w:sz w:val="12"/>
        </w:rPr>
        <w:t>harmony</w:t>
      </w:r>
      <w:r w:rsidRPr="0097394B">
        <w:rPr>
          <w:sz w:val="12"/>
        </w:rPr>
        <w:t xml:space="preserve"> </w:t>
      </w:r>
      <w:r w:rsidRPr="0097394B">
        <w:rPr>
          <w:vanish/>
          <w:sz w:val="12"/>
        </w:rPr>
        <w:t>with</w:t>
      </w:r>
      <w:r w:rsidRPr="0097394B">
        <w:rPr>
          <w:sz w:val="12"/>
        </w:rPr>
        <w:t xml:space="preserve"> </w:t>
      </w:r>
      <w:r w:rsidRPr="0097394B">
        <w:rPr>
          <w:vanish/>
          <w:sz w:val="12"/>
        </w:rPr>
        <w:t>individualism,</w:t>
      </w:r>
      <w:r w:rsidRPr="0097394B">
        <w:rPr>
          <w:sz w:val="12"/>
        </w:rPr>
        <w:t xml:space="preserve"> </w:t>
      </w:r>
      <w:r w:rsidRPr="0097394B">
        <w:rPr>
          <w:vanish/>
          <w:sz w:val="12"/>
        </w:rPr>
        <w:t>this</w:t>
      </w:r>
      <w:r w:rsidRPr="0097394B">
        <w:rPr>
          <w:sz w:val="12"/>
        </w:rPr>
        <w:t xml:space="preserve"> </w:t>
      </w:r>
      <w:r w:rsidRPr="0097394B">
        <w:rPr>
          <w:vanish/>
          <w:sz w:val="12"/>
        </w:rPr>
        <w:t>communalism</w:t>
      </w:r>
      <w:r w:rsidRPr="0097394B">
        <w:rPr>
          <w:sz w:val="12"/>
        </w:rPr>
        <w:t xml:space="preserve"> </w:t>
      </w:r>
      <w:r w:rsidRPr="0097394B">
        <w:rPr>
          <w:vanish/>
          <w:sz w:val="12"/>
        </w:rPr>
        <w:t>achieves</w:t>
      </w:r>
      <w:r w:rsidRPr="0097394B">
        <w:rPr>
          <w:sz w:val="12"/>
        </w:rPr>
        <w:t xml:space="preserve"> </w:t>
      </w:r>
      <w:r w:rsidRPr="0097394B">
        <w:rPr>
          <w:vanish/>
          <w:sz w:val="12"/>
        </w:rPr>
        <w:t>the</w:t>
      </w:r>
      <w:r w:rsidRPr="0097394B">
        <w:rPr>
          <w:sz w:val="12"/>
        </w:rPr>
        <w:t xml:space="preserve"> </w:t>
      </w:r>
      <w:r w:rsidRPr="0097394B">
        <w:rPr>
          <w:vanish/>
          <w:sz w:val="12"/>
        </w:rPr>
        <w:t>greatest</w:t>
      </w:r>
      <w:r w:rsidRPr="0097394B">
        <w:rPr>
          <w:sz w:val="12"/>
        </w:rPr>
        <w:t xml:space="preserve"> </w:t>
      </w:r>
      <w:r w:rsidRPr="0097394B">
        <w:rPr>
          <w:vanish/>
          <w:sz w:val="12"/>
        </w:rPr>
        <w:t>good</w:t>
      </w:r>
      <w:r w:rsidRPr="0097394B">
        <w:rPr>
          <w:sz w:val="12"/>
        </w:rPr>
        <w:t xml:space="preserve"> </w:t>
      </w:r>
      <w:r w:rsidRPr="0097394B">
        <w:rPr>
          <w:vanish/>
          <w:sz w:val="12"/>
        </w:rPr>
        <w:t>for</w:t>
      </w:r>
      <w:r w:rsidRPr="0097394B">
        <w:rPr>
          <w:sz w:val="12"/>
        </w:rPr>
        <w:t xml:space="preserve"> </w:t>
      </w:r>
      <w:r w:rsidRPr="0097394B">
        <w:rPr>
          <w:vanish/>
          <w:sz w:val="12"/>
        </w:rPr>
        <w:t>everyone.</w:t>
      </w:r>
      <w:r w:rsidRPr="0097394B">
        <w:rPr>
          <w:sz w:val="12"/>
        </w:rPr>
        <w:t xml:space="preserve"> </w:t>
      </w:r>
      <w:r w:rsidRPr="0097394B">
        <w:rPr>
          <w:vanish/>
          <w:sz w:val="12"/>
        </w:rPr>
        <w:t>In</w:t>
      </w:r>
      <w:r w:rsidRPr="0097394B">
        <w:rPr>
          <w:sz w:val="12"/>
        </w:rPr>
        <w:t xml:space="preserve"> </w:t>
      </w:r>
      <w:r w:rsidRPr="0097394B">
        <w:rPr>
          <w:vanish/>
          <w:sz w:val="12"/>
        </w:rPr>
        <w:t>other</w:t>
      </w:r>
      <w:r w:rsidRPr="0097394B">
        <w:rPr>
          <w:sz w:val="12"/>
        </w:rPr>
        <w:t xml:space="preserve"> </w:t>
      </w:r>
      <w:r w:rsidRPr="0097394B">
        <w:rPr>
          <w:vanish/>
          <w:sz w:val="12"/>
        </w:rPr>
        <w:t>words,</w:t>
      </w:r>
      <w:r w:rsidRPr="0097394B">
        <w:rPr>
          <w:sz w:val="12"/>
        </w:rPr>
        <w:t xml:space="preserve"> </w:t>
      </w:r>
      <w:r w:rsidRPr="0097394B">
        <w:rPr>
          <w:vanish/>
          <w:sz w:val="12"/>
        </w:rPr>
        <w:t>there</w:t>
      </w:r>
      <w:r w:rsidRPr="0097394B">
        <w:rPr>
          <w:sz w:val="12"/>
        </w:rPr>
        <w:t xml:space="preserve"> </w:t>
      </w:r>
      <w:r w:rsidRPr="0097394B">
        <w:rPr>
          <w:vanish/>
          <w:sz w:val="12"/>
        </w:rPr>
        <w:t>are</w:t>
      </w:r>
      <w:r w:rsidRPr="0097394B">
        <w:rPr>
          <w:sz w:val="12"/>
        </w:rPr>
        <w:t xml:space="preserve"> </w:t>
      </w:r>
      <w:r w:rsidRPr="0097394B">
        <w:rPr>
          <w:vanish/>
          <w:sz w:val="12"/>
        </w:rPr>
        <w:t>no</w:t>
      </w:r>
      <w:r w:rsidRPr="0097394B">
        <w:rPr>
          <w:sz w:val="12"/>
        </w:rPr>
        <w:t xml:space="preserve"> </w:t>
      </w:r>
      <w:r w:rsidRPr="0097394B">
        <w:rPr>
          <w:vanish/>
          <w:sz w:val="12"/>
        </w:rPr>
        <w:t>losers.</w:t>
      </w:r>
      <w:r w:rsidRPr="0097394B">
        <w:rPr>
          <w:sz w:val="12"/>
        </w:rPr>
        <w:t xml:space="preserve"> </w:t>
      </w:r>
      <w:r w:rsidRPr="0097394B">
        <w:rPr>
          <w:vanish/>
          <w:sz w:val="12"/>
        </w:rPr>
        <w:t>Similarly,</w:t>
      </w:r>
      <w:r w:rsidRPr="0097394B">
        <w:rPr>
          <w:sz w:val="12"/>
        </w:rPr>
        <w:t xml:space="preserve"> </w:t>
      </w:r>
      <w:r w:rsidRPr="0097394B">
        <w:rPr>
          <w:vanish/>
          <w:sz w:val="12"/>
        </w:rPr>
        <w:t>with</w:t>
      </w:r>
      <w:r w:rsidRPr="0097394B">
        <w:rPr>
          <w:sz w:val="12"/>
        </w:rPr>
        <w:t xml:space="preserve"> </w:t>
      </w:r>
      <w:r w:rsidRPr="0097394B">
        <w:rPr>
          <w:vanish/>
          <w:sz w:val="12"/>
        </w:rPr>
        <w:t>respect</w:t>
      </w:r>
      <w:r w:rsidRPr="0097394B">
        <w:rPr>
          <w:sz w:val="12"/>
        </w:rPr>
        <w:t xml:space="preserve"> </w:t>
      </w:r>
      <w:r w:rsidRPr="0097394B">
        <w:rPr>
          <w:vanish/>
          <w:sz w:val="12"/>
        </w:rPr>
        <w:t>to</w:t>
      </w:r>
      <w:r w:rsidRPr="0097394B">
        <w:rPr>
          <w:sz w:val="12"/>
        </w:rPr>
        <w:t xml:space="preserve"> </w:t>
      </w:r>
      <w:r w:rsidRPr="0097394B">
        <w:rPr>
          <w:vanish/>
          <w:sz w:val="12"/>
        </w:rPr>
        <w:t>Kant’s</w:t>
      </w:r>
      <w:r w:rsidRPr="0097394B">
        <w:rPr>
          <w:sz w:val="12"/>
        </w:rPr>
        <w:t xml:space="preserve"> </w:t>
      </w:r>
      <w:r w:rsidRPr="0097394B">
        <w:rPr>
          <w:vanish/>
          <w:sz w:val="12"/>
        </w:rPr>
        <w:t>individualism,</w:t>
      </w:r>
      <w:r w:rsidRPr="0097394B">
        <w:rPr>
          <w:sz w:val="12"/>
        </w:rPr>
        <w:t xml:space="preserve"> </w:t>
      </w:r>
      <w:r w:rsidRPr="0097394B">
        <w:rPr>
          <w:vanish/>
          <w:sz w:val="12"/>
        </w:rPr>
        <w:t>people</w:t>
      </w:r>
      <w:r w:rsidRPr="0097394B">
        <w:rPr>
          <w:sz w:val="12"/>
        </w:rPr>
        <w:t xml:space="preserve"> </w:t>
      </w:r>
      <w:r w:rsidRPr="0097394B">
        <w:rPr>
          <w:vanish/>
          <w:sz w:val="12"/>
        </w:rPr>
        <w:t>are</w:t>
      </w:r>
      <w:r w:rsidRPr="0097394B">
        <w:rPr>
          <w:sz w:val="12"/>
        </w:rPr>
        <w:t xml:space="preserve"> </w:t>
      </w:r>
      <w:r w:rsidRPr="0097394B">
        <w:rPr>
          <w:vanish/>
          <w:sz w:val="12"/>
        </w:rPr>
        <w:t>not</w:t>
      </w:r>
      <w:r w:rsidRPr="0097394B">
        <w:rPr>
          <w:sz w:val="12"/>
        </w:rPr>
        <w:t xml:space="preserve"> </w:t>
      </w:r>
      <w:r w:rsidRPr="0097394B">
        <w:rPr>
          <w:vanish/>
          <w:sz w:val="12"/>
        </w:rPr>
        <w:t>considered</w:t>
      </w:r>
      <w:r w:rsidRPr="0097394B">
        <w:rPr>
          <w:sz w:val="12"/>
        </w:rPr>
        <w:t xml:space="preserve"> </w:t>
      </w:r>
      <w:r w:rsidRPr="0097394B">
        <w:rPr>
          <w:vanish/>
          <w:sz w:val="12"/>
        </w:rPr>
        <w:t>a</w:t>
      </w:r>
      <w:r w:rsidRPr="0097394B">
        <w:rPr>
          <w:sz w:val="12"/>
        </w:rPr>
        <w:t xml:space="preserve"> </w:t>
      </w:r>
      <w:r w:rsidRPr="0097394B">
        <w:rPr>
          <w:vanish/>
          <w:sz w:val="12"/>
        </w:rPr>
        <w:t>means</w:t>
      </w:r>
      <w:r w:rsidRPr="0097394B">
        <w:rPr>
          <w:sz w:val="12"/>
        </w:rPr>
        <w:t xml:space="preserve"> </w:t>
      </w:r>
      <w:r w:rsidRPr="0097394B">
        <w:rPr>
          <w:vanish/>
          <w:sz w:val="12"/>
        </w:rPr>
        <w:t>to</w:t>
      </w:r>
      <w:r w:rsidRPr="0097394B">
        <w:rPr>
          <w:sz w:val="12"/>
        </w:rPr>
        <w:t xml:space="preserve"> </w:t>
      </w:r>
      <w:r w:rsidRPr="0097394B">
        <w:rPr>
          <w:vanish/>
          <w:sz w:val="12"/>
        </w:rPr>
        <w:t>an</w:t>
      </w:r>
      <w:r w:rsidRPr="0097394B">
        <w:rPr>
          <w:sz w:val="12"/>
        </w:rPr>
        <w:t xml:space="preserve"> </w:t>
      </w:r>
      <w:r w:rsidRPr="0097394B">
        <w:rPr>
          <w:vanish/>
          <w:sz w:val="12"/>
        </w:rPr>
        <w:t>end.</w:t>
      </w:r>
      <w:r w:rsidRPr="0097394B">
        <w:rPr>
          <w:sz w:val="12"/>
        </w:rPr>
        <w:t xml:space="preserve"> </w:t>
      </w:r>
      <w:r w:rsidRPr="0097394B">
        <w:rPr>
          <w:vanish/>
          <w:sz w:val="12"/>
        </w:rPr>
        <w:t>Electronic</w:t>
      </w:r>
      <w:r w:rsidRPr="0097394B">
        <w:rPr>
          <w:sz w:val="12"/>
        </w:rPr>
        <w:t xml:space="preserve"> </w:t>
      </w:r>
      <w:r w:rsidRPr="0097394B">
        <w:rPr>
          <w:vanish/>
          <w:sz w:val="12"/>
        </w:rPr>
        <w:t>copy</w:t>
      </w:r>
      <w:r w:rsidRPr="0097394B">
        <w:rPr>
          <w:sz w:val="12"/>
        </w:rPr>
        <w:t xml:space="preserve"> </w:t>
      </w:r>
      <w:r w:rsidRPr="0097394B">
        <w:rPr>
          <w:vanish/>
          <w:sz w:val="12"/>
        </w:rPr>
        <w:t>available</w:t>
      </w:r>
      <w:r w:rsidRPr="0097394B">
        <w:rPr>
          <w:sz w:val="12"/>
        </w:rPr>
        <w:t xml:space="preserve"> </w:t>
      </w:r>
      <w:r w:rsidRPr="0097394B">
        <w:rPr>
          <w:vanish/>
          <w:sz w:val="12"/>
        </w:rPr>
        <w:t>at:</w:t>
      </w:r>
      <w:r w:rsidRPr="0097394B">
        <w:rPr>
          <w:sz w:val="12"/>
        </w:rPr>
        <w:t xml:space="preserve"> </w:t>
      </w:r>
      <w:r w:rsidRPr="0097394B">
        <w:rPr>
          <w:vanish/>
          <w:sz w:val="12"/>
        </w:rPr>
        <w:t>https://ssrn.com/abstract=2441773</w:t>
      </w:r>
      <w:r w:rsidRPr="0097394B">
        <w:rPr>
          <w:sz w:val="12"/>
        </w:rPr>
        <w:t xml:space="preserve"> </w:t>
      </w:r>
      <w:r w:rsidRPr="0097394B">
        <w:rPr>
          <w:vanish/>
          <w:sz w:val="12"/>
        </w:rPr>
        <w:t>17</w:t>
      </w:r>
      <w:r w:rsidRPr="0097394B">
        <w:rPr>
          <w:sz w:val="12"/>
        </w:rPr>
        <w:t xml:space="preserve"> </w:t>
      </w:r>
      <w:r w:rsidRPr="0097394B">
        <w:rPr>
          <w:vanish/>
          <w:sz w:val="12"/>
        </w:rPr>
        <w:t>The</w:t>
      </w:r>
      <w:r w:rsidRPr="0097394B">
        <w:rPr>
          <w:sz w:val="12"/>
        </w:rPr>
        <w:t xml:space="preserve"> </w:t>
      </w:r>
      <w:r w:rsidRPr="0097394B">
        <w:rPr>
          <w:vanish/>
          <w:sz w:val="12"/>
        </w:rPr>
        <w:t>problem</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liberalism</w:t>
      </w:r>
      <w:r w:rsidRPr="0097394B">
        <w:rPr>
          <w:sz w:val="12"/>
        </w:rPr>
        <w:t xml:space="preserve"> </w:t>
      </w:r>
      <w:r w:rsidRPr="0097394B">
        <w:rPr>
          <w:vanish/>
          <w:sz w:val="12"/>
        </w:rPr>
        <w:t>per</w:t>
      </w:r>
      <w:r w:rsidRPr="0097394B">
        <w:rPr>
          <w:sz w:val="12"/>
        </w:rPr>
        <w:t xml:space="preserve"> </w:t>
      </w:r>
      <w:r w:rsidRPr="0097394B">
        <w:rPr>
          <w:vanish/>
          <w:sz w:val="12"/>
        </w:rPr>
        <w:t>se.85</w:t>
      </w:r>
      <w:r w:rsidRPr="0097394B">
        <w:rPr>
          <w:sz w:val="12"/>
        </w:rPr>
        <w:t xml:space="preserve"> </w:t>
      </w:r>
      <w:r w:rsidRPr="0097394B">
        <w:rPr>
          <w:vanish/>
          <w:sz w:val="12"/>
        </w:rPr>
        <w:t>A</w:t>
      </w:r>
      <w:r w:rsidRPr="0097394B">
        <w:rPr>
          <w:sz w:val="12"/>
        </w:rPr>
        <w:t xml:space="preserve"> </w:t>
      </w:r>
      <w:r w:rsidRPr="0097394B">
        <w:rPr>
          <w:vanish/>
          <w:sz w:val="12"/>
        </w:rPr>
        <w:t>strict</w:t>
      </w:r>
      <w:r w:rsidRPr="0097394B">
        <w:rPr>
          <w:sz w:val="12"/>
        </w:rPr>
        <w:t xml:space="preserve"> </w:t>
      </w:r>
      <w:r w:rsidRPr="0097394B">
        <w:rPr>
          <w:vanish/>
          <w:sz w:val="12"/>
        </w:rPr>
        <w:t>republicanism,</w:t>
      </w:r>
      <w:r w:rsidRPr="0097394B">
        <w:rPr>
          <w:sz w:val="12"/>
        </w:rPr>
        <w:t xml:space="preserve"> </w:t>
      </w:r>
      <w:r w:rsidRPr="0097394B">
        <w:rPr>
          <w:vanish/>
          <w:sz w:val="12"/>
        </w:rPr>
        <w:t>as</w:t>
      </w:r>
      <w:r w:rsidRPr="0097394B">
        <w:rPr>
          <w:sz w:val="12"/>
        </w:rPr>
        <w:t xml:space="preserve"> </w:t>
      </w:r>
      <w:r w:rsidRPr="0097394B">
        <w:rPr>
          <w:vanish/>
          <w:sz w:val="12"/>
        </w:rPr>
        <w:t>in</w:t>
      </w:r>
      <w:r w:rsidRPr="0097394B">
        <w:rPr>
          <w:sz w:val="12"/>
        </w:rPr>
        <w:t xml:space="preserve"> </w:t>
      </w:r>
      <w:r w:rsidRPr="0097394B">
        <w:rPr>
          <w:vanish/>
          <w:sz w:val="12"/>
        </w:rPr>
        <w:t>state</w:t>
      </w:r>
      <w:r w:rsidRPr="0097394B">
        <w:rPr>
          <w:sz w:val="12"/>
        </w:rPr>
        <w:t xml:space="preserve"> </w:t>
      </w:r>
      <w:r w:rsidRPr="0097394B">
        <w:rPr>
          <w:vanish/>
          <w:sz w:val="12"/>
        </w:rPr>
        <w:t>Communism,</w:t>
      </w:r>
      <w:r w:rsidRPr="0097394B">
        <w:rPr>
          <w:sz w:val="12"/>
        </w:rPr>
        <w:t xml:space="preserve"> </w:t>
      </w:r>
      <w:r w:rsidRPr="0097394B">
        <w:rPr>
          <w:vanish/>
          <w:sz w:val="12"/>
        </w:rPr>
        <w:t>was</w:t>
      </w:r>
      <w:r w:rsidRPr="0097394B">
        <w:rPr>
          <w:sz w:val="12"/>
        </w:rPr>
        <w:t xml:space="preserve"> </w:t>
      </w:r>
      <w:r w:rsidRPr="0097394B">
        <w:rPr>
          <w:vanish/>
          <w:sz w:val="12"/>
        </w:rPr>
        <w:t>as</w:t>
      </w:r>
      <w:r w:rsidRPr="0097394B">
        <w:rPr>
          <w:sz w:val="12"/>
        </w:rPr>
        <w:t xml:space="preserve"> </w:t>
      </w:r>
      <w:r w:rsidRPr="0097394B">
        <w:rPr>
          <w:vanish/>
          <w:sz w:val="12"/>
        </w:rPr>
        <w:t>dysfunctional</w:t>
      </w:r>
      <w:r w:rsidRPr="0097394B">
        <w:rPr>
          <w:sz w:val="12"/>
        </w:rPr>
        <w:t xml:space="preserve"> </w:t>
      </w:r>
      <w:r w:rsidRPr="0097394B">
        <w:rPr>
          <w:vanish/>
          <w:sz w:val="12"/>
        </w:rPr>
        <w:t>as</w:t>
      </w:r>
      <w:r w:rsidRPr="0097394B">
        <w:rPr>
          <w:sz w:val="12"/>
        </w:rPr>
        <w:t xml:space="preserve"> </w:t>
      </w:r>
      <w:r w:rsidRPr="0097394B">
        <w:rPr>
          <w:vanish/>
          <w:sz w:val="12"/>
        </w:rPr>
        <w:t>the</w:t>
      </w:r>
      <w:r w:rsidRPr="0097394B">
        <w:rPr>
          <w:sz w:val="12"/>
        </w:rPr>
        <w:t xml:space="preserve"> </w:t>
      </w:r>
      <w:r w:rsidRPr="0097394B">
        <w:rPr>
          <w:vanish/>
          <w:sz w:val="12"/>
        </w:rPr>
        <w:t>Lochner</w:t>
      </w:r>
      <w:r w:rsidRPr="0097394B">
        <w:rPr>
          <w:sz w:val="12"/>
        </w:rPr>
        <w:t xml:space="preserve"> </w:t>
      </w:r>
      <w:r w:rsidRPr="0097394B">
        <w:rPr>
          <w:vanish/>
          <w:sz w:val="12"/>
        </w:rPr>
        <w:t>era’s</w:t>
      </w:r>
      <w:r w:rsidRPr="0097394B">
        <w:rPr>
          <w:sz w:val="12"/>
        </w:rPr>
        <w:t xml:space="preserve"> </w:t>
      </w:r>
      <w:r w:rsidRPr="0097394B">
        <w:rPr>
          <w:vanish/>
          <w:sz w:val="12"/>
        </w:rPr>
        <w:t>liberalism—both</w:t>
      </w:r>
      <w:r w:rsidRPr="0097394B">
        <w:rPr>
          <w:sz w:val="12"/>
        </w:rPr>
        <w:t xml:space="preserve"> </w:t>
      </w:r>
      <w:r w:rsidRPr="0097394B">
        <w:rPr>
          <w:vanish/>
          <w:sz w:val="12"/>
        </w:rPr>
        <w:t>lasted</w:t>
      </w:r>
      <w:r w:rsidRPr="0097394B">
        <w:rPr>
          <w:sz w:val="12"/>
        </w:rPr>
        <w:t xml:space="preserve"> </w:t>
      </w:r>
      <w:r w:rsidRPr="0097394B">
        <w:rPr>
          <w:vanish/>
          <w:sz w:val="12"/>
        </w:rPr>
        <w:t>less</w:t>
      </w:r>
      <w:r w:rsidRPr="0097394B">
        <w:rPr>
          <w:sz w:val="12"/>
        </w:rPr>
        <w:t xml:space="preserve"> </w:t>
      </w:r>
      <w:r w:rsidRPr="0097394B">
        <w:rPr>
          <w:vanish/>
          <w:sz w:val="12"/>
        </w:rPr>
        <w:t>than</w:t>
      </w:r>
      <w:r w:rsidRPr="0097394B">
        <w:rPr>
          <w:sz w:val="12"/>
        </w:rPr>
        <w:t xml:space="preserve"> </w:t>
      </w:r>
      <w:r w:rsidRPr="0097394B">
        <w:rPr>
          <w:vanish/>
          <w:sz w:val="12"/>
        </w:rPr>
        <w:t>50</w:t>
      </w:r>
      <w:r w:rsidRPr="0097394B">
        <w:rPr>
          <w:sz w:val="12"/>
        </w:rPr>
        <w:t xml:space="preserve"> </w:t>
      </w:r>
      <w:r w:rsidRPr="0097394B">
        <w:rPr>
          <w:vanish/>
          <w:sz w:val="12"/>
        </w:rPr>
        <w:t>years.</w:t>
      </w:r>
      <w:r w:rsidRPr="0097394B">
        <w:rPr>
          <w:sz w:val="12"/>
        </w:rPr>
        <w:t xml:space="preserve"> </w:t>
      </w:r>
      <w:r w:rsidRPr="0097394B">
        <w:rPr>
          <w:vanish/>
          <w:sz w:val="12"/>
        </w:rPr>
        <w:t>Whereas</w:t>
      </w:r>
      <w:r w:rsidRPr="0097394B">
        <w:rPr>
          <w:sz w:val="12"/>
        </w:rPr>
        <w:t xml:space="preserve"> </w:t>
      </w:r>
      <w:r w:rsidRPr="0097394B">
        <w:rPr>
          <w:vanish/>
          <w:sz w:val="12"/>
        </w:rPr>
        <w:t>capitalism</w:t>
      </w:r>
      <w:r w:rsidRPr="0097394B">
        <w:rPr>
          <w:sz w:val="12"/>
        </w:rPr>
        <w:t xml:space="preserve"> </w:t>
      </w:r>
      <w:r w:rsidRPr="0097394B">
        <w:rPr>
          <w:vanish/>
          <w:sz w:val="12"/>
        </w:rPr>
        <w:t>overemphasized</w:t>
      </w:r>
      <w:r w:rsidRPr="0097394B">
        <w:rPr>
          <w:sz w:val="12"/>
        </w:rPr>
        <w:t xml:space="preserve"> </w:t>
      </w:r>
      <w:r w:rsidRPr="0097394B">
        <w:rPr>
          <w:vanish/>
          <w:sz w:val="12"/>
        </w:rPr>
        <w:t>the</w:t>
      </w:r>
      <w:r w:rsidRPr="0097394B">
        <w:rPr>
          <w:sz w:val="12"/>
        </w:rPr>
        <w:t xml:space="preserve"> </w:t>
      </w:r>
      <w:r w:rsidRPr="0097394B">
        <w:rPr>
          <w:vanish/>
          <w:sz w:val="12"/>
        </w:rPr>
        <w:t>individual,</w:t>
      </w:r>
      <w:r w:rsidRPr="0097394B">
        <w:rPr>
          <w:sz w:val="12"/>
        </w:rPr>
        <w:t xml:space="preserve"> </w:t>
      </w:r>
      <w:r w:rsidRPr="0097394B">
        <w:rPr>
          <w:vanish/>
          <w:sz w:val="12"/>
        </w:rPr>
        <w:t>Communism</w:t>
      </w:r>
      <w:r w:rsidRPr="0097394B">
        <w:rPr>
          <w:sz w:val="12"/>
        </w:rPr>
        <w:t xml:space="preserve"> </w:t>
      </w:r>
      <w:r w:rsidRPr="0097394B">
        <w:rPr>
          <w:vanish/>
          <w:sz w:val="12"/>
        </w:rPr>
        <w:t>overplayed</w:t>
      </w:r>
      <w:r w:rsidRPr="0097394B">
        <w:rPr>
          <w:sz w:val="12"/>
        </w:rPr>
        <w:t xml:space="preserve"> </w:t>
      </w:r>
      <w:r w:rsidRPr="0097394B">
        <w:rPr>
          <w:vanish/>
          <w:sz w:val="12"/>
        </w:rPr>
        <w:t>the</w:t>
      </w:r>
      <w:r w:rsidRPr="0097394B">
        <w:rPr>
          <w:sz w:val="12"/>
        </w:rPr>
        <w:t xml:space="preserve"> </w:t>
      </w:r>
      <w:r w:rsidRPr="0097394B">
        <w:rPr>
          <w:vanish/>
          <w:sz w:val="12"/>
        </w:rPr>
        <w:t>communal.</w:t>
      </w:r>
      <w:r w:rsidRPr="0097394B">
        <w:rPr>
          <w:sz w:val="12"/>
        </w:rPr>
        <w:t xml:space="preserve"> </w:t>
      </w:r>
      <w:r w:rsidRPr="0097394B">
        <w:rPr>
          <w:vanish/>
          <w:sz w:val="12"/>
        </w:rPr>
        <w:t>Without</w:t>
      </w:r>
      <w:r w:rsidRPr="0097394B">
        <w:rPr>
          <w:sz w:val="12"/>
        </w:rPr>
        <w:t xml:space="preserve"> </w:t>
      </w:r>
      <w:r w:rsidRPr="0097394B">
        <w:rPr>
          <w:vanish/>
          <w:sz w:val="12"/>
        </w:rPr>
        <w:t>a</w:t>
      </w:r>
      <w:r w:rsidRPr="0097394B">
        <w:rPr>
          <w:sz w:val="12"/>
        </w:rPr>
        <w:t xml:space="preserve"> </w:t>
      </w:r>
      <w:r w:rsidRPr="0097394B">
        <w:rPr>
          <w:vanish/>
          <w:sz w:val="12"/>
        </w:rPr>
        <w:t>genuine</w:t>
      </w:r>
      <w:r w:rsidRPr="0097394B">
        <w:rPr>
          <w:sz w:val="12"/>
        </w:rPr>
        <w:t xml:space="preserve"> </w:t>
      </w:r>
      <w:r w:rsidRPr="0097394B">
        <w:rPr>
          <w:vanish/>
          <w:sz w:val="12"/>
        </w:rPr>
        <w:t>connection</w:t>
      </w:r>
      <w:r w:rsidRPr="0097394B">
        <w:rPr>
          <w:sz w:val="12"/>
        </w:rPr>
        <w:t xml:space="preserve"> </w:t>
      </w:r>
      <w:r w:rsidRPr="0097394B">
        <w:rPr>
          <w:vanish/>
          <w:sz w:val="12"/>
        </w:rPr>
        <w:t>among</w:t>
      </w:r>
      <w:r w:rsidRPr="0097394B">
        <w:rPr>
          <w:sz w:val="12"/>
        </w:rPr>
        <w:t xml:space="preserve"> </w:t>
      </w:r>
      <w:r w:rsidRPr="0097394B">
        <w:rPr>
          <w:vanish/>
          <w:sz w:val="12"/>
        </w:rPr>
        <w:t>people,</w:t>
      </w:r>
      <w:r w:rsidRPr="0097394B">
        <w:rPr>
          <w:sz w:val="12"/>
        </w:rPr>
        <w:t xml:space="preserve"> </w:t>
      </w:r>
      <w:r w:rsidRPr="0097394B">
        <w:rPr>
          <w:vanish/>
          <w:sz w:val="12"/>
        </w:rPr>
        <w:t>the</w:t>
      </w:r>
      <w:r w:rsidRPr="0097394B">
        <w:rPr>
          <w:sz w:val="12"/>
        </w:rPr>
        <w:t xml:space="preserve"> </w:t>
      </w:r>
      <w:r w:rsidRPr="0097394B">
        <w:rPr>
          <w:vanish/>
          <w:sz w:val="12"/>
        </w:rPr>
        <w:t>forced</w:t>
      </w:r>
      <w:r w:rsidRPr="0097394B">
        <w:rPr>
          <w:sz w:val="12"/>
        </w:rPr>
        <w:t xml:space="preserve"> </w:t>
      </w:r>
      <w:r w:rsidRPr="0097394B">
        <w:rPr>
          <w:vanish/>
          <w:sz w:val="12"/>
        </w:rPr>
        <w:t>equality</w:t>
      </w:r>
      <w:r w:rsidRPr="0097394B">
        <w:rPr>
          <w:sz w:val="12"/>
        </w:rPr>
        <w:t xml:space="preserve"> </w:t>
      </w:r>
      <w:r w:rsidRPr="0097394B">
        <w:rPr>
          <w:vanish/>
          <w:sz w:val="12"/>
        </w:rPr>
        <w:t>saps</w:t>
      </w:r>
      <w:r w:rsidRPr="0097394B">
        <w:rPr>
          <w:sz w:val="12"/>
        </w:rPr>
        <w:t xml:space="preserve"> </w:t>
      </w:r>
      <w:r w:rsidRPr="0097394B">
        <w:rPr>
          <w:vanish/>
          <w:sz w:val="12"/>
        </w:rPr>
        <w:t>the</w:t>
      </w:r>
      <w:r w:rsidRPr="0097394B">
        <w:rPr>
          <w:sz w:val="12"/>
        </w:rPr>
        <w:t xml:space="preserve"> </w:t>
      </w:r>
      <w:r w:rsidRPr="0097394B">
        <w:rPr>
          <w:vanish/>
          <w:sz w:val="12"/>
        </w:rPr>
        <w:t>work</w:t>
      </w:r>
      <w:r w:rsidRPr="0097394B">
        <w:rPr>
          <w:sz w:val="12"/>
        </w:rPr>
        <w:t xml:space="preserve"> </w:t>
      </w:r>
      <w:r w:rsidRPr="0097394B">
        <w:rPr>
          <w:vanish/>
          <w:sz w:val="12"/>
        </w:rPr>
        <w:t>spirit</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society</w:t>
      </w:r>
      <w:r w:rsidRPr="0097394B">
        <w:rPr>
          <w:sz w:val="12"/>
        </w:rPr>
        <w:t xml:space="preserve"> </w:t>
      </w:r>
      <w:r w:rsidRPr="0097394B">
        <w:rPr>
          <w:vanish/>
          <w:sz w:val="12"/>
        </w:rPr>
        <w:t>crumbles.</w:t>
      </w:r>
      <w:r w:rsidRPr="0097394B">
        <w:rPr>
          <w:sz w:val="12"/>
        </w:rPr>
        <w:t xml:space="preserve"> </w:t>
      </w:r>
      <w:r w:rsidRPr="0097394B">
        <w:rPr>
          <w:vanish/>
          <w:sz w:val="12"/>
        </w:rPr>
        <w:t>Nor</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solution</w:t>
      </w:r>
      <w:r w:rsidRPr="0097394B">
        <w:rPr>
          <w:sz w:val="12"/>
        </w:rPr>
        <w:t xml:space="preserve"> </w:t>
      </w:r>
      <w:r w:rsidRPr="0097394B">
        <w:rPr>
          <w:vanish/>
          <w:sz w:val="12"/>
        </w:rPr>
        <w:t>a</w:t>
      </w:r>
      <w:r w:rsidRPr="0097394B">
        <w:rPr>
          <w:sz w:val="12"/>
        </w:rPr>
        <w:t xml:space="preserve"> </w:t>
      </w:r>
      <w:r w:rsidRPr="0097394B">
        <w:rPr>
          <w:vanish/>
          <w:sz w:val="12"/>
        </w:rPr>
        <w:t>capitalistic-socialism,</w:t>
      </w:r>
      <w:r w:rsidRPr="0097394B">
        <w:rPr>
          <w:sz w:val="12"/>
        </w:rPr>
        <w:t xml:space="preserve"> </w:t>
      </w:r>
      <w:r w:rsidRPr="0097394B">
        <w:rPr>
          <w:vanish/>
          <w:sz w:val="12"/>
        </w:rPr>
        <w:t>as</w:t>
      </w:r>
      <w:r w:rsidRPr="0097394B">
        <w:rPr>
          <w:sz w:val="12"/>
        </w:rPr>
        <w:t xml:space="preserve"> </w:t>
      </w:r>
      <w:r w:rsidRPr="0097394B">
        <w:rPr>
          <w:vanish/>
          <w:sz w:val="12"/>
        </w:rPr>
        <w:t>in</w:t>
      </w:r>
      <w:r w:rsidRPr="0097394B">
        <w:rPr>
          <w:sz w:val="12"/>
        </w:rPr>
        <w:t xml:space="preserve"> </w:t>
      </w:r>
      <w:r w:rsidRPr="0097394B">
        <w:rPr>
          <w:vanish/>
          <w:sz w:val="12"/>
        </w:rPr>
        <w:t>modern</w:t>
      </w:r>
      <w:r w:rsidRPr="0097394B">
        <w:rPr>
          <w:sz w:val="12"/>
        </w:rPr>
        <w:t xml:space="preserve"> </w:t>
      </w:r>
      <w:r w:rsidRPr="0097394B">
        <w:rPr>
          <w:vanish/>
          <w:sz w:val="12"/>
        </w:rPr>
        <w:t>China—in</w:t>
      </w:r>
      <w:r w:rsidRPr="0097394B">
        <w:rPr>
          <w:sz w:val="12"/>
        </w:rPr>
        <w:t xml:space="preserve"> </w:t>
      </w:r>
      <w:r w:rsidRPr="0097394B">
        <w:rPr>
          <w:vanish/>
          <w:sz w:val="12"/>
        </w:rPr>
        <w:t>contrast</w:t>
      </w:r>
      <w:r w:rsidRPr="0097394B">
        <w:rPr>
          <w:sz w:val="12"/>
        </w:rPr>
        <w:t xml:space="preserve"> </w:t>
      </w:r>
      <w:r w:rsidRPr="0097394B">
        <w:rPr>
          <w:vanish/>
          <w:sz w:val="12"/>
        </w:rPr>
        <w:t>with</w:t>
      </w:r>
      <w:r w:rsidRPr="0097394B">
        <w:rPr>
          <w:sz w:val="12"/>
        </w:rPr>
        <w:t xml:space="preserve"> </w:t>
      </w:r>
      <w:r w:rsidRPr="0097394B">
        <w:rPr>
          <w:vanish/>
          <w:sz w:val="12"/>
        </w:rPr>
        <w:t>the</w:t>
      </w:r>
      <w:r w:rsidRPr="0097394B">
        <w:rPr>
          <w:sz w:val="12"/>
        </w:rPr>
        <w:t xml:space="preserve"> </w:t>
      </w:r>
      <w:r w:rsidRPr="0097394B">
        <w:rPr>
          <w:vanish/>
          <w:sz w:val="12"/>
        </w:rPr>
        <w:t>socialisticcapitalism</w:t>
      </w:r>
      <w:r w:rsidRPr="0097394B">
        <w:rPr>
          <w:sz w:val="12"/>
        </w:rPr>
        <w:t xml:space="preserve"> </w:t>
      </w:r>
      <w:r w:rsidRPr="0097394B">
        <w:rPr>
          <w:vanish/>
          <w:sz w:val="12"/>
        </w:rPr>
        <w:t>found</w:t>
      </w:r>
      <w:r w:rsidRPr="0097394B">
        <w:rPr>
          <w:sz w:val="12"/>
        </w:rPr>
        <w:t xml:space="preserve"> </w:t>
      </w:r>
      <w:r w:rsidRPr="0097394B">
        <w:rPr>
          <w:vanish/>
          <w:sz w:val="12"/>
        </w:rPr>
        <w:t>in</w:t>
      </w:r>
      <w:r w:rsidRPr="0097394B">
        <w:rPr>
          <w:sz w:val="12"/>
        </w:rPr>
        <w:t xml:space="preserve"> </w:t>
      </w:r>
      <w:r w:rsidRPr="0097394B">
        <w:rPr>
          <w:vanish/>
          <w:sz w:val="12"/>
        </w:rPr>
        <w:t>America.</w:t>
      </w:r>
      <w:r w:rsidRPr="0097394B">
        <w:rPr>
          <w:sz w:val="12"/>
        </w:rPr>
        <w:t xml:space="preserve"> </w:t>
      </w:r>
      <w:r w:rsidRPr="0097394B">
        <w:rPr>
          <w:vanish/>
          <w:sz w:val="12"/>
        </w:rPr>
        <w:t>Emphasizing</w:t>
      </w:r>
      <w:r w:rsidRPr="0097394B">
        <w:rPr>
          <w:sz w:val="12"/>
        </w:rPr>
        <w:t xml:space="preserve"> </w:t>
      </w:r>
      <w:r w:rsidRPr="0097394B">
        <w:rPr>
          <w:vanish/>
          <w:sz w:val="12"/>
        </w:rPr>
        <w:t>socialist</w:t>
      </w:r>
      <w:r w:rsidRPr="0097394B">
        <w:rPr>
          <w:sz w:val="12"/>
        </w:rPr>
        <w:t xml:space="preserve"> </w:t>
      </w:r>
      <w:r w:rsidRPr="0097394B">
        <w:rPr>
          <w:vanish/>
          <w:sz w:val="12"/>
        </w:rPr>
        <w:t>principles</w:t>
      </w:r>
      <w:r w:rsidRPr="0097394B">
        <w:rPr>
          <w:sz w:val="12"/>
        </w:rPr>
        <w:t xml:space="preserve"> </w:t>
      </w:r>
      <w:r w:rsidRPr="0097394B">
        <w:rPr>
          <w:vanish/>
          <w:sz w:val="12"/>
        </w:rPr>
        <w:t>without</w:t>
      </w:r>
      <w:r w:rsidRPr="0097394B">
        <w:rPr>
          <w:sz w:val="12"/>
        </w:rPr>
        <w:t xml:space="preserve"> </w:t>
      </w:r>
      <w:r w:rsidRPr="0097394B">
        <w:rPr>
          <w:vanish/>
          <w:sz w:val="12"/>
        </w:rPr>
        <w:t>a</w:t>
      </w:r>
      <w:r w:rsidRPr="0097394B">
        <w:rPr>
          <w:sz w:val="12"/>
        </w:rPr>
        <w:t xml:space="preserve"> </w:t>
      </w:r>
      <w:r w:rsidRPr="0097394B">
        <w:rPr>
          <w:vanish/>
          <w:sz w:val="12"/>
        </w:rPr>
        <w:t>deeper</w:t>
      </w:r>
      <w:r w:rsidRPr="0097394B">
        <w:rPr>
          <w:sz w:val="12"/>
        </w:rPr>
        <w:t xml:space="preserve"> </w:t>
      </w:r>
      <w:r w:rsidRPr="0097394B">
        <w:rPr>
          <w:vanish/>
          <w:sz w:val="12"/>
        </w:rPr>
        <w:t>connection</w:t>
      </w:r>
      <w:r w:rsidRPr="0097394B">
        <w:rPr>
          <w:sz w:val="12"/>
        </w:rPr>
        <w:t xml:space="preserve"> </w:t>
      </w:r>
      <w:r w:rsidRPr="0097394B">
        <w:rPr>
          <w:vanish/>
          <w:sz w:val="12"/>
        </w:rPr>
        <w:t>among</w:t>
      </w:r>
      <w:r w:rsidRPr="0097394B">
        <w:rPr>
          <w:sz w:val="12"/>
        </w:rPr>
        <w:t xml:space="preserve"> </w:t>
      </w:r>
      <w:r w:rsidRPr="0097394B">
        <w:rPr>
          <w:vanish/>
          <w:sz w:val="12"/>
        </w:rPr>
        <w:t>the</w:t>
      </w:r>
      <w:r w:rsidRPr="0097394B">
        <w:rPr>
          <w:sz w:val="12"/>
        </w:rPr>
        <w:t xml:space="preserve"> </w:t>
      </w:r>
      <w:r w:rsidRPr="0097394B">
        <w:rPr>
          <w:vanish/>
          <w:sz w:val="12"/>
        </w:rPr>
        <w:t>people</w:t>
      </w:r>
      <w:r w:rsidRPr="0097394B">
        <w:rPr>
          <w:sz w:val="12"/>
        </w:rPr>
        <w:t xml:space="preserve"> </w:t>
      </w:r>
      <w:r w:rsidRPr="0097394B">
        <w:rPr>
          <w:vanish/>
          <w:sz w:val="12"/>
        </w:rPr>
        <w:t>also</w:t>
      </w:r>
      <w:r w:rsidRPr="0097394B">
        <w:rPr>
          <w:sz w:val="12"/>
        </w:rPr>
        <w:t xml:space="preserve"> </w:t>
      </w:r>
      <w:r w:rsidRPr="0097394B">
        <w:rPr>
          <w:vanish/>
          <w:sz w:val="12"/>
        </w:rPr>
        <w:t>only</w:t>
      </w:r>
      <w:r w:rsidRPr="0097394B">
        <w:rPr>
          <w:sz w:val="12"/>
        </w:rPr>
        <w:t xml:space="preserve"> </w:t>
      </w:r>
      <w:r w:rsidRPr="0097394B">
        <w:rPr>
          <w:vanish/>
          <w:sz w:val="12"/>
        </w:rPr>
        <w:t>perpetuates</w:t>
      </w:r>
      <w:r w:rsidRPr="0097394B">
        <w:rPr>
          <w:sz w:val="12"/>
        </w:rPr>
        <w:t xml:space="preserve"> </w:t>
      </w:r>
      <w:r w:rsidRPr="0097394B">
        <w:rPr>
          <w:vanish/>
          <w:sz w:val="12"/>
        </w:rPr>
        <w:t>a</w:t>
      </w:r>
      <w:r w:rsidRPr="0097394B">
        <w:rPr>
          <w:sz w:val="12"/>
        </w:rPr>
        <w:t xml:space="preserve"> </w:t>
      </w:r>
      <w:r w:rsidRPr="0097394B">
        <w:rPr>
          <w:vanish/>
          <w:sz w:val="12"/>
        </w:rPr>
        <w:t>wayward</w:t>
      </w:r>
      <w:r w:rsidRPr="0097394B">
        <w:rPr>
          <w:sz w:val="12"/>
        </w:rPr>
        <w:t xml:space="preserve"> </w:t>
      </w:r>
      <w:r w:rsidRPr="0097394B">
        <w:rPr>
          <w:vanish/>
          <w:sz w:val="12"/>
        </w:rPr>
        <w:t>system.</w:t>
      </w:r>
      <w:r w:rsidRPr="0097394B">
        <w:rPr>
          <w:sz w:val="12"/>
        </w:rPr>
        <w:t xml:space="preserve"> </w:t>
      </w:r>
      <w:r w:rsidRPr="0097394B">
        <w:rPr>
          <w:vanish/>
          <w:sz w:val="12"/>
        </w:rPr>
        <w:t>The</w:t>
      </w:r>
      <w:r w:rsidRPr="0097394B">
        <w:rPr>
          <w:sz w:val="12"/>
        </w:rPr>
        <w:t xml:space="preserve"> </w:t>
      </w:r>
      <w:r w:rsidRPr="0097394B">
        <w:rPr>
          <w:vanish/>
          <w:sz w:val="12"/>
        </w:rPr>
        <w:t>two</w:t>
      </w:r>
      <w:r w:rsidRPr="0097394B">
        <w:rPr>
          <w:sz w:val="12"/>
        </w:rPr>
        <w:t xml:space="preserve"> </w:t>
      </w:r>
      <w:r w:rsidRPr="0097394B">
        <w:rPr>
          <w:vanish/>
          <w:sz w:val="12"/>
        </w:rPr>
        <w:t>sets</w:t>
      </w:r>
      <w:r w:rsidRPr="0097394B">
        <w:rPr>
          <w:sz w:val="12"/>
        </w:rPr>
        <w:t xml:space="preserve"> </w:t>
      </w:r>
      <w:r w:rsidRPr="0097394B">
        <w:rPr>
          <w:vanish/>
          <w:sz w:val="12"/>
        </w:rPr>
        <w:t>of</w:t>
      </w:r>
      <w:r w:rsidRPr="0097394B">
        <w:rPr>
          <w:sz w:val="12"/>
        </w:rPr>
        <w:t xml:space="preserve"> </w:t>
      </w:r>
      <w:r w:rsidRPr="0097394B">
        <w:rPr>
          <w:vanish/>
          <w:sz w:val="12"/>
        </w:rPr>
        <w:t>social</w:t>
      </w:r>
      <w:r w:rsidRPr="0097394B">
        <w:rPr>
          <w:sz w:val="12"/>
        </w:rPr>
        <w:t xml:space="preserve"> </w:t>
      </w:r>
      <w:r w:rsidRPr="0097394B">
        <w:rPr>
          <w:vanish/>
          <w:sz w:val="12"/>
        </w:rPr>
        <w:t>norms</w:t>
      </w:r>
      <w:r w:rsidRPr="0097394B">
        <w:rPr>
          <w:sz w:val="12"/>
        </w:rPr>
        <w:t xml:space="preserve"> </w:t>
      </w:r>
      <w:r w:rsidRPr="0097394B">
        <w:rPr>
          <w:vanish/>
          <w:sz w:val="12"/>
        </w:rPr>
        <w:t>may</w:t>
      </w:r>
      <w:r w:rsidRPr="0097394B">
        <w:rPr>
          <w:sz w:val="12"/>
        </w:rPr>
        <w:t xml:space="preserve"> </w:t>
      </w:r>
      <w:r w:rsidRPr="0097394B">
        <w:rPr>
          <w:vanish/>
          <w:sz w:val="12"/>
        </w:rPr>
        <w:t>differ,</w:t>
      </w:r>
      <w:r w:rsidRPr="0097394B">
        <w:rPr>
          <w:sz w:val="12"/>
        </w:rPr>
        <w:t xml:space="preserve"> </w:t>
      </w:r>
      <w:r w:rsidRPr="0097394B">
        <w:rPr>
          <w:vanish/>
          <w:sz w:val="12"/>
        </w:rPr>
        <w:t>but</w:t>
      </w:r>
      <w:r w:rsidRPr="0097394B">
        <w:rPr>
          <w:sz w:val="12"/>
        </w:rPr>
        <w:t xml:space="preserve"> </w:t>
      </w:r>
      <w:r w:rsidRPr="0097394B">
        <w:rPr>
          <w:vanish/>
          <w:sz w:val="12"/>
        </w:rPr>
        <w:t>the</w:t>
      </w:r>
      <w:r w:rsidRPr="0097394B">
        <w:rPr>
          <w:sz w:val="12"/>
        </w:rPr>
        <w:t xml:space="preserve"> </w:t>
      </w:r>
      <w:r w:rsidRPr="0097394B">
        <w:rPr>
          <w:vanish/>
          <w:sz w:val="12"/>
        </w:rPr>
        <w:t>underlying</w:t>
      </w:r>
      <w:r w:rsidRPr="0097394B">
        <w:rPr>
          <w:sz w:val="12"/>
        </w:rPr>
        <w:t xml:space="preserve"> </w:t>
      </w:r>
      <w:r w:rsidRPr="0097394B">
        <w:rPr>
          <w:vanish/>
          <w:sz w:val="12"/>
        </w:rPr>
        <w:t>problem</w:t>
      </w:r>
      <w:r w:rsidRPr="0097394B">
        <w:rPr>
          <w:sz w:val="12"/>
        </w:rPr>
        <w:t xml:space="preserve"> </w:t>
      </w:r>
      <w:r w:rsidRPr="0097394B">
        <w:rPr>
          <w:vanish/>
          <w:sz w:val="12"/>
        </w:rPr>
        <w:t>is</w:t>
      </w:r>
      <w:r w:rsidRPr="0097394B">
        <w:rPr>
          <w:sz w:val="12"/>
        </w:rPr>
        <w:t xml:space="preserve"> </w:t>
      </w:r>
      <w:r w:rsidRPr="0097394B">
        <w:rPr>
          <w:vanish/>
          <w:sz w:val="12"/>
        </w:rPr>
        <w:t>the</w:t>
      </w:r>
      <w:r w:rsidRPr="0097394B">
        <w:rPr>
          <w:sz w:val="12"/>
        </w:rPr>
        <w:t xml:space="preserve"> </w:t>
      </w:r>
      <w:r w:rsidRPr="0097394B">
        <w:rPr>
          <w:vanish/>
          <w:sz w:val="12"/>
        </w:rPr>
        <w:t>same.</w:t>
      </w:r>
      <w:r w:rsidRPr="0097394B">
        <w:rPr>
          <w:sz w:val="12"/>
        </w:rPr>
        <w:t xml:space="preserve"> </w:t>
      </w:r>
      <w:r w:rsidRPr="0097394B">
        <w:rPr>
          <w:rStyle w:val="Emphasis"/>
          <w:highlight w:val="cyan"/>
        </w:rPr>
        <w:t xml:space="preserve">To foster or preserve this consciousness, the law needs to structure social institutions and decide legal disputes in ways that facilitate this consciousness. </w:t>
      </w:r>
      <w:r w:rsidRPr="0097394B">
        <w:rPr>
          <w:vanish/>
          <w:sz w:val="12"/>
        </w:rPr>
        <w:t>In</w:t>
      </w:r>
      <w:r w:rsidRPr="0097394B">
        <w:rPr>
          <w:sz w:val="12"/>
        </w:rPr>
        <w:t xml:space="preserve"> </w:t>
      </w:r>
      <w:r w:rsidRPr="0097394B">
        <w:rPr>
          <w:vanish/>
          <w:sz w:val="12"/>
        </w:rPr>
        <w:t>this</w:t>
      </w:r>
      <w:r w:rsidRPr="0097394B">
        <w:rPr>
          <w:sz w:val="12"/>
        </w:rPr>
        <w:t xml:space="preserve"> </w:t>
      </w:r>
      <w:r w:rsidRPr="0097394B">
        <w:rPr>
          <w:vanish/>
          <w:sz w:val="12"/>
        </w:rPr>
        <w:t>respect,</w:t>
      </w:r>
      <w:r w:rsidRPr="0097394B">
        <w:rPr>
          <w:sz w:val="12"/>
        </w:rPr>
        <w:t xml:space="preserve"> </w:t>
      </w:r>
      <w:r w:rsidRPr="0097394B">
        <w:rPr>
          <w:vanish/>
          <w:sz w:val="12"/>
        </w:rPr>
        <w:t>as</w:t>
      </w:r>
      <w:r w:rsidRPr="0097394B">
        <w:rPr>
          <w:sz w:val="12"/>
        </w:rPr>
        <w:t xml:space="preserve"> </w:t>
      </w:r>
      <w:r w:rsidRPr="0097394B">
        <w:rPr>
          <w:vanish/>
          <w:sz w:val="12"/>
        </w:rPr>
        <w:t>in</w:t>
      </w:r>
      <w:r w:rsidRPr="0097394B">
        <w:rPr>
          <w:sz w:val="12"/>
        </w:rPr>
        <w:t xml:space="preserve"> </w:t>
      </w:r>
      <w:r w:rsidRPr="0097394B">
        <w:rPr>
          <w:vanish/>
          <w:sz w:val="12"/>
        </w:rPr>
        <w:t>early</w:t>
      </w:r>
      <w:r w:rsidRPr="0097394B">
        <w:rPr>
          <w:sz w:val="12"/>
        </w:rPr>
        <w:t xml:space="preserve"> </w:t>
      </w:r>
      <w:r w:rsidRPr="0097394B">
        <w:rPr>
          <w:vanish/>
          <w:sz w:val="12"/>
        </w:rPr>
        <w:t>America,</w:t>
      </w:r>
      <w:r w:rsidRPr="0097394B">
        <w:rPr>
          <w:rStyle w:val="Emphasis"/>
          <w:highlight w:val="cyan"/>
        </w:rPr>
        <w:t xml:space="preserve"> the law must promote a harmonious balance between the common weal and individual pursuits, and discourage purely private material aims</w:t>
      </w:r>
      <w:r w:rsidRPr="0097394B">
        <w:rPr>
          <w:vanish/>
          <w:sz w:val="12"/>
        </w:rPr>
        <w:t>,</w:t>
      </w:r>
      <w:r w:rsidRPr="0097394B">
        <w:rPr>
          <w:sz w:val="12"/>
        </w:rPr>
        <w:t xml:space="preserve"> </w:t>
      </w:r>
      <w:r w:rsidRPr="0097394B">
        <w:rPr>
          <w:vanish/>
          <w:sz w:val="12"/>
        </w:rPr>
        <w:t>recognizing</w:t>
      </w:r>
      <w:r w:rsidRPr="0097394B">
        <w:rPr>
          <w:sz w:val="12"/>
        </w:rPr>
        <w:t xml:space="preserve"> </w:t>
      </w:r>
      <w:r w:rsidRPr="0097394B">
        <w:rPr>
          <w:vanish/>
          <w:sz w:val="12"/>
        </w:rPr>
        <w:t>they</w:t>
      </w:r>
      <w:r w:rsidRPr="0097394B">
        <w:rPr>
          <w:sz w:val="12"/>
        </w:rPr>
        <w:t xml:space="preserve"> </w:t>
      </w:r>
      <w:r w:rsidRPr="0097394B">
        <w:rPr>
          <w:vanish/>
          <w:sz w:val="12"/>
        </w:rPr>
        <w:t>are</w:t>
      </w:r>
      <w:r w:rsidRPr="0097394B">
        <w:rPr>
          <w:sz w:val="12"/>
        </w:rPr>
        <w:t xml:space="preserve"> </w:t>
      </w:r>
      <w:r w:rsidRPr="0097394B">
        <w:rPr>
          <w:vanish/>
          <w:sz w:val="12"/>
        </w:rPr>
        <w:t>neither</w:t>
      </w:r>
      <w:r w:rsidRPr="0097394B">
        <w:rPr>
          <w:sz w:val="12"/>
        </w:rPr>
        <w:t xml:space="preserve"> </w:t>
      </w:r>
      <w:r w:rsidRPr="0097394B">
        <w:rPr>
          <w:vanish/>
          <w:sz w:val="12"/>
        </w:rPr>
        <w:t>productive</w:t>
      </w:r>
      <w:r w:rsidRPr="0097394B">
        <w:rPr>
          <w:sz w:val="12"/>
        </w:rPr>
        <w:t xml:space="preserve"> </w:t>
      </w:r>
      <w:r w:rsidRPr="0097394B">
        <w:rPr>
          <w:vanish/>
          <w:sz w:val="12"/>
        </w:rPr>
        <w:t>nor</w:t>
      </w:r>
      <w:r w:rsidRPr="0097394B">
        <w:rPr>
          <w:sz w:val="12"/>
        </w:rPr>
        <w:t xml:space="preserve"> </w:t>
      </w:r>
      <w:r w:rsidRPr="0097394B">
        <w:rPr>
          <w:vanish/>
          <w:sz w:val="12"/>
        </w:rPr>
        <w:t>fulfilling</w:t>
      </w:r>
      <w:r w:rsidRPr="0097394B">
        <w:rPr>
          <w:sz w:val="12"/>
        </w:rPr>
        <w:t xml:space="preserve"> </w:t>
      </w:r>
      <w:r w:rsidRPr="0097394B">
        <w:rPr>
          <w:vanish/>
          <w:sz w:val="12"/>
        </w:rPr>
        <w:t>as</w:t>
      </w:r>
      <w:r w:rsidRPr="0097394B">
        <w:rPr>
          <w:sz w:val="12"/>
        </w:rPr>
        <w:t xml:space="preserve"> </w:t>
      </w:r>
      <w:r w:rsidRPr="0097394B">
        <w:rPr>
          <w:vanish/>
          <w:sz w:val="12"/>
        </w:rPr>
        <w:t>they</w:t>
      </w:r>
      <w:r w:rsidRPr="0097394B">
        <w:rPr>
          <w:sz w:val="12"/>
        </w:rPr>
        <w:t xml:space="preserve"> </w:t>
      </w:r>
      <w:r w:rsidRPr="0097394B">
        <w:rPr>
          <w:vanish/>
          <w:sz w:val="12"/>
        </w:rPr>
        <w:t>may</w:t>
      </w:r>
      <w:r w:rsidRPr="0097394B">
        <w:rPr>
          <w:sz w:val="12"/>
        </w:rPr>
        <w:t xml:space="preserve"> </w:t>
      </w:r>
      <w:r w:rsidRPr="0097394B">
        <w:rPr>
          <w:vanish/>
          <w:sz w:val="12"/>
        </w:rPr>
        <w:t>seem.</w:t>
      </w:r>
      <w:r w:rsidRPr="0097394B">
        <w:rPr>
          <w:rStyle w:val="Emphasis"/>
          <w:highlight w:val="cyan"/>
        </w:rPr>
        <w:t xml:space="preserve"> In this role, the law must be integrative—it must contemplate various personal and social factors, including the psychological, sociological, political, and economic</w:t>
      </w:r>
      <w:r w:rsidRPr="0097394B">
        <w:rPr>
          <w:vanish/>
          <w:sz w:val="12"/>
        </w:rPr>
        <w:t>.</w:t>
      </w:r>
      <w:r w:rsidRPr="0097394B">
        <w:rPr>
          <w:sz w:val="12"/>
        </w:rPr>
        <w:t xml:space="preserve"> </w:t>
      </w:r>
      <w:r w:rsidRPr="0097394B">
        <w:rPr>
          <w:vanish/>
          <w:sz w:val="12"/>
        </w:rPr>
        <w:t>86</w:t>
      </w:r>
      <w:r w:rsidRPr="0097394B">
        <w:rPr>
          <w:sz w:val="12"/>
        </w:rPr>
        <w:t xml:space="preserve"> </w:t>
      </w:r>
      <w:r w:rsidRPr="0097394B">
        <w:rPr>
          <w:vanish/>
          <w:sz w:val="12"/>
        </w:rPr>
        <w:t>At</w:t>
      </w:r>
      <w:r w:rsidRPr="0097394B">
        <w:rPr>
          <w:sz w:val="12"/>
        </w:rPr>
        <w:t xml:space="preserve"> </w:t>
      </w:r>
      <w:r w:rsidRPr="0097394B">
        <w:rPr>
          <w:vanish/>
          <w:sz w:val="12"/>
        </w:rPr>
        <w:t>the</w:t>
      </w:r>
      <w:r w:rsidRPr="0097394B">
        <w:rPr>
          <w:sz w:val="12"/>
        </w:rPr>
        <w:t xml:space="preserve"> </w:t>
      </w:r>
      <w:r w:rsidRPr="0097394B">
        <w:rPr>
          <w:vanish/>
          <w:sz w:val="12"/>
        </w:rPr>
        <w:t>level</w:t>
      </w:r>
      <w:r w:rsidRPr="0097394B">
        <w:rPr>
          <w:sz w:val="12"/>
        </w:rPr>
        <w:t xml:space="preserve"> </w:t>
      </w:r>
      <w:r w:rsidRPr="0097394B">
        <w:rPr>
          <w:vanish/>
          <w:sz w:val="12"/>
        </w:rPr>
        <w:t>of</w:t>
      </w:r>
      <w:r w:rsidRPr="0097394B">
        <w:rPr>
          <w:sz w:val="12"/>
        </w:rPr>
        <w:t xml:space="preserve"> </w:t>
      </w:r>
      <w:r w:rsidRPr="0097394B">
        <w:rPr>
          <w:vanish/>
          <w:sz w:val="12"/>
        </w:rPr>
        <w:t>legal</w:t>
      </w:r>
      <w:r w:rsidRPr="0097394B">
        <w:rPr>
          <w:sz w:val="12"/>
        </w:rPr>
        <w:t xml:space="preserve"> </w:t>
      </w:r>
      <w:r w:rsidRPr="0097394B">
        <w:rPr>
          <w:vanish/>
          <w:sz w:val="12"/>
        </w:rPr>
        <w:t>theory,</w:t>
      </w:r>
      <w:r w:rsidRPr="0097394B">
        <w:rPr>
          <w:sz w:val="12"/>
        </w:rPr>
        <w:t xml:space="preserve"> </w:t>
      </w:r>
      <w:r w:rsidRPr="0097394B">
        <w:rPr>
          <w:vanish/>
          <w:sz w:val="12"/>
        </w:rPr>
        <w:t>the</w:t>
      </w:r>
      <w:r w:rsidRPr="0097394B">
        <w:rPr>
          <w:sz w:val="12"/>
        </w:rPr>
        <w:t xml:space="preserve"> </w:t>
      </w:r>
      <w:r w:rsidRPr="0097394B">
        <w:rPr>
          <w:vanish/>
          <w:sz w:val="12"/>
        </w:rPr>
        <w:t>opposing</w:t>
      </w:r>
      <w:r w:rsidRPr="0097394B">
        <w:rPr>
          <w:sz w:val="12"/>
        </w:rPr>
        <w:t xml:space="preserve"> </w:t>
      </w:r>
      <w:r w:rsidRPr="0097394B">
        <w:rPr>
          <w:vanish/>
          <w:sz w:val="12"/>
        </w:rPr>
        <w:t>sides</w:t>
      </w:r>
      <w:r w:rsidRPr="0097394B">
        <w:rPr>
          <w:sz w:val="12"/>
        </w:rPr>
        <w:t xml:space="preserve"> </w:t>
      </w:r>
      <w:r w:rsidRPr="0097394B">
        <w:rPr>
          <w:vanish/>
          <w:sz w:val="12"/>
        </w:rPr>
        <w:t>like</w:t>
      </w:r>
      <w:r w:rsidRPr="0097394B">
        <w:rPr>
          <w:sz w:val="12"/>
        </w:rPr>
        <w:t xml:space="preserve"> </w:t>
      </w:r>
      <w:r w:rsidRPr="0097394B">
        <w:rPr>
          <w:vanish/>
          <w:sz w:val="12"/>
        </w:rPr>
        <w:t>Formalism</w:t>
      </w:r>
      <w:r w:rsidRPr="0097394B">
        <w:rPr>
          <w:sz w:val="12"/>
        </w:rPr>
        <w:t xml:space="preserve"> </w:t>
      </w:r>
      <w:r w:rsidRPr="0097394B">
        <w:rPr>
          <w:vanish/>
          <w:sz w:val="12"/>
        </w:rPr>
        <w:t>and</w:t>
      </w:r>
      <w:r w:rsidRPr="0097394B">
        <w:rPr>
          <w:sz w:val="12"/>
        </w:rPr>
        <w:t xml:space="preserve"> </w:t>
      </w:r>
      <w:r w:rsidRPr="0097394B">
        <w:rPr>
          <w:vanish/>
          <w:sz w:val="12"/>
        </w:rPr>
        <w:t>85</w:t>
      </w:r>
      <w:r w:rsidRPr="0097394B">
        <w:rPr>
          <w:sz w:val="12"/>
        </w:rPr>
        <w:t xml:space="preserve"> </w:t>
      </w:r>
      <w:r w:rsidRPr="0097394B">
        <w:rPr>
          <w:vanish/>
          <w:sz w:val="12"/>
        </w:rPr>
        <w:t>This</w:t>
      </w:r>
      <w:r w:rsidRPr="0097394B">
        <w:rPr>
          <w:sz w:val="12"/>
        </w:rPr>
        <w:t xml:space="preserve"> </w:t>
      </w:r>
      <w:r w:rsidRPr="0097394B">
        <w:rPr>
          <w:vanish/>
          <w:sz w:val="12"/>
        </w:rPr>
        <w:t>point,</w:t>
      </w:r>
      <w:r w:rsidRPr="0097394B">
        <w:rPr>
          <w:sz w:val="12"/>
        </w:rPr>
        <w:t xml:space="preserve"> </w:t>
      </w:r>
      <w:r w:rsidRPr="0097394B">
        <w:rPr>
          <w:vanish/>
          <w:sz w:val="12"/>
        </w:rPr>
        <w:t>and</w:t>
      </w:r>
      <w:r w:rsidRPr="0097394B">
        <w:rPr>
          <w:sz w:val="12"/>
        </w:rPr>
        <w:t xml:space="preserve"> </w:t>
      </w:r>
      <w:r w:rsidRPr="0097394B">
        <w:rPr>
          <w:vanish/>
          <w:sz w:val="12"/>
        </w:rPr>
        <w:t>critique</w:t>
      </w:r>
      <w:r w:rsidRPr="0097394B">
        <w:rPr>
          <w:sz w:val="12"/>
        </w:rPr>
        <w:t xml:space="preserve"> </w:t>
      </w:r>
      <w:r w:rsidRPr="0097394B">
        <w:rPr>
          <w:vanish/>
          <w:sz w:val="12"/>
        </w:rPr>
        <w:t>of</w:t>
      </w:r>
      <w:r w:rsidRPr="0097394B">
        <w:rPr>
          <w:sz w:val="12"/>
        </w:rPr>
        <w:t xml:space="preserve"> </w:t>
      </w:r>
      <w:r w:rsidRPr="0097394B">
        <w:rPr>
          <w:vanish/>
          <w:sz w:val="12"/>
        </w:rPr>
        <w:t>CLS,</w:t>
      </w:r>
      <w:r w:rsidRPr="0097394B">
        <w:rPr>
          <w:sz w:val="12"/>
        </w:rPr>
        <w:t xml:space="preserve"> </w:t>
      </w:r>
      <w:r w:rsidRPr="0097394B">
        <w:rPr>
          <w:vanish/>
          <w:sz w:val="12"/>
        </w:rPr>
        <w:t>was</w:t>
      </w:r>
      <w:r w:rsidRPr="0097394B">
        <w:rPr>
          <w:sz w:val="12"/>
        </w:rPr>
        <w:t xml:space="preserve"> </w:t>
      </w:r>
      <w:r w:rsidRPr="0097394B">
        <w:rPr>
          <w:vanish/>
          <w:sz w:val="12"/>
        </w:rPr>
        <w:t>noted</w:t>
      </w:r>
      <w:r w:rsidRPr="0097394B">
        <w:rPr>
          <w:sz w:val="12"/>
        </w:rPr>
        <w:t xml:space="preserve"> </w:t>
      </w:r>
      <w:r w:rsidRPr="0097394B">
        <w:rPr>
          <w:vanish/>
          <w:sz w:val="12"/>
        </w:rPr>
        <w:t>early</w:t>
      </w:r>
      <w:r w:rsidRPr="0097394B">
        <w:rPr>
          <w:sz w:val="12"/>
        </w:rPr>
        <w:t xml:space="preserve"> </w:t>
      </w:r>
      <w:r w:rsidRPr="0097394B">
        <w:rPr>
          <w:vanish/>
          <w:sz w:val="12"/>
        </w:rPr>
        <w:t>on.</w:t>
      </w:r>
      <w:r w:rsidRPr="0097394B">
        <w:rPr>
          <w:sz w:val="12"/>
        </w:rPr>
        <w:t xml:space="preserve"> </w:t>
      </w:r>
      <w:r w:rsidRPr="0097394B">
        <w:rPr>
          <w:vanish/>
          <w:sz w:val="12"/>
        </w:rPr>
        <w:t>See</w:t>
      </w:r>
      <w:r w:rsidRPr="0097394B">
        <w:rPr>
          <w:sz w:val="12"/>
        </w:rPr>
        <w:t xml:space="preserve"> </w:t>
      </w:r>
      <w:r w:rsidRPr="0097394B">
        <w:rPr>
          <w:vanish/>
          <w:sz w:val="12"/>
        </w:rPr>
        <w:t>Mark</w:t>
      </w:r>
      <w:r w:rsidRPr="0097394B">
        <w:rPr>
          <w:sz w:val="12"/>
        </w:rPr>
        <w:t xml:space="preserve"> </w:t>
      </w:r>
      <w:r w:rsidRPr="0097394B">
        <w:rPr>
          <w:vanish/>
          <w:sz w:val="12"/>
        </w:rPr>
        <w:t>Hager,</w:t>
      </w:r>
      <w:r w:rsidRPr="0097394B">
        <w:rPr>
          <w:sz w:val="12"/>
        </w:rPr>
        <w:t xml:space="preserve"> </w:t>
      </w:r>
      <w:r w:rsidRPr="0097394B">
        <w:rPr>
          <w:vanish/>
          <w:sz w:val="12"/>
        </w:rPr>
        <w:t>Book</w:t>
      </w:r>
      <w:r w:rsidRPr="0097394B">
        <w:rPr>
          <w:sz w:val="12"/>
        </w:rPr>
        <w:t xml:space="preserve"> </w:t>
      </w:r>
      <w:r w:rsidRPr="0097394B">
        <w:rPr>
          <w:vanish/>
          <w:sz w:val="12"/>
        </w:rPr>
        <w:t>Review,</w:t>
      </w:r>
      <w:r w:rsidRPr="0097394B">
        <w:rPr>
          <w:sz w:val="12"/>
        </w:rPr>
        <w:t xml:space="preserve"> </w:t>
      </w:r>
      <w:r w:rsidRPr="0097394B">
        <w:rPr>
          <w:vanish/>
          <w:sz w:val="12"/>
        </w:rPr>
        <w:t>Against</w:t>
      </w:r>
      <w:r w:rsidRPr="0097394B">
        <w:rPr>
          <w:sz w:val="12"/>
        </w:rPr>
        <w:t xml:space="preserve"> </w:t>
      </w:r>
      <w:r w:rsidRPr="0097394B">
        <w:rPr>
          <w:vanish/>
          <w:sz w:val="12"/>
        </w:rPr>
        <w:t>Liberal</w:t>
      </w:r>
      <w:r w:rsidRPr="0097394B">
        <w:rPr>
          <w:sz w:val="12"/>
        </w:rPr>
        <w:t xml:space="preserve"> </w:t>
      </w:r>
      <w:r w:rsidRPr="0097394B">
        <w:rPr>
          <w:vanish/>
          <w:sz w:val="12"/>
        </w:rPr>
        <w:t>Ideology:</w:t>
      </w:r>
      <w:r w:rsidRPr="0097394B">
        <w:rPr>
          <w:sz w:val="12"/>
        </w:rPr>
        <w:t xml:space="preserve"> </w:t>
      </w:r>
      <w:r w:rsidRPr="0097394B">
        <w:rPr>
          <w:vanish/>
          <w:sz w:val="12"/>
        </w:rPr>
        <w:t>A</w:t>
      </w:r>
      <w:r w:rsidRPr="0097394B">
        <w:rPr>
          <w:sz w:val="12"/>
        </w:rPr>
        <w:t xml:space="preserve"> </w:t>
      </w:r>
      <w:r w:rsidRPr="0097394B">
        <w:rPr>
          <w:vanish/>
          <w:sz w:val="12"/>
        </w:rPr>
        <w:t>Guide</w:t>
      </w:r>
      <w:r w:rsidRPr="0097394B">
        <w:rPr>
          <w:sz w:val="12"/>
        </w:rPr>
        <w:t xml:space="preserve"> </w:t>
      </w:r>
      <w:r w:rsidRPr="0097394B">
        <w:rPr>
          <w:vanish/>
          <w:sz w:val="12"/>
        </w:rPr>
        <w:t>to</w:t>
      </w:r>
      <w:r w:rsidRPr="0097394B">
        <w:rPr>
          <w:sz w:val="12"/>
        </w:rPr>
        <w:t xml:space="preserve"> </w:t>
      </w:r>
      <w:r w:rsidRPr="0097394B">
        <w:rPr>
          <w:vanish/>
          <w:sz w:val="12"/>
        </w:rPr>
        <w:t>Critical</w:t>
      </w:r>
      <w:r w:rsidRPr="0097394B">
        <w:rPr>
          <w:sz w:val="12"/>
        </w:rPr>
        <w:t xml:space="preserve"> </w:t>
      </w:r>
      <w:r w:rsidRPr="0097394B">
        <w:rPr>
          <w:vanish/>
          <w:sz w:val="12"/>
        </w:rPr>
        <w:t>Legal</w:t>
      </w:r>
      <w:r w:rsidRPr="0097394B">
        <w:rPr>
          <w:sz w:val="12"/>
        </w:rPr>
        <w:t xml:space="preserve"> </w:t>
      </w:r>
      <w:r w:rsidRPr="0097394B">
        <w:rPr>
          <w:vanish/>
          <w:sz w:val="12"/>
        </w:rPr>
        <w:t>Studies,</w:t>
      </w:r>
      <w:r w:rsidRPr="0097394B">
        <w:rPr>
          <w:sz w:val="12"/>
        </w:rPr>
        <w:t xml:space="preserve"> </w:t>
      </w:r>
      <w:r w:rsidRPr="0097394B">
        <w:rPr>
          <w:vanish/>
          <w:sz w:val="12"/>
        </w:rPr>
        <w:t>by</w:t>
      </w:r>
      <w:r w:rsidRPr="0097394B">
        <w:rPr>
          <w:sz w:val="12"/>
        </w:rPr>
        <w:t xml:space="preserve"> </w:t>
      </w:r>
      <w:r w:rsidRPr="0097394B">
        <w:rPr>
          <w:vanish/>
          <w:sz w:val="12"/>
        </w:rPr>
        <w:t>Mark</w:t>
      </w:r>
      <w:r w:rsidRPr="0097394B">
        <w:rPr>
          <w:sz w:val="12"/>
        </w:rPr>
        <w:t xml:space="preserve"> </w:t>
      </w:r>
      <w:r w:rsidRPr="0097394B">
        <w:rPr>
          <w:vanish/>
          <w:sz w:val="12"/>
        </w:rPr>
        <w:t>Kelman,</w:t>
      </w:r>
      <w:r w:rsidRPr="0097394B">
        <w:rPr>
          <w:sz w:val="12"/>
        </w:rPr>
        <w:t xml:space="preserve"> </w:t>
      </w:r>
      <w:r w:rsidRPr="0097394B">
        <w:rPr>
          <w:vanish/>
          <w:sz w:val="12"/>
        </w:rPr>
        <w:t>37</w:t>
      </w:r>
      <w:r w:rsidRPr="0097394B">
        <w:rPr>
          <w:sz w:val="12"/>
        </w:rPr>
        <w:t xml:space="preserve"> </w:t>
      </w:r>
      <w:r w:rsidRPr="0097394B">
        <w:rPr>
          <w:vanish/>
          <w:sz w:val="12"/>
        </w:rPr>
        <w:t>AM.</w:t>
      </w:r>
      <w:r w:rsidRPr="0097394B">
        <w:rPr>
          <w:sz w:val="12"/>
        </w:rPr>
        <w:t xml:space="preserve"> </w:t>
      </w:r>
      <w:r w:rsidRPr="0097394B">
        <w:rPr>
          <w:vanish/>
          <w:sz w:val="12"/>
        </w:rPr>
        <w:t>L.</w:t>
      </w:r>
      <w:r w:rsidRPr="0097394B">
        <w:rPr>
          <w:sz w:val="12"/>
        </w:rPr>
        <w:t xml:space="preserve"> </w:t>
      </w:r>
      <w:r w:rsidRPr="0097394B">
        <w:rPr>
          <w:vanish/>
          <w:sz w:val="12"/>
        </w:rPr>
        <w:t>REV.</w:t>
      </w:r>
      <w:r w:rsidRPr="0097394B">
        <w:rPr>
          <w:sz w:val="12"/>
        </w:rPr>
        <w:t xml:space="preserve"> </w:t>
      </w:r>
      <w:r w:rsidRPr="0097394B">
        <w:rPr>
          <w:vanish/>
          <w:sz w:val="12"/>
        </w:rPr>
        <w:t>1051,</w:t>
      </w:r>
      <w:r w:rsidRPr="0097394B">
        <w:rPr>
          <w:sz w:val="12"/>
        </w:rPr>
        <w:t xml:space="preserve"> </w:t>
      </w:r>
      <w:r w:rsidRPr="0097394B">
        <w:rPr>
          <w:vanish/>
          <w:sz w:val="12"/>
        </w:rPr>
        <w:t>1057-59</w:t>
      </w:r>
      <w:r w:rsidRPr="0097394B">
        <w:rPr>
          <w:sz w:val="12"/>
        </w:rPr>
        <w:t xml:space="preserve"> </w:t>
      </w:r>
      <w:r w:rsidRPr="0097394B">
        <w:rPr>
          <w:vanish/>
          <w:sz w:val="12"/>
        </w:rPr>
        <w:t>(1988).</w:t>
      </w:r>
      <w:r w:rsidRPr="0097394B">
        <w:rPr>
          <w:sz w:val="12"/>
        </w:rPr>
        <w:t xml:space="preserve"> </w:t>
      </w:r>
      <w:r w:rsidRPr="0097394B">
        <w:rPr>
          <w:vanish/>
          <w:sz w:val="12"/>
        </w:rPr>
        <w:t>86</w:t>
      </w:r>
      <w:r w:rsidRPr="0097394B">
        <w:rPr>
          <w:sz w:val="12"/>
        </w:rPr>
        <w:t xml:space="preserve"> </w:t>
      </w:r>
      <w:r w:rsidRPr="0097394B">
        <w:rPr>
          <w:vanish/>
          <w:sz w:val="12"/>
        </w:rPr>
        <w:t>Professor</w:t>
      </w:r>
      <w:r w:rsidRPr="0097394B">
        <w:rPr>
          <w:sz w:val="12"/>
        </w:rPr>
        <w:t xml:space="preserve"> </w:t>
      </w:r>
      <w:r w:rsidRPr="0097394B">
        <w:rPr>
          <w:vanish/>
          <w:sz w:val="12"/>
        </w:rPr>
        <w:t>Gabel</w:t>
      </w:r>
      <w:r w:rsidRPr="0097394B">
        <w:rPr>
          <w:sz w:val="12"/>
        </w:rPr>
        <w:t xml:space="preserve"> </w:t>
      </w:r>
      <w:r w:rsidRPr="0097394B">
        <w:rPr>
          <w:vanish/>
          <w:sz w:val="12"/>
        </w:rPr>
        <w:t>has</w:t>
      </w:r>
      <w:r w:rsidRPr="0097394B">
        <w:rPr>
          <w:sz w:val="12"/>
        </w:rPr>
        <w:t xml:space="preserve"> </w:t>
      </w:r>
      <w:r w:rsidRPr="0097394B">
        <w:rPr>
          <w:vanish/>
          <w:sz w:val="12"/>
        </w:rPr>
        <w:t>suggested</w:t>
      </w:r>
      <w:r w:rsidRPr="0097394B">
        <w:rPr>
          <w:sz w:val="12"/>
        </w:rPr>
        <w:t xml:space="preserve"> </w:t>
      </w:r>
      <w:r w:rsidRPr="0097394B">
        <w:rPr>
          <w:vanish/>
          <w:sz w:val="12"/>
        </w:rPr>
        <w:t>that</w:t>
      </w:r>
      <w:r w:rsidRPr="0097394B">
        <w:rPr>
          <w:sz w:val="12"/>
        </w:rPr>
        <w:t xml:space="preserve"> </w:t>
      </w:r>
      <w:r w:rsidRPr="0097394B">
        <w:rPr>
          <w:vanish/>
          <w:sz w:val="12"/>
        </w:rPr>
        <w:t>such</w:t>
      </w:r>
      <w:r w:rsidRPr="0097394B">
        <w:rPr>
          <w:sz w:val="12"/>
        </w:rPr>
        <w:t xml:space="preserve"> </w:t>
      </w:r>
      <w:r w:rsidRPr="0097394B">
        <w:rPr>
          <w:vanish/>
          <w:sz w:val="12"/>
        </w:rPr>
        <w:t>a</w:t>
      </w:r>
      <w:r w:rsidRPr="0097394B">
        <w:rPr>
          <w:sz w:val="12"/>
        </w:rPr>
        <w:t xml:space="preserve"> </w:t>
      </w:r>
      <w:r w:rsidRPr="0097394B">
        <w:rPr>
          <w:vanish/>
          <w:sz w:val="12"/>
        </w:rPr>
        <w:t>legal</w:t>
      </w:r>
      <w:r w:rsidRPr="0097394B">
        <w:rPr>
          <w:sz w:val="12"/>
        </w:rPr>
        <w:t xml:space="preserve"> </w:t>
      </w:r>
      <w:r w:rsidRPr="0097394B">
        <w:rPr>
          <w:vanish/>
          <w:sz w:val="12"/>
        </w:rPr>
        <w:t>system</w:t>
      </w:r>
      <w:r w:rsidRPr="0097394B">
        <w:rPr>
          <w:sz w:val="12"/>
        </w:rPr>
        <w:t xml:space="preserve"> </w:t>
      </w:r>
      <w:r w:rsidRPr="0097394B">
        <w:rPr>
          <w:vanish/>
          <w:sz w:val="12"/>
        </w:rPr>
        <w:t>will</w:t>
      </w:r>
      <w:r w:rsidRPr="0097394B">
        <w:rPr>
          <w:sz w:val="12"/>
        </w:rPr>
        <w:t xml:space="preserve"> </w:t>
      </w:r>
      <w:r w:rsidRPr="0097394B">
        <w:rPr>
          <w:vanish/>
          <w:sz w:val="12"/>
        </w:rPr>
        <w:t>stress</w:t>
      </w:r>
      <w:r w:rsidRPr="0097394B">
        <w:rPr>
          <w:sz w:val="12"/>
        </w:rPr>
        <w:t xml:space="preserve"> </w:t>
      </w:r>
      <w:r w:rsidRPr="0097394B">
        <w:rPr>
          <w:vanish/>
          <w:sz w:val="12"/>
        </w:rPr>
        <w:t>restorative</w:t>
      </w:r>
      <w:r w:rsidRPr="0097394B">
        <w:rPr>
          <w:sz w:val="12"/>
        </w:rPr>
        <w:t xml:space="preserve"> </w:t>
      </w:r>
      <w:r w:rsidRPr="0097394B">
        <w:rPr>
          <w:vanish/>
          <w:sz w:val="12"/>
        </w:rPr>
        <w:t>justice,</w:t>
      </w:r>
      <w:r w:rsidRPr="0097394B">
        <w:rPr>
          <w:sz w:val="12"/>
        </w:rPr>
        <w:t xml:space="preserve"> </w:t>
      </w:r>
      <w:r w:rsidRPr="0097394B">
        <w:rPr>
          <w:vanish/>
          <w:sz w:val="12"/>
        </w:rPr>
        <w:t>mediation</w:t>
      </w:r>
      <w:r w:rsidRPr="0097394B">
        <w:rPr>
          <w:sz w:val="12"/>
        </w:rPr>
        <w:t xml:space="preserve"> </w:t>
      </w:r>
      <w:r w:rsidRPr="0097394B">
        <w:rPr>
          <w:vanish/>
          <w:sz w:val="12"/>
        </w:rPr>
        <w:t>movements,</w:t>
      </w:r>
      <w:r w:rsidRPr="0097394B">
        <w:rPr>
          <w:sz w:val="12"/>
        </w:rPr>
        <w:t xml:space="preserve"> </w:t>
      </w:r>
      <w:r w:rsidRPr="0097394B">
        <w:rPr>
          <w:vanish/>
          <w:sz w:val="12"/>
        </w:rPr>
        <w:t>holistic</w:t>
      </w:r>
      <w:r w:rsidRPr="0097394B">
        <w:rPr>
          <w:sz w:val="12"/>
        </w:rPr>
        <w:t xml:space="preserve"> </w:t>
      </w:r>
      <w:r w:rsidRPr="0097394B">
        <w:rPr>
          <w:vanish/>
          <w:sz w:val="12"/>
        </w:rPr>
        <w:t>lawyers</w:t>
      </w:r>
      <w:r w:rsidRPr="0097394B">
        <w:rPr>
          <w:sz w:val="12"/>
        </w:rPr>
        <w:t xml:space="preserve"> </w:t>
      </w:r>
      <w:r w:rsidRPr="0097394B">
        <w:rPr>
          <w:vanish/>
          <w:sz w:val="12"/>
        </w:rPr>
        <w:t>and</w:t>
      </w:r>
      <w:r w:rsidRPr="0097394B">
        <w:rPr>
          <w:sz w:val="12"/>
        </w:rPr>
        <w:t xml:space="preserve"> </w:t>
      </w:r>
      <w:r w:rsidRPr="0097394B">
        <w:rPr>
          <w:vanish/>
          <w:sz w:val="12"/>
        </w:rPr>
        <w:t>integrated</w:t>
      </w:r>
      <w:r w:rsidRPr="0097394B">
        <w:rPr>
          <w:sz w:val="12"/>
        </w:rPr>
        <w:t xml:space="preserve"> </w:t>
      </w:r>
      <w:r w:rsidRPr="0097394B">
        <w:rPr>
          <w:vanish/>
          <w:sz w:val="12"/>
        </w:rPr>
        <w:t>legal</w:t>
      </w:r>
      <w:r w:rsidRPr="0097394B">
        <w:rPr>
          <w:sz w:val="12"/>
        </w:rPr>
        <w:t xml:space="preserve"> </w:t>
      </w:r>
      <w:r w:rsidRPr="0097394B">
        <w:rPr>
          <w:vanish/>
          <w:sz w:val="12"/>
        </w:rPr>
        <w:t>education.</w:t>
      </w:r>
      <w:r w:rsidRPr="0097394B">
        <w:rPr>
          <w:sz w:val="12"/>
        </w:rPr>
        <w:t xml:space="preserve"> </w:t>
      </w:r>
      <w:r w:rsidRPr="0097394B">
        <w:rPr>
          <w:vanish/>
          <w:sz w:val="12"/>
        </w:rPr>
        <w:t>See</w:t>
      </w:r>
      <w:r w:rsidRPr="0097394B">
        <w:rPr>
          <w:sz w:val="12"/>
        </w:rPr>
        <w:t xml:space="preserve"> </w:t>
      </w:r>
      <w:r w:rsidRPr="0097394B">
        <w:rPr>
          <w:vanish/>
          <w:sz w:val="12"/>
        </w:rPr>
        <w:t>Gabel,</w:t>
      </w:r>
      <w:r w:rsidRPr="0097394B">
        <w:rPr>
          <w:sz w:val="12"/>
        </w:rPr>
        <w:t xml:space="preserve"> </w:t>
      </w:r>
      <w:r w:rsidRPr="0097394B">
        <w:rPr>
          <w:vanish/>
          <w:sz w:val="12"/>
        </w:rPr>
        <w:t>Spiritual</w:t>
      </w:r>
      <w:r w:rsidRPr="0097394B">
        <w:rPr>
          <w:sz w:val="12"/>
        </w:rPr>
        <w:t xml:space="preserve"> </w:t>
      </w:r>
      <w:r w:rsidRPr="0097394B">
        <w:rPr>
          <w:vanish/>
          <w:sz w:val="12"/>
        </w:rPr>
        <w:t>Practice,</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33,</w:t>
      </w:r>
      <w:r w:rsidRPr="0097394B">
        <w:rPr>
          <w:sz w:val="12"/>
        </w:rPr>
        <w:t xml:space="preserve"> </w:t>
      </w:r>
      <w:r w:rsidRPr="0097394B">
        <w:rPr>
          <w:vanish/>
          <w:sz w:val="12"/>
        </w:rPr>
        <w:t>at</w:t>
      </w:r>
      <w:r w:rsidRPr="0097394B">
        <w:rPr>
          <w:sz w:val="12"/>
        </w:rPr>
        <w:t xml:space="preserve"> </w:t>
      </w:r>
      <w:r w:rsidRPr="0097394B">
        <w:rPr>
          <w:vanish/>
          <w:sz w:val="12"/>
        </w:rPr>
        <w:t>530-531.</w:t>
      </w:r>
      <w:r w:rsidRPr="0097394B">
        <w:rPr>
          <w:sz w:val="12"/>
        </w:rPr>
        <w:t xml:space="preserve"> </w:t>
      </w:r>
      <w:r w:rsidRPr="0097394B">
        <w:rPr>
          <w:vanish/>
          <w:sz w:val="12"/>
        </w:rPr>
        <w:t>Electronic</w:t>
      </w:r>
      <w:r w:rsidRPr="0097394B">
        <w:rPr>
          <w:sz w:val="12"/>
        </w:rPr>
        <w:t xml:space="preserve"> </w:t>
      </w:r>
      <w:r w:rsidRPr="0097394B">
        <w:rPr>
          <w:vanish/>
          <w:sz w:val="12"/>
        </w:rPr>
        <w:t>copy</w:t>
      </w:r>
      <w:r w:rsidRPr="0097394B">
        <w:rPr>
          <w:sz w:val="12"/>
        </w:rPr>
        <w:t xml:space="preserve"> </w:t>
      </w:r>
      <w:r w:rsidRPr="0097394B">
        <w:rPr>
          <w:vanish/>
          <w:sz w:val="12"/>
        </w:rPr>
        <w:t>available</w:t>
      </w:r>
      <w:r w:rsidRPr="0097394B">
        <w:rPr>
          <w:sz w:val="12"/>
        </w:rPr>
        <w:t xml:space="preserve"> </w:t>
      </w:r>
      <w:r w:rsidRPr="0097394B">
        <w:rPr>
          <w:vanish/>
          <w:sz w:val="12"/>
        </w:rPr>
        <w:t>at:</w:t>
      </w:r>
      <w:r w:rsidRPr="0097394B">
        <w:rPr>
          <w:sz w:val="12"/>
        </w:rPr>
        <w:t xml:space="preserve"> </w:t>
      </w:r>
      <w:r w:rsidRPr="0097394B">
        <w:rPr>
          <w:vanish/>
          <w:sz w:val="12"/>
        </w:rPr>
        <w:t>https://ssrn.com/abstract=2441773</w:t>
      </w:r>
      <w:r w:rsidRPr="0097394B">
        <w:rPr>
          <w:sz w:val="12"/>
        </w:rPr>
        <w:t xml:space="preserve"> </w:t>
      </w:r>
      <w:r w:rsidRPr="0097394B">
        <w:rPr>
          <w:vanish/>
          <w:sz w:val="12"/>
        </w:rPr>
        <w:t>18</w:t>
      </w:r>
      <w:r w:rsidRPr="0097394B">
        <w:rPr>
          <w:sz w:val="12"/>
        </w:rPr>
        <w:t xml:space="preserve"> </w:t>
      </w:r>
      <w:r w:rsidRPr="0097394B">
        <w:rPr>
          <w:vanish/>
          <w:sz w:val="12"/>
        </w:rPr>
        <w:t>Realism</w:t>
      </w:r>
      <w:r w:rsidRPr="0097394B">
        <w:rPr>
          <w:sz w:val="12"/>
        </w:rPr>
        <w:t xml:space="preserve"> </w:t>
      </w:r>
      <w:r w:rsidRPr="0097394B">
        <w:rPr>
          <w:vanish/>
          <w:sz w:val="12"/>
        </w:rPr>
        <w:t>as</w:t>
      </w:r>
      <w:r w:rsidRPr="0097394B">
        <w:rPr>
          <w:sz w:val="12"/>
        </w:rPr>
        <w:t xml:space="preserve"> </w:t>
      </w:r>
      <w:r w:rsidRPr="0097394B">
        <w:rPr>
          <w:vanish/>
          <w:sz w:val="12"/>
        </w:rPr>
        <w:t>well</w:t>
      </w:r>
      <w:r w:rsidRPr="0097394B">
        <w:rPr>
          <w:sz w:val="12"/>
        </w:rPr>
        <w:t xml:space="preserve"> </w:t>
      </w:r>
      <w:r w:rsidRPr="0097394B">
        <w:rPr>
          <w:vanish/>
          <w:sz w:val="12"/>
        </w:rPr>
        <w:t>as</w:t>
      </w:r>
      <w:r w:rsidRPr="0097394B">
        <w:rPr>
          <w:sz w:val="12"/>
        </w:rPr>
        <w:t xml:space="preserve"> </w:t>
      </w:r>
      <w:r w:rsidRPr="0097394B">
        <w:rPr>
          <w:vanish/>
          <w:sz w:val="12"/>
        </w:rPr>
        <w:t>naturalism</w:t>
      </w:r>
      <w:r w:rsidRPr="0097394B">
        <w:rPr>
          <w:sz w:val="12"/>
        </w:rPr>
        <w:t xml:space="preserve"> </w:t>
      </w:r>
      <w:r w:rsidRPr="0097394B">
        <w:rPr>
          <w:vanish/>
          <w:sz w:val="12"/>
        </w:rPr>
        <w:t>and</w:t>
      </w:r>
      <w:r w:rsidRPr="0097394B">
        <w:rPr>
          <w:sz w:val="12"/>
        </w:rPr>
        <w:t xml:space="preserve"> </w:t>
      </w:r>
      <w:r w:rsidRPr="0097394B">
        <w:rPr>
          <w:vanish/>
          <w:sz w:val="12"/>
        </w:rPr>
        <w:t>positivism</w:t>
      </w:r>
      <w:r w:rsidRPr="0097394B">
        <w:rPr>
          <w:sz w:val="12"/>
        </w:rPr>
        <w:t xml:space="preserve"> </w:t>
      </w:r>
      <w:r w:rsidRPr="0097394B">
        <w:rPr>
          <w:vanish/>
          <w:sz w:val="12"/>
        </w:rPr>
        <w:t>also</w:t>
      </w:r>
      <w:r w:rsidRPr="0097394B">
        <w:rPr>
          <w:sz w:val="12"/>
        </w:rPr>
        <w:t xml:space="preserve"> </w:t>
      </w:r>
      <w:r w:rsidRPr="0097394B">
        <w:rPr>
          <w:vanish/>
          <w:sz w:val="12"/>
        </w:rPr>
        <w:t>must</w:t>
      </w:r>
      <w:r w:rsidRPr="0097394B">
        <w:rPr>
          <w:sz w:val="12"/>
        </w:rPr>
        <w:t xml:space="preserve"> </w:t>
      </w:r>
      <w:r w:rsidRPr="0097394B">
        <w:rPr>
          <w:vanish/>
          <w:sz w:val="12"/>
        </w:rPr>
        <w:t>come</w:t>
      </w:r>
      <w:r w:rsidRPr="0097394B">
        <w:rPr>
          <w:sz w:val="12"/>
        </w:rPr>
        <w:t xml:space="preserve"> </w:t>
      </w:r>
      <w:r w:rsidRPr="0097394B">
        <w:rPr>
          <w:vanish/>
          <w:sz w:val="12"/>
        </w:rPr>
        <w:t>back</w:t>
      </w:r>
      <w:r w:rsidRPr="0097394B">
        <w:rPr>
          <w:sz w:val="12"/>
        </w:rPr>
        <w:t xml:space="preserve"> </w:t>
      </w:r>
      <w:r w:rsidRPr="0097394B">
        <w:rPr>
          <w:vanish/>
          <w:sz w:val="12"/>
        </w:rPr>
        <w:t>together—again</w:t>
      </w:r>
      <w:r w:rsidRPr="0097394B">
        <w:rPr>
          <w:sz w:val="12"/>
        </w:rPr>
        <w:t xml:space="preserve"> </w:t>
      </w:r>
      <w:r w:rsidRPr="0097394B">
        <w:rPr>
          <w:vanish/>
          <w:sz w:val="12"/>
        </w:rPr>
        <w:t>as</w:t>
      </w:r>
      <w:r w:rsidRPr="0097394B">
        <w:rPr>
          <w:sz w:val="12"/>
        </w:rPr>
        <w:t xml:space="preserve"> </w:t>
      </w:r>
      <w:r w:rsidRPr="0097394B">
        <w:rPr>
          <w:vanish/>
          <w:sz w:val="12"/>
        </w:rPr>
        <w:t>in</w:t>
      </w:r>
      <w:r w:rsidRPr="0097394B">
        <w:rPr>
          <w:sz w:val="12"/>
        </w:rPr>
        <w:t xml:space="preserve"> </w:t>
      </w:r>
      <w:r w:rsidRPr="0097394B">
        <w:rPr>
          <w:vanish/>
          <w:sz w:val="12"/>
        </w:rPr>
        <w:t>early</w:t>
      </w:r>
      <w:r w:rsidRPr="0097394B">
        <w:rPr>
          <w:sz w:val="12"/>
        </w:rPr>
        <w:t xml:space="preserve"> </w:t>
      </w:r>
      <w:r w:rsidRPr="0097394B">
        <w:rPr>
          <w:vanish/>
          <w:sz w:val="12"/>
        </w:rPr>
        <w:t>America—to</w:t>
      </w:r>
      <w:r w:rsidRPr="0097394B">
        <w:rPr>
          <w:sz w:val="12"/>
        </w:rPr>
        <w:t xml:space="preserve"> </w:t>
      </w:r>
      <w:r w:rsidRPr="0097394B">
        <w:rPr>
          <w:vanish/>
          <w:sz w:val="12"/>
        </w:rPr>
        <w:t>constitute</w:t>
      </w:r>
      <w:r w:rsidRPr="0097394B">
        <w:rPr>
          <w:sz w:val="12"/>
        </w:rPr>
        <w:t xml:space="preserve"> </w:t>
      </w:r>
      <w:r w:rsidRPr="0097394B">
        <w:rPr>
          <w:vanish/>
          <w:sz w:val="12"/>
        </w:rPr>
        <w:t>a</w:t>
      </w:r>
      <w:r w:rsidRPr="0097394B">
        <w:rPr>
          <w:sz w:val="12"/>
        </w:rPr>
        <w:t xml:space="preserve"> </w:t>
      </w:r>
      <w:r w:rsidRPr="0097394B">
        <w:rPr>
          <w:vanish/>
          <w:sz w:val="12"/>
        </w:rPr>
        <w:t>simple</w:t>
      </w:r>
      <w:r w:rsidRPr="0097394B">
        <w:rPr>
          <w:sz w:val="12"/>
        </w:rPr>
        <w:t xml:space="preserve"> </w:t>
      </w:r>
      <w:r w:rsidRPr="0097394B">
        <w:rPr>
          <w:vanish/>
          <w:sz w:val="12"/>
        </w:rPr>
        <w:t>holistic</w:t>
      </w:r>
      <w:r w:rsidRPr="0097394B">
        <w:rPr>
          <w:sz w:val="12"/>
        </w:rPr>
        <w:t xml:space="preserve"> </w:t>
      </w:r>
      <w:r w:rsidRPr="0097394B">
        <w:rPr>
          <w:vanish/>
          <w:sz w:val="12"/>
        </w:rPr>
        <w:t>wisdom.87</w:t>
      </w:r>
      <w:r w:rsidRPr="0097394B">
        <w:rPr>
          <w:sz w:val="12"/>
        </w:rPr>
        <w:t xml:space="preserve"> </w:t>
      </w:r>
      <w:r w:rsidRPr="0097394B">
        <w:rPr>
          <w:vanish/>
          <w:sz w:val="12"/>
        </w:rPr>
        <w:t>Attaining</w:t>
      </w:r>
      <w:r w:rsidRPr="0097394B">
        <w:rPr>
          <w:sz w:val="12"/>
        </w:rPr>
        <w:t xml:space="preserve"> </w:t>
      </w:r>
      <w:r w:rsidRPr="0097394B">
        <w:rPr>
          <w:vanish/>
          <w:sz w:val="12"/>
        </w:rPr>
        <w:t>a</w:t>
      </w:r>
      <w:r w:rsidRPr="0097394B">
        <w:rPr>
          <w:sz w:val="12"/>
        </w:rPr>
        <w:t xml:space="preserve"> </w:t>
      </w:r>
      <w:r w:rsidRPr="0097394B">
        <w:rPr>
          <w:vanish/>
          <w:sz w:val="12"/>
        </w:rPr>
        <w:t>harmonious</w:t>
      </w:r>
      <w:r w:rsidRPr="0097394B">
        <w:rPr>
          <w:sz w:val="12"/>
        </w:rPr>
        <w:t xml:space="preserve"> </w:t>
      </w:r>
      <w:r w:rsidRPr="0097394B">
        <w:rPr>
          <w:vanish/>
          <w:sz w:val="12"/>
        </w:rPr>
        <w:t>consciousness,</w:t>
      </w:r>
      <w:r w:rsidRPr="0097394B">
        <w:rPr>
          <w:sz w:val="12"/>
        </w:rPr>
        <w:t xml:space="preserve"> </w:t>
      </w:r>
      <w:r w:rsidRPr="0097394B">
        <w:rPr>
          <w:vanish/>
          <w:sz w:val="12"/>
        </w:rPr>
        <w:t>at</w:t>
      </w:r>
      <w:r w:rsidRPr="0097394B">
        <w:rPr>
          <w:sz w:val="12"/>
        </w:rPr>
        <w:t xml:space="preserve"> </w:t>
      </w:r>
      <w:r w:rsidRPr="0097394B">
        <w:rPr>
          <w:vanish/>
          <w:sz w:val="12"/>
        </w:rPr>
        <w:t>the</w:t>
      </w:r>
      <w:r w:rsidRPr="0097394B">
        <w:rPr>
          <w:sz w:val="12"/>
        </w:rPr>
        <w:t xml:space="preserve"> </w:t>
      </w:r>
      <w:r w:rsidRPr="0097394B">
        <w:rPr>
          <w:vanish/>
          <w:sz w:val="12"/>
        </w:rPr>
        <w:t>same</w:t>
      </w:r>
      <w:r w:rsidRPr="0097394B">
        <w:rPr>
          <w:sz w:val="12"/>
        </w:rPr>
        <w:t xml:space="preserve"> </w:t>
      </w:r>
      <w:r w:rsidRPr="0097394B">
        <w:rPr>
          <w:vanish/>
          <w:sz w:val="12"/>
        </w:rPr>
        <w:t>time,</w:t>
      </w:r>
      <w:r w:rsidRPr="0097394B">
        <w:rPr>
          <w:sz w:val="12"/>
        </w:rPr>
        <w:t xml:space="preserve"> </w:t>
      </w:r>
      <w:r w:rsidRPr="0097394B">
        <w:rPr>
          <w:vanish/>
          <w:sz w:val="12"/>
        </w:rPr>
        <w:t>will</w:t>
      </w:r>
      <w:r w:rsidRPr="0097394B">
        <w:rPr>
          <w:sz w:val="12"/>
        </w:rPr>
        <w:t xml:space="preserve"> </w:t>
      </w:r>
      <w:r w:rsidRPr="0097394B">
        <w:rPr>
          <w:vanish/>
          <w:sz w:val="12"/>
        </w:rPr>
        <w:t>reduce</w:t>
      </w:r>
      <w:r w:rsidRPr="0097394B">
        <w:rPr>
          <w:sz w:val="12"/>
        </w:rPr>
        <w:t xml:space="preserve"> </w:t>
      </w:r>
      <w:r w:rsidRPr="0097394B">
        <w:rPr>
          <w:vanish/>
          <w:sz w:val="12"/>
        </w:rPr>
        <w:t>the</w:t>
      </w:r>
      <w:r w:rsidRPr="0097394B">
        <w:rPr>
          <w:sz w:val="12"/>
        </w:rPr>
        <w:t xml:space="preserve"> </w:t>
      </w:r>
      <w:r w:rsidRPr="0097394B">
        <w:rPr>
          <w:vanish/>
          <w:sz w:val="12"/>
        </w:rPr>
        <w:t>need</w:t>
      </w:r>
      <w:r w:rsidRPr="0097394B">
        <w:rPr>
          <w:sz w:val="12"/>
        </w:rPr>
        <w:t xml:space="preserve"> </w:t>
      </w:r>
      <w:r w:rsidRPr="0097394B">
        <w:rPr>
          <w:vanish/>
          <w:sz w:val="12"/>
        </w:rPr>
        <w:t>for</w:t>
      </w:r>
      <w:r w:rsidRPr="0097394B">
        <w:rPr>
          <w:sz w:val="12"/>
        </w:rPr>
        <w:t xml:space="preserve"> </w:t>
      </w:r>
      <w:r w:rsidRPr="0097394B">
        <w:rPr>
          <w:vanish/>
          <w:sz w:val="12"/>
        </w:rPr>
        <w:t>law</w:t>
      </w:r>
      <w:r w:rsidRPr="0097394B">
        <w:rPr>
          <w:sz w:val="12"/>
        </w:rPr>
        <w:t xml:space="preserve"> </w:t>
      </w:r>
      <w:r w:rsidRPr="0097394B">
        <w:rPr>
          <w:vanish/>
          <w:sz w:val="12"/>
        </w:rPr>
        <w:t>and</w:t>
      </w:r>
      <w:r w:rsidRPr="0097394B">
        <w:rPr>
          <w:sz w:val="12"/>
        </w:rPr>
        <w:t xml:space="preserve"> </w:t>
      </w:r>
      <w:r w:rsidRPr="0097394B">
        <w:rPr>
          <w:vanish/>
          <w:sz w:val="12"/>
        </w:rPr>
        <w:t>legal</w:t>
      </w:r>
      <w:r w:rsidRPr="0097394B">
        <w:rPr>
          <w:sz w:val="12"/>
        </w:rPr>
        <w:t xml:space="preserve"> </w:t>
      </w:r>
      <w:r w:rsidRPr="0097394B">
        <w:rPr>
          <w:vanish/>
          <w:sz w:val="12"/>
        </w:rPr>
        <w:t>theory.</w:t>
      </w:r>
      <w:r w:rsidRPr="0097394B">
        <w:rPr>
          <w:sz w:val="12"/>
        </w:rPr>
        <w:t xml:space="preserve"> </w:t>
      </w:r>
      <w:r w:rsidRPr="0097394B">
        <w:rPr>
          <w:vanish/>
          <w:sz w:val="12"/>
        </w:rPr>
        <w:t>88</w:t>
      </w:r>
      <w:r w:rsidRPr="0097394B">
        <w:rPr>
          <w:sz w:val="12"/>
        </w:rPr>
        <w:t xml:space="preserve"> </w:t>
      </w:r>
      <w:r w:rsidRPr="0097394B">
        <w:rPr>
          <w:vanish/>
          <w:sz w:val="12"/>
        </w:rPr>
        <w:t>Daoism</w:t>
      </w:r>
      <w:r w:rsidRPr="0097394B">
        <w:rPr>
          <w:sz w:val="12"/>
        </w:rPr>
        <w:t xml:space="preserve"> </w:t>
      </w:r>
      <w:r w:rsidRPr="0097394B">
        <w:rPr>
          <w:vanish/>
          <w:sz w:val="12"/>
        </w:rPr>
        <w:t>stresses</w:t>
      </w:r>
      <w:r w:rsidRPr="0097394B">
        <w:rPr>
          <w:sz w:val="12"/>
        </w:rPr>
        <w:t xml:space="preserve"> </w:t>
      </w:r>
      <w:r w:rsidRPr="0097394B">
        <w:rPr>
          <w:vanish/>
          <w:sz w:val="12"/>
        </w:rPr>
        <w:t>that</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balanced</w:t>
      </w:r>
      <w:r w:rsidRPr="0097394B">
        <w:rPr>
          <w:sz w:val="12"/>
        </w:rPr>
        <w:t xml:space="preserve"> </w:t>
      </w:r>
      <w:r w:rsidRPr="0097394B">
        <w:rPr>
          <w:vanish/>
          <w:sz w:val="12"/>
        </w:rPr>
        <w:t>state,</w:t>
      </w:r>
      <w:r w:rsidRPr="0097394B">
        <w:rPr>
          <w:sz w:val="12"/>
        </w:rPr>
        <w:t xml:space="preserve"> </w:t>
      </w:r>
      <w:r w:rsidRPr="0097394B">
        <w:rPr>
          <w:vanish/>
          <w:sz w:val="12"/>
        </w:rPr>
        <w:t>people</w:t>
      </w:r>
      <w:r w:rsidRPr="0097394B">
        <w:rPr>
          <w:sz w:val="12"/>
        </w:rPr>
        <w:t xml:space="preserve"> </w:t>
      </w:r>
      <w:r w:rsidRPr="0097394B">
        <w:rPr>
          <w:vanish/>
          <w:sz w:val="12"/>
        </w:rPr>
        <w:t>believe</w:t>
      </w:r>
      <w:r w:rsidRPr="0097394B">
        <w:rPr>
          <w:sz w:val="12"/>
        </w:rPr>
        <w:t xml:space="preserve"> </w:t>
      </w:r>
      <w:r w:rsidRPr="0097394B">
        <w:rPr>
          <w:vanish/>
          <w:sz w:val="12"/>
        </w:rPr>
        <w:t>the</w:t>
      </w:r>
      <w:r w:rsidRPr="0097394B">
        <w:rPr>
          <w:sz w:val="12"/>
        </w:rPr>
        <w:t xml:space="preserve"> </w:t>
      </w:r>
      <w:r w:rsidRPr="0097394B">
        <w:rPr>
          <w:vanish/>
          <w:sz w:val="12"/>
        </w:rPr>
        <w:t>goodness</w:t>
      </w:r>
      <w:r w:rsidRPr="0097394B">
        <w:rPr>
          <w:sz w:val="12"/>
        </w:rPr>
        <w:t xml:space="preserve"> </w:t>
      </w:r>
      <w:r w:rsidRPr="0097394B">
        <w:rPr>
          <w:vanish/>
          <w:sz w:val="12"/>
        </w:rPr>
        <w:t>has</w:t>
      </w:r>
      <w:r w:rsidRPr="0097394B">
        <w:rPr>
          <w:sz w:val="12"/>
        </w:rPr>
        <w:t xml:space="preserve"> </w:t>
      </w:r>
      <w:r w:rsidRPr="0097394B">
        <w:rPr>
          <w:vanish/>
          <w:sz w:val="12"/>
        </w:rPr>
        <w:t>occurred</w:t>
      </w:r>
      <w:r w:rsidRPr="0097394B">
        <w:rPr>
          <w:sz w:val="12"/>
        </w:rPr>
        <w:t xml:space="preserve"> </w:t>
      </w:r>
      <w:r w:rsidRPr="0097394B">
        <w:rPr>
          <w:vanish/>
          <w:sz w:val="12"/>
        </w:rPr>
        <w:t>naturally.89</w:t>
      </w:r>
      <w:r w:rsidRPr="0097394B">
        <w:rPr>
          <w:sz w:val="12"/>
        </w:rPr>
        <w:t xml:space="preserve"> </w:t>
      </w:r>
      <w:r w:rsidRPr="0097394B">
        <w:rPr>
          <w:vanish/>
          <w:sz w:val="12"/>
        </w:rPr>
        <w:t>Rather</w:t>
      </w:r>
      <w:r w:rsidRPr="0097394B">
        <w:rPr>
          <w:sz w:val="12"/>
        </w:rPr>
        <w:t xml:space="preserve"> </w:t>
      </w:r>
      <w:r w:rsidRPr="0097394B">
        <w:rPr>
          <w:vanish/>
          <w:sz w:val="12"/>
        </w:rPr>
        <w:t>than</w:t>
      </w:r>
      <w:r w:rsidRPr="0097394B">
        <w:rPr>
          <w:sz w:val="12"/>
        </w:rPr>
        <w:t xml:space="preserve"> </w:t>
      </w:r>
      <w:r w:rsidRPr="0097394B">
        <w:rPr>
          <w:vanish/>
          <w:sz w:val="12"/>
        </w:rPr>
        <w:t>a</w:t>
      </w:r>
      <w:r w:rsidRPr="0097394B">
        <w:rPr>
          <w:sz w:val="12"/>
        </w:rPr>
        <w:t xml:space="preserve"> </w:t>
      </w:r>
      <w:r w:rsidRPr="0097394B">
        <w:rPr>
          <w:vanish/>
          <w:sz w:val="12"/>
        </w:rPr>
        <w:t>stratified</w:t>
      </w:r>
      <w:r w:rsidRPr="0097394B">
        <w:rPr>
          <w:sz w:val="12"/>
        </w:rPr>
        <w:t xml:space="preserve"> </w:t>
      </w:r>
      <w:r w:rsidRPr="0097394B">
        <w:rPr>
          <w:vanish/>
          <w:sz w:val="12"/>
        </w:rPr>
        <w:t>society,</w:t>
      </w:r>
      <w:r w:rsidRPr="0097394B">
        <w:rPr>
          <w:sz w:val="12"/>
        </w:rPr>
        <w:t xml:space="preserve"> </w:t>
      </w:r>
      <w:r w:rsidRPr="0097394B">
        <w:rPr>
          <w:vanish/>
          <w:sz w:val="12"/>
        </w:rPr>
        <w:t>which</w:t>
      </w:r>
      <w:r w:rsidRPr="0097394B">
        <w:rPr>
          <w:sz w:val="12"/>
        </w:rPr>
        <w:t xml:space="preserve"> </w:t>
      </w:r>
      <w:r w:rsidRPr="0097394B">
        <w:rPr>
          <w:vanish/>
          <w:sz w:val="12"/>
        </w:rPr>
        <w:t>many</w:t>
      </w:r>
      <w:r w:rsidRPr="0097394B">
        <w:rPr>
          <w:sz w:val="12"/>
        </w:rPr>
        <w:t xml:space="preserve"> </w:t>
      </w:r>
      <w:r w:rsidRPr="0097394B">
        <w:rPr>
          <w:vanish/>
          <w:sz w:val="12"/>
        </w:rPr>
        <w:t>early</w:t>
      </w:r>
      <w:r w:rsidRPr="0097394B">
        <w:rPr>
          <w:sz w:val="12"/>
        </w:rPr>
        <w:t xml:space="preserve"> </w:t>
      </w:r>
      <w:r w:rsidRPr="0097394B">
        <w:rPr>
          <w:vanish/>
          <w:sz w:val="12"/>
        </w:rPr>
        <w:t>Americans</w:t>
      </w:r>
      <w:r w:rsidRPr="0097394B">
        <w:rPr>
          <w:sz w:val="12"/>
        </w:rPr>
        <w:t xml:space="preserve"> </w:t>
      </w:r>
      <w:r w:rsidRPr="0097394B">
        <w:rPr>
          <w:vanish/>
          <w:sz w:val="12"/>
        </w:rPr>
        <w:t>also</w:t>
      </w:r>
      <w:r w:rsidRPr="0097394B">
        <w:rPr>
          <w:sz w:val="12"/>
        </w:rPr>
        <w:t xml:space="preserve"> </w:t>
      </w:r>
      <w:r w:rsidRPr="0097394B">
        <w:rPr>
          <w:vanish/>
          <w:sz w:val="12"/>
        </w:rPr>
        <w:t>sought</w:t>
      </w:r>
      <w:r w:rsidRPr="0097394B">
        <w:rPr>
          <w:sz w:val="12"/>
        </w:rPr>
        <w:t xml:space="preserve"> </w:t>
      </w:r>
      <w:r w:rsidRPr="0097394B">
        <w:rPr>
          <w:vanish/>
          <w:sz w:val="12"/>
        </w:rPr>
        <w:t>to</w:t>
      </w:r>
      <w:r w:rsidRPr="0097394B">
        <w:rPr>
          <w:sz w:val="12"/>
        </w:rPr>
        <w:t xml:space="preserve"> </w:t>
      </w:r>
      <w:r w:rsidRPr="0097394B">
        <w:rPr>
          <w:vanish/>
          <w:sz w:val="12"/>
        </w:rPr>
        <w:t>avoid,</w:t>
      </w:r>
      <w:r w:rsidRPr="0097394B">
        <w:rPr>
          <w:sz w:val="12"/>
        </w:rPr>
        <w:t xml:space="preserve"> </w:t>
      </w:r>
      <w:r w:rsidRPr="0097394B">
        <w:rPr>
          <w:vanish/>
          <w:sz w:val="12"/>
        </w:rPr>
        <w:t>people</w:t>
      </w:r>
      <w:r w:rsidRPr="0097394B">
        <w:rPr>
          <w:sz w:val="12"/>
        </w:rPr>
        <w:t xml:space="preserve"> </w:t>
      </w:r>
      <w:r w:rsidRPr="0097394B">
        <w:rPr>
          <w:vanish/>
          <w:sz w:val="12"/>
        </w:rPr>
        <w:t>will</w:t>
      </w:r>
      <w:r w:rsidRPr="0097394B">
        <w:rPr>
          <w:sz w:val="12"/>
        </w:rPr>
        <w:t xml:space="preserve"> </w:t>
      </w:r>
      <w:r w:rsidRPr="0097394B">
        <w:rPr>
          <w:vanish/>
          <w:sz w:val="12"/>
        </w:rPr>
        <w:t>seek</w:t>
      </w:r>
      <w:r w:rsidRPr="0097394B">
        <w:rPr>
          <w:sz w:val="12"/>
        </w:rPr>
        <w:t xml:space="preserve"> </w:t>
      </w:r>
      <w:r w:rsidRPr="0097394B">
        <w:rPr>
          <w:vanish/>
          <w:sz w:val="12"/>
        </w:rPr>
        <w:t>arrangements</w:t>
      </w:r>
      <w:r w:rsidRPr="0097394B">
        <w:rPr>
          <w:sz w:val="12"/>
        </w:rPr>
        <w:t xml:space="preserve"> </w:t>
      </w:r>
      <w:r w:rsidRPr="0097394B">
        <w:rPr>
          <w:vanish/>
          <w:sz w:val="12"/>
        </w:rPr>
        <w:t>where</w:t>
      </w:r>
      <w:r w:rsidRPr="0097394B">
        <w:rPr>
          <w:sz w:val="12"/>
        </w:rPr>
        <w:t xml:space="preserve"> </w:t>
      </w:r>
      <w:r w:rsidRPr="0097394B">
        <w:rPr>
          <w:vanish/>
          <w:sz w:val="12"/>
        </w:rPr>
        <w:t>they</w:t>
      </w:r>
      <w:r w:rsidRPr="0097394B">
        <w:rPr>
          <w:sz w:val="12"/>
        </w:rPr>
        <w:t xml:space="preserve"> </w:t>
      </w:r>
      <w:r w:rsidRPr="0097394B">
        <w:rPr>
          <w:vanish/>
          <w:sz w:val="12"/>
        </w:rPr>
        <w:t>can</w:t>
      </w:r>
      <w:r w:rsidRPr="0097394B">
        <w:rPr>
          <w:sz w:val="12"/>
        </w:rPr>
        <w:t xml:space="preserve"> </w:t>
      </w:r>
      <w:r w:rsidRPr="0097394B">
        <w:rPr>
          <w:vanish/>
          <w:sz w:val="12"/>
        </w:rPr>
        <w:t>live</w:t>
      </w:r>
      <w:r w:rsidRPr="0097394B">
        <w:rPr>
          <w:sz w:val="12"/>
        </w:rPr>
        <w:t xml:space="preserve"> </w:t>
      </w:r>
      <w:r w:rsidRPr="0097394B">
        <w:rPr>
          <w:vanish/>
          <w:sz w:val="12"/>
        </w:rPr>
        <w:t>and</w:t>
      </w:r>
      <w:r w:rsidRPr="0097394B">
        <w:rPr>
          <w:sz w:val="12"/>
        </w:rPr>
        <w:t xml:space="preserve"> </w:t>
      </w:r>
      <w:r w:rsidRPr="0097394B">
        <w:rPr>
          <w:vanish/>
          <w:sz w:val="12"/>
        </w:rPr>
        <w:t>work</w:t>
      </w:r>
      <w:r w:rsidRPr="0097394B">
        <w:rPr>
          <w:sz w:val="12"/>
        </w:rPr>
        <w:t xml:space="preserve"> </w:t>
      </w:r>
      <w:r w:rsidRPr="0097394B">
        <w:rPr>
          <w:vanish/>
          <w:sz w:val="12"/>
        </w:rPr>
        <w:t>in</w:t>
      </w:r>
      <w:r w:rsidRPr="0097394B">
        <w:rPr>
          <w:sz w:val="12"/>
        </w:rPr>
        <w:t xml:space="preserve"> </w:t>
      </w:r>
      <w:r w:rsidRPr="0097394B">
        <w:rPr>
          <w:vanish/>
          <w:sz w:val="12"/>
        </w:rPr>
        <w:t>harmony</w:t>
      </w:r>
      <w:r w:rsidRPr="0097394B">
        <w:rPr>
          <w:sz w:val="12"/>
        </w:rPr>
        <w:t xml:space="preserve"> </w:t>
      </w:r>
      <w:r w:rsidRPr="0097394B">
        <w:rPr>
          <w:vanish/>
          <w:sz w:val="12"/>
        </w:rPr>
        <w:t>with</w:t>
      </w:r>
      <w:r w:rsidRPr="0097394B">
        <w:rPr>
          <w:sz w:val="12"/>
        </w:rPr>
        <w:t xml:space="preserve"> </w:t>
      </w:r>
      <w:r w:rsidRPr="0097394B">
        <w:rPr>
          <w:vanish/>
          <w:sz w:val="12"/>
        </w:rPr>
        <w:t>each</w:t>
      </w:r>
      <w:r w:rsidRPr="0097394B">
        <w:rPr>
          <w:sz w:val="12"/>
        </w:rPr>
        <w:t xml:space="preserve"> </w:t>
      </w:r>
      <w:r w:rsidRPr="0097394B">
        <w:rPr>
          <w:vanish/>
          <w:sz w:val="12"/>
        </w:rPr>
        <w:t>other.</w:t>
      </w:r>
      <w:r w:rsidRPr="0097394B">
        <w:rPr>
          <w:sz w:val="12"/>
        </w:rPr>
        <w:t xml:space="preserve"> </w:t>
      </w:r>
      <w:r w:rsidRPr="0097394B">
        <w:rPr>
          <w:vanish/>
          <w:sz w:val="12"/>
        </w:rPr>
        <w:t>There</w:t>
      </w:r>
      <w:r w:rsidRPr="0097394B">
        <w:rPr>
          <w:sz w:val="12"/>
        </w:rPr>
        <w:t xml:space="preserve"> </w:t>
      </w:r>
      <w:r w:rsidRPr="0097394B">
        <w:rPr>
          <w:vanish/>
          <w:sz w:val="12"/>
        </w:rPr>
        <w:t>thus</w:t>
      </w:r>
      <w:r w:rsidRPr="0097394B">
        <w:rPr>
          <w:sz w:val="12"/>
        </w:rPr>
        <w:t xml:space="preserve"> </w:t>
      </w:r>
      <w:r w:rsidRPr="0097394B">
        <w:rPr>
          <w:vanish/>
          <w:sz w:val="12"/>
        </w:rPr>
        <w:t>will</w:t>
      </w:r>
      <w:r w:rsidRPr="0097394B">
        <w:rPr>
          <w:sz w:val="12"/>
        </w:rPr>
        <w:t xml:space="preserve"> </w:t>
      </w:r>
      <w:r w:rsidRPr="0097394B">
        <w:rPr>
          <w:vanish/>
          <w:sz w:val="12"/>
        </w:rPr>
        <w:t>be</w:t>
      </w:r>
      <w:r w:rsidRPr="0097394B">
        <w:rPr>
          <w:sz w:val="12"/>
        </w:rPr>
        <w:t xml:space="preserve"> </w:t>
      </w:r>
      <w:r w:rsidRPr="0097394B">
        <w:rPr>
          <w:vanish/>
          <w:sz w:val="12"/>
        </w:rPr>
        <w:t>less</w:t>
      </w:r>
      <w:r w:rsidRPr="0097394B">
        <w:rPr>
          <w:sz w:val="12"/>
        </w:rPr>
        <w:t xml:space="preserve"> </w:t>
      </w:r>
      <w:r w:rsidRPr="0097394B">
        <w:rPr>
          <w:vanish/>
          <w:sz w:val="12"/>
        </w:rPr>
        <w:t>overt</w:t>
      </w:r>
      <w:r w:rsidRPr="0097394B">
        <w:rPr>
          <w:sz w:val="12"/>
        </w:rPr>
        <w:t xml:space="preserve"> </w:t>
      </w:r>
      <w:r w:rsidRPr="0097394B">
        <w:rPr>
          <w:vanish/>
          <w:sz w:val="12"/>
        </w:rPr>
        <w:t>economic</w:t>
      </w:r>
      <w:r w:rsidRPr="0097394B">
        <w:rPr>
          <w:sz w:val="12"/>
        </w:rPr>
        <w:t xml:space="preserve"> </w:t>
      </w:r>
      <w:r w:rsidRPr="0097394B">
        <w:rPr>
          <w:vanish/>
          <w:sz w:val="12"/>
        </w:rPr>
        <w:t>conflict.</w:t>
      </w:r>
      <w:r w:rsidRPr="0097394B">
        <w:rPr>
          <w:sz w:val="12"/>
        </w:rPr>
        <w:t xml:space="preserve"> </w:t>
      </w:r>
      <w:r w:rsidRPr="0097394B">
        <w:rPr>
          <w:vanish/>
          <w:sz w:val="12"/>
        </w:rPr>
        <w:t>Even</w:t>
      </w:r>
      <w:r w:rsidRPr="0097394B">
        <w:rPr>
          <w:sz w:val="12"/>
        </w:rPr>
        <w:t xml:space="preserve"> </w:t>
      </w:r>
      <w:r w:rsidRPr="0097394B">
        <w:rPr>
          <w:vanish/>
          <w:sz w:val="12"/>
        </w:rPr>
        <w:t>in</w:t>
      </w:r>
      <w:r w:rsidRPr="0097394B">
        <w:rPr>
          <w:sz w:val="12"/>
        </w:rPr>
        <w:t xml:space="preserve"> </w:t>
      </w:r>
      <w:r w:rsidRPr="0097394B">
        <w:rPr>
          <w:vanish/>
          <w:sz w:val="12"/>
        </w:rPr>
        <w:t>contractual</w:t>
      </w:r>
      <w:r w:rsidRPr="0097394B">
        <w:rPr>
          <w:sz w:val="12"/>
        </w:rPr>
        <w:t xml:space="preserve"> </w:t>
      </w:r>
      <w:r w:rsidRPr="0097394B">
        <w:rPr>
          <w:vanish/>
          <w:sz w:val="12"/>
        </w:rPr>
        <w:t>matters,</w:t>
      </w:r>
      <w:r w:rsidRPr="0097394B">
        <w:rPr>
          <w:sz w:val="12"/>
        </w:rPr>
        <w:t xml:space="preserve"> </w:t>
      </w:r>
      <w:r w:rsidRPr="0097394B">
        <w:rPr>
          <w:vanish/>
          <w:sz w:val="12"/>
        </w:rPr>
        <w:t>people</w:t>
      </w:r>
      <w:r w:rsidRPr="0097394B">
        <w:rPr>
          <w:sz w:val="12"/>
        </w:rPr>
        <w:t xml:space="preserve"> </w:t>
      </w:r>
      <w:r w:rsidRPr="0097394B">
        <w:rPr>
          <w:vanish/>
          <w:sz w:val="12"/>
        </w:rPr>
        <w:t>will</w:t>
      </w:r>
      <w:r w:rsidRPr="0097394B">
        <w:rPr>
          <w:sz w:val="12"/>
        </w:rPr>
        <w:t xml:space="preserve"> </w:t>
      </w:r>
      <w:r w:rsidRPr="0097394B">
        <w:rPr>
          <w:vanish/>
          <w:sz w:val="12"/>
        </w:rPr>
        <w:t>seek</w:t>
      </w:r>
      <w:r w:rsidRPr="0097394B">
        <w:rPr>
          <w:sz w:val="12"/>
        </w:rPr>
        <w:t xml:space="preserve"> </w:t>
      </w:r>
      <w:r w:rsidRPr="0097394B">
        <w:rPr>
          <w:vanish/>
          <w:sz w:val="12"/>
        </w:rPr>
        <w:t>solutions</w:t>
      </w:r>
      <w:r w:rsidRPr="0097394B">
        <w:rPr>
          <w:sz w:val="12"/>
        </w:rPr>
        <w:t xml:space="preserve"> </w:t>
      </w:r>
      <w:r w:rsidRPr="0097394B">
        <w:rPr>
          <w:vanish/>
          <w:sz w:val="12"/>
        </w:rPr>
        <w:t>that</w:t>
      </w:r>
      <w:r w:rsidRPr="0097394B">
        <w:rPr>
          <w:sz w:val="12"/>
        </w:rPr>
        <w:t xml:space="preserve"> </w:t>
      </w:r>
      <w:r w:rsidRPr="0097394B">
        <w:rPr>
          <w:vanish/>
          <w:sz w:val="12"/>
        </w:rPr>
        <w:t>benefit</w:t>
      </w:r>
      <w:r w:rsidRPr="0097394B">
        <w:rPr>
          <w:sz w:val="12"/>
        </w:rPr>
        <w:t xml:space="preserve"> </w:t>
      </w:r>
      <w:r w:rsidRPr="0097394B">
        <w:rPr>
          <w:vanish/>
          <w:sz w:val="12"/>
        </w:rPr>
        <w:t>all—</w:t>
      </w:r>
      <w:r w:rsidRPr="0097394B">
        <w:rPr>
          <w:sz w:val="12"/>
        </w:rPr>
        <w:t xml:space="preserve"> </w:t>
      </w:r>
      <w:r w:rsidRPr="0097394B">
        <w:rPr>
          <w:vanish/>
          <w:sz w:val="12"/>
        </w:rPr>
        <w:t>recognizing</w:t>
      </w:r>
      <w:r w:rsidRPr="0097394B">
        <w:rPr>
          <w:sz w:val="12"/>
        </w:rPr>
        <w:t xml:space="preserve"> </w:t>
      </w:r>
      <w:r w:rsidRPr="0097394B">
        <w:rPr>
          <w:vanish/>
          <w:sz w:val="12"/>
        </w:rPr>
        <w:t>that</w:t>
      </w:r>
      <w:r w:rsidRPr="0097394B">
        <w:rPr>
          <w:sz w:val="12"/>
        </w:rPr>
        <w:t xml:space="preserve"> </w:t>
      </w:r>
      <w:r w:rsidRPr="0097394B">
        <w:rPr>
          <w:vanish/>
          <w:sz w:val="12"/>
        </w:rPr>
        <w:t>to</w:t>
      </w:r>
      <w:r w:rsidRPr="0097394B">
        <w:rPr>
          <w:sz w:val="12"/>
        </w:rPr>
        <w:t xml:space="preserve"> </w:t>
      </w:r>
      <w:r w:rsidRPr="0097394B">
        <w:rPr>
          <w:vanish/>
          <w:sz w:val="12"/>
        </w:rPr>
        <w:t>injure</w:t>
      </w:r>
      <w:r w:rsidRPr="0097394B">
        <w:rPr>
          <w:sz w:val="12"/>
        </w:rPr>
        <w:t xml:space="preserve"> </w:t>
      </w:r>
      <w:r w:rsidRPr="0097394B">
        <w:rPr>
          <w:vanish/>
          <w:sz w:val="12"/>
        </w:rPr>
        <w:t>another</w:t>
      </w:r>
      <w:r w:rsidRPr="0097394B">
        <w:rPr>
          <w:sz w:val="12"/>
        </w:rPr>
        <w:t xml:space="preserve"> </w:t>
      </w:r>
      <w:r w:rsidRPr="0097394B">
        <w:rPr>
          <w:vanish/>
          <w:sz w:val="12"/>
        </w:rPr>
        <w:t>is</w:t>
      </w:r>
      <w:r w:rsidRPr="0097394B">
        <w:rPr>
          <w:sz w:val="12"/>
        </w:rPr>
        <w:t xml:space="preserve"> </w:t>
      </w:r>
      <w:r w:rsidRPr="0097394B">
        <w:rPr>
          <w:vanish/>
          <w:sz w:val="12"/>
        </w:rPr>
        <w:t>to</w:t>
      </w:r>
      <w:r w:rsidRPr="0097394B">
        <w:rPr>
          <w:sz w:val="12"/>
        </w:rPr>
        <w:t xml:space="preserve"> </w:t>
      </w:r>
      <w:r w:rsidRPr="0097394B">
        <w:rPr>
          <w:vanish/>
          <w:sz w:val="12"/>
        </w:rPr>
        <w:t>injure</w:t>
      </w:r>
      <w:r w:rsidRPr="0097394B">
        <w:rPr>
          <w:sz w:val="12"/>
        </w:rPr>
        <w:t xml:space="preserve"> </w:t>
      </w:r>
      <w:r w:rsidRPr="0097394B">
        <w:rPr>
          <w:vanish/>
          <w:sz w:val="12"/>
        </w:rPr>
        <w:t>the</w:t>
      </w:r>
      <w:r w:rsidRPr="0097394B">
        <w:rPr>
          <w:sz w:val="12"/>
        </w:rPr>
        <w:t xml:space="preserve"> </w:t>
      </w:r>
      <w:r w:rsidRPr="0097394B">
        <w:rPr>
          <w:vanish/>
          <w:sz w:val="12"/>
        </w:rPr>
        <w:t>group</w:t>
      </w:r>
      <w:r w:rsidRPr="0097394B">
        <w:rPr>
          <w:sz w:val="12"/>
        </w:rPr>
        <w:t xml:space="preserve"> </w:t>
      </w:r>
      <w:r w:rsidRPr="0097394B">
        <w:rPr>
          <w:vanish/>
          <w:sz w:val="12"/>
        </w:rPr>
        <w:t>and</w:t>
      </w:r>
      <w:r w:rsidRPr="0097394B">
        <w:rPr>
          <w:sz w:val="12"/>
        </w:rPr>
        <w:t xml:space="preserve"> </w:t>
      </w:r>
      <w:r w:rsidRPr="0097394B">
        <w:rPr>
          <w:vanish/>
          <w:sz w:val="12"/>
        </w:rPr>
        <w:t>ultimately</w:t>
      </w:r>
      <w:r w:rsidRPr="0097394B">
        <w:rPr>
          <w:sz w:val="12"/>
        </w:rPr>
        <w:t xml:space="preserve"> </w:t>
      </w:r>
      <w:r w:rsidRPr="0097394B">
        <w:rPr>
          <w:vanish/>
          <w:sz w:val="12"/>
        </w:rPr>
        <w:t>oneself.</w:t>
      </w:r>
      <w:r w:rsidRPr="0097394B">
        <w:rPr>
          <w:sz w:val="12"/>
        </w:rPr>
        <w:t xml:space="preserve"> </w:t>
      </w:r>
      <w:r w:rsidRPr="0097394B">
        <w:rPr>
          <w:vanish/>
          <w:sz w:val="12"/>
        </w:rPr>
        <w:t>In</w:t>
      </w:r>
      <w:r w:rsidRPr="0097394B">
        <w:rPr>
          <w:sz w:val="12"/>
        </w:rPr>
        <w:t xml:space="preserve"> </w:t>
      </w:r>
      <w:r w:rsidRPr="0097394B">
        <w:rPr>
          <w:vanish/>
          <w:sz w:val="12"/>
        </w:rPr>
        <w:t>torts,</w:t>
      </w:r>
      <w:r w:rsidRPr="0097394B">
        <w:rPr>
          <w:sz w:val="12"/>
        </w:rPr>
        <w:t xml:space="preserve"> </w:t>
      </w:r>
      <w:r w:rsidRPr="0097394B">
        <w:rPr>
          <w:vanish/>
          <w:sz w:val="12"/>
        </w:rPr>
        <w:t>similarly,</w:t>
      </w:r>
      <w:r w:rsidRPr="0097394B">
        <w:rPr>
          <w:sz w:val="12"/>
        </w:rPr>
        <w:t xml:space="preserve"> </w:t>
      </w:r>
      <w:r w:rsidRPr="0097394B">
        <w:rPr>
          <w:vanish/>
          <w:sz w:val="12"/>
        </w:rPr>
        <w:t>the</w:t>
      </w:r>
      <w:r w:rsidRPr="0097394B">
        <w:rPr>
          <w:sz w:val="12"/>
        </w:rPr>
        <w:t xml:space="preserve"> </w:t>
      </w:r>
      <w:r w:rsidRPr="0097394B">
        <w:rPr>
          <w:vanish/>
          <w:sz w:val="12"/>
        </w:rPr>
        <w:t>grounded</w:t>
      </w:r>
      <w:r w:rsidRPr="0097394B">
        <w:rPr>
          <w:sz w:val="12"/>
        </w:rPr>
        <w:t xml:space="preserve"> </w:t>
      </w:r>
      <w:r w:rsidRPr="0097394B">
        <w:rPr>
          <w:vanish/>
          <w:sz w:val="12"/>
        </w:rPr>
        <w:t>consciousness</w:t>
      </w:r>
      <w:r w:rsidRPr="0097394B">
        <w:rPr>
          <w:sz w:val="12"/>
        </w:rPr>
        <w:t xml:space="preserve"> </w:t>
      </w:r>
      <w:r w:rsidRPr="0097394B">
        <w:rPr>
          <w:vanish/>
          <w:sz w:val="12"/>
        </w:rPr>
        <w:t>will</w:t>
      </w:r>
      <w:r w:rsidRPr="0097394B">
        <w:rPr>
          <w:sz w:val="12"/>
        </w:rPr>
        <w:t xml:space="preserve"> </w:t>
      </w:r>
      <w:r w:rsidRPr="0097394B">
        <w:rPr>
          <w:vanish/>
          <w:sz w:val="12"/>
        </w:rPr>
        <w:t>make</w:t>
      </w:r>
      <w:r w:rsidRPr="0097394B">
        <w:rPr>
          <w:sz w:val="12"/>
        </w:rPr>
        <w:t xml:space="preserve"> </w:t>
      </w:r>
      <w:r w:rsidRPr="0097394B">
        <w:rPr>
          <w:vanish/>
          <w:sz w:val="12"/>
        </w:rPr>
        <w:t>people</w:t>
      </w:r>
      <w:r w:rsidRPr="0097394B">
        <w:rPr>
          <w:sz w:val="12"/>
        </w:rPr>
        <w:t xml:space="preserve"> </w:t>
      </w:r>
      <w:r w:rsidRPr="0097394B">
        <w:rPr>
          <w:vanish/>
          <w:sz w:val="12"/>
        </w:rPr>
        <w:t>reasonable</w:t>
      </w:r>
      <w:r w:rsidRPr="0097394B">
        <w:rPr>
          <w:sz w:val="12"/>
        </w:rPr>
        <w:t xml:space="preserve"> </w:t>
      </w:r>
      <w:r w:rsidRPr="0097394B">
        <w:rPr>
          <w:vanish/>
          <w:sz w:val="12"/>
        </w:rPr>
        <w:t>in</w:t>
      </w:r>
      <w:r w:rsidRPr="0097394B">
        <w:rPr>
          <w:sz w:val="12"/>
        </w:rPr>
        <w:t xml:space="preserve"> </w:t>
      </w:r>
      <w:r w:rsidRPr="0097394B">
        <w:rPr>
          <w:vanish/>
          <w:sz w:val="12"/>
        </w:rPr>
        <w:t>their</w:t>
      </w:r>
      <w:r w:rsidRPr="0097394B">
        <w:rPr>
          <w:sz w:val="12"/>
        </w:rPr>
        <w:t xml:space="preserve"> </w:t>
      </w:r>
      <w:r w:rsidRPr="0097394B">
        <w:rPr>
          <w:vanish/>
          <w:sz w:val="12"/>
        </w:rPr>
        <w:t>daily</w:t>
      </w:r>
      <w:r w:rsidRPr="0097394B">
        <w:rPr>
          <w:sz w:val="12"/>
        </w:rPr>
        <w:t xml:space="preserve"> </w:t>
      </w:r>
      <w:r w:rsidRPr="0097394B">
        <w:rPr>
          <w:vanish/>
          <w:sz w:val="12"/>
        </w:rPr>
        <w:t>interactions</w:t>
      </w:r>
      <w:r w:rsidRPr="0097394B">
        <w:rPr>
          <w:sz w:val="12"/>
        </w:rPr>
        <w:t xml:space="preserve"> </w:t>
      </w:r>
      <w:r w:rsidRPr="0097394B">
        <w:rPr>
          <w:vanish/>
          <w:sz w:val="12"/>
        </w:rPr>
        <w:t>and</w:t>
      </w:r>
      <w:r w:rsidRPr="0097394B">
        <w:rPr>
          <w:sz w:val="12"/>
        </w:rPr>
        <w:t xml:space="preserve"> </w:t>
      </w:r>
      <w:r w:rsidRPr="0097394B">
        <w:rPr>
          <w:vanish/>
          <w:sz w:val="12"/>
        </w:rPr>
        <w:t>reduce</w:t>
      </w:r>
      <w:r w:rsidRPr="0097394B">
        <w:rPr>
          <w:sz w:val="12"/>
        </w:rPr>
        <w:t xml:space="preserve"> </w:t>
      </w:r>
      <w:r w:rsidRPr="0097394B">
        <w:rPr>
          <w:vanish/>
          <w:sz w:val="12"/>
        </w:rPr>
        <w:t>negligence.</w:t>
      </w:r>
      <w:r w:rsidRPr="0097394B">
        <w:rPr>
          <w:sz w:val="12"/>
        </w:rPr>
        <w:t xml:space="preserve"> </w:t>
      </w:r>
      <w:r w:rsidRPr="0097394B">
        <w:rPr>
          <w:vanish/>
          <w:sz w:val="12"/>
        </w:rPr>
        <w:t>When</w:t>
      </w:r>
      <w:r w:rsidRPr="0097394B">
        <w:rPr>
          <w:sz w:val="12"/>
        </w:rPr>
        <w:t xml:space="preserve"> </w:t>
      </w:r>
      <w:r w:rsidRPr="0097394B">
        <w:rPr>
          <w:vanish/>
          <w:sz w:val="12"/>
        </w:rPr>
        <w:t>an</w:t>
      </w:r>
      <w:r w:rsidRPr="0097394B">
        <w:rPr>
          <w:sz w:val="12"/>
        </w:rPr>
        <w:t xml:space="preserve"> </w:t>
      </w:r>
      <w:r w:rsidRPr="0097394B">
        <w:rPr>
          <w:vanish/>
          <w:sz w:val="12"/>
        </w:rPr>
        <w:t>accident</w:t>
      </w:r>
      <w:r w:rsidRPr="0097394B">
        <w:rPr>
          <w:sz w:val="12"/>
        </w:rPr>
        <w:t xml:space="preserve"> </w:t>
      </w:r>
      <w:r w:rsidRPr="0097394B">
        <w:rPr>
          <w:vanish/>
          <w:sz w:val="12"/>
        </w:rPr>
        <w:t>occurs,</w:t>
      </w:r>
      <w:r w:rsidRPr="0097394B">
        <w:rPr>
          <w:sz w:val="12"/>
        </w:rPr>
        <w:t xml:space="preserve"> </w:t>
      </w:r>
      <w:r w:rsidRPr="0097394B">
        <w:rPr>
          <w:vanish/>
          <w:sz w:val="12"/>
        </w:rPr>
        <w:t>the</w:t>
      </w:r>
      <w:r w:rsidRPr="0097394B">
        <w:rPr>
          <w:sz w:val="12"/>
        </w:rPr>
        <w:t xml:space="preserve"> </w:t>
      </w:r>
      <w:r w:rsidRPr="0097394B">
        <w:rPr>
          <w:vanish/>
          <w:sz w:val="12"/>
        </w:rPr>
        <w:t>focus</w:t>
      </w:r>
      <w:r w:rsidRPr="0097394B">
        <w:rPr>
          <w:sz w:val="12"/>
        </w:rPr>
        <w:t xml:space="preserve"> </w:t>
      </w:r>
      <w:r w:rsidRPr="0097394B">
        <w:rPr>
          <w:vanish/>
          <w:sz w:val="12"/>
        </w:rPr>
        <w:t>will</w:t>
      </w:r>
      <w:r w:rsidRPr="0097394B">
        <w:rPr>
          <w:sz w:val="12"/>
        </w:rPr>
        <w:t xml:space="preserve"> </w:t>
      </w:r>
      <w:r w:rsidRPr="0097394B">
        <w:rPr>
          <w:vanish/>
          <w:sz w:val="12"/>
        </w:rPr>
        <w:t>also</w:t>
      </w:r>
      <w:r w:rsidRPr="0097394B">
        <w:rPr>
          <w:sz w:val="12"/>
        </w:rPr>
        <w:t xml:space="preserve"> </w:t>
      </w:r>
      <w:r w:rsidRPr="0097394B">
        <w:rPr>
          <w:vanish/>
          <w:sz w:val="12"/>
        </w:rPr>
        <w:t>be</w:t>
      </w:r>
      <w:r w:rsidRPr="0097394B">
        <w:rPr>
          <w:sz w:val="12"/>
        </w:rPr>
        <w:t xml:space="preserve"> </w:t>
      </w:r>
      <w:r w:rsidRPr="0097394B">
        <w:rPr>
          <w:vanish/>
          <w:sz w:val="12"/>
        </w:rPr>
        <w:t>on</w:t>
      </w:r>
      <w:r w:rsidRPr="0097394B">
        <w:rPr>
          <w:sz w:val="12"/>
        </w:rPr>
        <w:t xml:space="preserve"> </w:t>
      </w:r>
      <w:r w:rsidRPr="0097394B">
        <w:rPr>
          <w:vanish/>
          <w:sz w:val="12"/>
        </w:rPr>
        <w:t>restoring</w:t>
      </w:r>
      <w:r w:rsidRPr="0097394B">
        <w:rPr>
          <w:sz w:val="12"/>
        </w:rPr>
        <w:t xml:space="preserve"> </w:t>
      </w:r>
      <w:r w:rsidRPr="0097394B">
        <w:rPr>
          <w:vanish/>
          <w:sz w:val="12"/>
        </w:rPr>
        <w:t>the</w:t>
      </w:r>
      <w:r w:rsidRPr="0097394B">
        <w:rPr>
          <w:sz w:val="12"/>
        </w:rPr>
        <w:t xml:space="preserve"> </w:t>
      </w:r>
      <w:r w:rsidRPr="0097394B">
        <w:rPr>
          <w:vanish/>
          <w:sz w:val="12"/>
        </w:rPr>
        <w:t>group’s</w:t>
      </w:r>
      <w:r w:rsidRPr="0097394B">
        <w:rPr>
          <w:sz w:val="12"/>
        </w:rPr>
        <w:t xml:space="preserve"> </w:t>
      </w:r>
      <w:r w:rsidRPr="0097394B">
        <w:rPr>
          <w:vanish/>
          <w:sz w:val="12"/>
        </w:rPr>
        <w:t>balance—a</w:t>
      </w:r>
      <w:r w:rsidRPr="0097394B">
        <w:rPr>
          <w:sz w:val="12"/>
        </w:rPr>
        <w:t xml:space="preserve"> </w:t>
      </w:r>
      <w:r w:rsidRPr="0097394B">
        <w:rPr>
          <w:vanish/>
          <w:sz w:val="12"/>
        </w:rPr>
        <w:t>solution</w:t>
      </w:r>
      <w:r w:rsidRPr="0097394B">
        <w:rPr>
          <w:sz w:val="12"/>
        </w:rPr>
        <w:t xml:space="preserve"> </w:t>
      </w:r>
      <w:r w:rsidRPr="0097394B">
        <w:rPr>
          <w:vanish/>
          <w:sz w:val="12"/>
        </w:rPr>
        <w:t>where</w:t>
      </w:r>
      <w:r w:rsidRPr="0097394B">
        <w:rPr>
          <w:sz w:val="12"/>
        </w:rPr>
        <w:t xml:space="preserve"> </w:t>
      </w:r>
      <w:r w:rsidRPr="0097394B">
        <w:rPr>
          <w:vanish/>
          <w:sz w:val="12"/>
        </w:rPr>
        <w:t>all</w:t>
      </w:r>
      <w:r w:rsidRPr="0097394B">
        <w:rPr>
          <w:sz w:val="12"/>
        </w:rPr>
        <w:t xml:space="preserve"> </w:t>
      </w:r>
      <w:r w:rsidRPr="0097394B">
        <w:rPr>
          <w:vanish/>
          <w:sz w:val="12"/>
        </w:rPr>
        <w:t>may</w:t>
      </w:r>
      <w:r w:rsidRPr="0097394B">
        <w:rPr>
          <w:sz w:val="12"/>
        </w:rPr>
        <w:t xml:space="preserve"> </w:t>
      </w:r>
      <w:r w:rsidRPr="0097394B">
        <w:rPr>
          <w:vanish/>
          <w:sz w:val="12"/>
        </w:rPr>
        <w:t>win.</w:t>
      </w:r>
      <w:r w:rsidRPr="0097394B">
        <w:rPr>
          <w:sz w:val="12"/>
        </w:rPr>
        <w:t xml:space="preserve"> </w:t>
      </w:r>
      <w:r w:rsidRPr="0097394B">
        <w:rPr>
          <w:vanish/>
          <w:sz w:val="12"/>
        </w:rPr>
        <w:t>Some</w:t>
      </w:r>
      <w:r w:rsidRPr="0097394B">
        <w:rPr>
          <w:sz w:val="12"/>
        </w:rPr>
        <w:t xml:space="preserve"> </w:t>
      </w:r>
      <w:r w:rsidRPr="0097394B">
        <w:rPr>
          <w:vanish/>
          <w:sz w:val="12"/>
        </w:rPr>
        <w:t>may</w:t>
      </w:r>
      <w:r w:rsidRPr="0097394B">
        <w:rPr>
          <w:sz w:val="12"/>
        </w:rPr>
        <w:t xml:space="preserve"> </w:t>
      </w:r>
      <w:r w:rsidRPr="0097394B">
        <w:rPr>
          <w:vanish/>
          <w:sz w:val="12"/>
        </w:rPr>
        <w:t>question</w:t>
      </w:r>
      <w:r w:rsidRPr="0097394B">
        <w:rPr>
          <w:sz w:val="12"/>
        </w:rPr>
        <w:t xml:space="preserve"> </w:t>
      </w:r>
      <w:r w:rsidRPr="0097394B">
        <w:rPr>
          <w:vanish/>
          <w:sz w:val="12"/>
        </w:rPr>
        <w:t>whether</w:t>
      </w:r>
      <w:r w:rsidRPr="0097394B">
        <w:rPr>
          <w:sz w:val="12"/>
        </w:rPr>
        <w:t xml:space="preserve"> </w:t>
      </w:r>
      <w:r w:rsidRPr="0097394B">
        <w:rPr>
          <w:vanish/>
          <w:sz w:val="12"/>
        </w:rPr>
        <w:t>such</w:t>
      </w:r>
      <w:r w:rsidRPr="0097394B">
        <w:rPr>
          <w:sz w:val="12"/>
        </w:rPr>
        <w:t xml:space="preserve"> </w:t>
      </w:r>
      <w:r w:rsidRPr="0097394B">
        <w:rPr>
          <w:vanish/>
          <w:sz w:val="12"/>
        </w:rPr>
        <w:t>a</w:t>
      </w:r>
      <w:r w:rsidRPr="0097394B">
        <w:rPr>
          <w:sz w:val="12"/>
        </w:rPr>
        <w:t xml:space="preserve"> </w:t>
      </w:r>
      <w:r w:rsidRPr="0097394B">
        <w:rPr>
          <w:vanish/>
          <w:sz w:val="12"/>
        </w:rPr>
        <w:t>consciousness</w:t>
      </w:r>
      <w:r w:rsidRPr="0097394B">
        <w:rPr>
          <w:sz w:val="12"/>
        </w:rPr>
        <w:t xml:space="preserve"> </w:t>
      </w:r>
      <w:r w:rsidRPr="0097394B">
        <w:rPr>
          <w:vanish/>
          <w:sz w:val="12"/>
        </w:rPr>
        <w:t>and</w:t>
      </w:r>
      <w:r w:rsidRPr="0097394B">
        <w:rPr>
          <w:sz w:val="12"/>
        </w:rPr>
        <w:t xml:space="preserve"> </w:t>
      </w:r>
      <w:r w:rsidRPr="0097394B">
        <w:rPr>
          <w:vanish/>
          <w:sz w:val="12"/>
        </w:rPr>
        <w:t>way</w:t>
      </w:r>
      <w:r w:rsidRPr="0097394B">
        <w:rPr>
          <w:sz w:val="12"/>
        </w:rPr>
        <w:t xml:space="preserve"> </w:t>
      </w:r>
      <w:r w:rsidRPr="0097394B">
        <w:rPr>
          <w:vanish/>
          <w:sz w:val="12"/>
        </w:rPr>
        <w:t>of</w:t>
      </w:r>
      <w:r w:rsidRPr="0097394B">
        <w:rPr>
          <w:sz w:val="12"/>
        </w:rPr>
        <w:t xml:space="preserve"> </w:t>
      </w:r>
      <w:r w:rsidRPr="0097394B">
        <w:rPr>
          <w:vanish/>
          <w:sz w:val="12"/>
        </w:rPr>
        <w:t>life</w:t>
      </w:r>
      <w:r w:rsidRPr="0097394B">
        <w:rPr>
          <w:sz w:val="12"/>
        </w:rPr>
        <w:t xml:space="preserve"> </w:t>
      </w:r>
      <w:r w:rsidRPr="0097394B">
        <w:rPr>
          <w:vanish/>
          <w:sz w:val="12"/>
        </w:rPr>
        <w:t>is</w:t>
      </w:r>
      <w:r w:rsidRPr="0097394B">
        <w:rPr>
          <w:sz w:val="12"/>
        </w:rPr>
        <w:t xml:space="preserve"> </w:t>
      </w:r>
      <w:r w:rsidRPr="0097394B">
        <w:rPr>
          <w:vanish/>
          <w:sz w:val="12"/>
        </w:rPr>
        <w:t>possible</w:t>
      </w:r>
      <w:r w:rsidRPr="0097394B">
        <w:rPr>
          <w:sz w:val="12"/>
        </w:rPr>
        <w:t xml:space="preserve"> </w:t>
      </w:r>
      <w:r w:rsidRPr="0097394B">
        <w:rPr>
          <w:vanish/>
          <w:sz w:val="12"/>
        </w:rPr>
        <w:t>or</w:t>
      </w:r>
      <w:r w:rsidRPr="0097394B">
        <w:rPr>
          <w:sz w:val="12"/>
        </w:rPr>
        <w:t xml:space="preserve"> </w:t>
      </w:r>
      <w:r w:rsidRPr="0097394B">
        <w:rPr>
          <w:vanish/>
          <w:sz w:val="12"/>
        </w:rPr>
        <w:t>even</w:t>
      </w:r>
      <w:r w:rsidRPr="0097394B">
        <w:rPr>
          <w:sz w:val="12"/>
        </w:rPr>
        <w:t xml:space="preserve"> </w:t>
      </w:r>
      <w:r w:rsidRPr="0097394B">
        <w:rPr>
          <w:vanish/>
          <w:sz w:val="12"/>
        </w:rPr>
        <w:t>preferable</w:t>
      </w:r>
      <w:r w:rsidRPr="0097394B">
        <w:rPr>
          <w:sz w:val="12"/>
        </w:rPr>
        <w:t xml:space="preserve"> </w:t>
      </w:r>
      <w:r w:rsidRPr="0097394B">
        <w:rPr>
          <w:vanish/>
          <w:sz w:val="12"/>
        </w:rPr>
        <w:t>to</w:t>
      </w:r>
      <w:r w:rsidRPr="0097394B">
        <w:rPr>
          <w:sz w:val="12"/>
        </w:rPr>
        <w:t xml:space="preserve"> </w:t>
      </w:r>
      <w:r w:rsidRPr="0097394B">
        <w:rPr>
          <w:vanish/>
          <w:sz w:val="12"/>
        </w:rPr>
        <w:t>today’s</w:t>
      </w:r>
      <w:r w:rsidRPr="0097394B">
        <w:rPr>
          <w:sz w:val="12"/>
        </w:rPr>
        <w:t xml:space="preserve"> </w:t>
      </w:r>
      <w:r w:rsidRPr="0097394B">
        <w:rPr>
          <w:vanish/>
          <w:sz w:val="12"/>
        </w:rPr>
        <w:t>economic</w:t>
      </w:r>
      <w:r w:rsidRPr="0097394B">
        <w:rPr>
          <w:sz w:val="12"/>
        </w:rPr>
        <w:t xml:space="preserve"> </w:t>
      </w:r>
      <w:r w:rsidRPr="0097394B">
        <w:rPr>
          <w:vanish/>
          <w:sz w:val="12"/>
        </w:rPr>
        <w:t>circumstances?</w:t>
      </w:r>
      <w:r w:rsidRPr="0097394B">
        <w:rPr>
          <w:sz w:val="12"/>
        </w:rPr>
        <w:t xml:space="preserve"> </w:t>
      </w:r>
      <w:r w:rsidRPr="0097394B">
        <w:rPr>
          <w:vanish/>
          <w:sz w:val="12"/>
        </w:rPr>
        <w:t>At</w:t>
      </w:r>
      <w:r w:rsidRPr="0097394B">
        <w:rPr>
          <w:sz w:val="12"/>
        </w:rPr>
        <w:t xml:space="preserve"> </w:t>
      </w:r>
      <w:r w:rsidRPr="0097394B">
        <w:rPr>
          <w:vanish/>
          <w:sz w:val="12"/>
        </w:rPr>
        <w:t>the</w:t>
      </w:r>
      <w:r w:rsidRPr="0097394B">
        <w:rPr>
          <w:sz w:val="12"/>
        </w:rPr>
        <w:t xml:space="preserve"> </w:t>
      </w:r>
      <w:r w:rsidRPr="0097394B">
        <w:rPr>
          <w:vanish/>
          <w:sz w:val="12"/>
        </w:rPr>
        <w:t>end</w:t>
      </w:r>
      <w:r w:rsidRPr="0097394B">
        <w:rPr>
          <w:sz w:val="12"/>
        </w:rPr>
        <w:t xml:space="preserve"> </w:t>
      </w:r>
      <w:r w:rsidRPr="0097394B">
        <w:rPr>
          <w:vanish/>
          <w:sz w:val="12"/>
        </w:rPr>
        <w:t>of</w:t>
      </w:r>
      <w:r w:rsidRPr="0097394B">
        <w:rPr>
          <w:sz w:val="12"/>
        </w:rPr>
        <w:t xml:space="preserve"> </w:t>
      </w:r>
      <w:r w:rsidRPr="0097394B">
        <w:rPr>
          <w:vanish/>
          <w:sz w:val="12"/>
        </w:rPr>
        <w:t>feudalism,</w:t>
      </w:r>
      <w:r w:rsidRPr="0097394B">
        <w:rPr>
          <w:sz w:val="12"/>
        </w:rPr>
        <w:t xml:space="preserve"> </w:t>
      </w:r>
      <w:r w:rsidRPr="0097394B">
        <w:rPr>
          <w:vanish/>
          <w:sz w:val="12"/>
        </w:rPr>
        <w:t>many</w:t>
      </w:r>
      <w:r w:rsidRPr="0097394B">
        <w:rPr>
          <w:sz w:val="12"/>
        </w:rPr>
        <w:t xml:space="preserve"> </w:t>
      </w:r>
      <w:r w:rsidRPr="0097394B">
        <w:rPr>
          <w:vanish/>
          <w:sz w:val="12"/>
        </w:rPr>
        <w:t>also</w:t>
      </w:r>
      <w:r w:rsidRPr="0097394B">
        <w:rPr>
          <w:sz w:val="12"/>
        </w:rPr>
        <w:t xml:space="preserve"> </w:t>
      </w:r>
      <w:r w:rsidRPr="0097394B">
        <w:rPr>
          <w:vanish/>
          <w:sz w:val="12"/>
        </w:rPr>
        <w:t>questioned</w:t>
      </w:r>
      <w:r w:rsidRPr="0097394B">
        <w:rPr>
          <w:sz w:val="12"/>
        </w:rPr>
        <w:t xml:space="preserve"> </w:t>
      </w:r>
      <w:r w:rsidRPr="0097394B">
        <w:rPr>
          <w:vanish/>
          <w:sz w:val="12"/>
        </w:rPr>
        <w:t>America’s</w:t>
      </w:r>
      <w:r w:rsidRPr="0097394B">
        <w:rPr>
          <w:sz w:val="12"/>
        </w:rPr>
        <w:t xml:space="preserve"> </w:t>
      </w:r>
      <w:r w:rsidRPr="0097394B">
        <w:rPr>
          <w:vanish/>
          <w:sz w:val="12"/>
        </w:rPr>
        <w:t>experiment</w:t>
      </w:r>
      <w:r w:rsidRPr="0097394B">
        <w:rPr>
          <w:sz w:val="12"/>
        </w:rPr>
        <w:t xml:space="preserve"> </w:t>
      </w:r>
      <w:r w:rsidRPr="0097394B">
        <w:rPr>
          <w:vanish/>
          <w:sz w:val="12"/>
        </w:rPr>
        <w:t>with</w:t>
      </w:r>
      <w:r w:rsidRPr="0097394B">
        <w:rPr>
          <w:sz w:val="12"/>
        </w:rPr>
        <w:t xml:space="preserve"> </w:t>
      </w:r>
      <w:r w:rsidRPr="0097394B">
        <w:rPr>
          <w:vanish/>
          <w:sz w:val="12"/>
        </w:rPr>
        <w:t>democracy,</w:t>
      </w:r>
      <w:r w:rsidRPr="0097394B">
        <w:rPr>
          <w:sz w:val="12"/>
        </w:rPr>
        <w:t xml:space="preserve"> </w:t>
      </w:r>
      <w:r w:rsidRPr="0097394B">
        <w:rPr>
          <w:vanish/>
          <w:sz w:val="12"/>
        </w:rPr>
        <w:t>and</w:t>
      </w:r>
      <w:r w:rsidRPr="0097394B">
        <w:rPr>
          <w:sz w:val="12"/>
        </w:rPr>
        <w:t xml:space="preserve"> </w:t>
      </w:r>
      <w:r w:rsidRPr="0097394B">
        <w:rPr>
          <w:vanish/>
          <w:sz w:val="12"/>
        </w:rPr>
        <w:t>it</w:t>
      </w:r>
      <w:r w:rsidRPr="0097394B">
        <w:rPr>
          <w:sz w:val="12"/>
        </w:rPr>
        <w:t xml:space="preserve"> </w:t>
      </w:r>
      <w:r w:rsidRPr="0097394B">
        <w:rPr>
          <w:vanish/>
          <w:sz w:val="12"/>
        </w:rPr>
        <w:t>worked</w:t>
      </w:r>
      <w:r w:rsidRPr="0097394B">
        <w:rPr>
          <w:sz w:val="12"/>
        </w:rPr>
        <w:t xml:space="preserve"> </w:t>
      </w:r>
      <w:r w:rsidRPr="0097394B">
        <w:rPr>
          <w:vanish/>
          <w:sz w:val="12"/>
        </w:rPr>
        <w:t>well</w:t>
      </w:r>
      <w:r w:rsidRPr="0097394B">
        <w:rPr>
          <w:sz w:val="12"/>
        </w:rPr>
        <w:t xml:space="preserve"> </w:t>
      </w:r>
      <w:r w:rsidRPr="0097394B">
        <w:rPr>
          <w:vanish/>
          <w:sz w:val="12"/>
        </w:rPr>
        <w:t>in</w:t>
      </w:r>
      <w:r w:rsidRPr="0097394B">
        <w:rPr>
          <w:sz w:val="12"/>
        </w:rPr>
        <w:t xml:space="preserve"> </w:t>
      </w:r>
      <w:r w:rsidRPr="0097394B">
        <w:rPr>
          <w:vanish/>
          <w:sz w:val="12"/>
        </w:rPr>
        <w:t>some</w:t>
      </w:r>
      <w:r w:rsidRPr="0097394B">
        <w:rPr>
          <w:sz w:val="12"/>
        </w:rPr>
        <w:t xml:space="preserve"> </w:t>
      </w:r>
      <w:r w:rsidRPr="0097394B">
        <w:rPr>
          <w:vanish/>
          <w:sz w:val="12"/>
        </w:rPr>
        <w:t>portions</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country</w:t>
      </w:r>
      <w:r w:rsidRPr="0097394B">
        <w:rPr>
          <w:sz w:val="12"/>
        </w:rPr>
        <w:t xml:space="preserve"> </w:t>
      </w:r>
      <w:r w:rsidRPr="0097394B">
        <w:rPr>
          <w:vanish/>
          <w:sz w:val="12"/>
        </w:rPr>
        <w:t>for</w:t>
      </w:r>
      <w:r w:rsidRPr="0097394B">
        <w:rPr>
          <w:sz w:val="12"/>
        </w:rPr>
        <w:t xml:space="preserve"> </w:t>
      </w:r>
      <w:r w:rsidRPr="0097394B">
        <w:rPr>
          <w:vanish/>
          <w:sz w:val="12"/>
        </w:rPr>
        <w:t>several</w:t>
      </w:r>
      <w:r w:rsidRPr="0097394B">
        <w:rPr>
          <w:sz w:val="12"/>
        </w:rPr>
        <w:t xml:space="preserve"> </w:t>
      </w:r>
      <w:r w:rsidRPr="0097394B">
        <w:rPr>
          <w:vanish/>
          <w:sz w:val="12"/>
        </w:rPr>
        <w:t>decades.</w:t>
      </w:r>
      <w:r w:rsidRPr="0097394B">
        <w:rPr>
          <w:sz w:val="12"/>
        </w:rPr>
        <w:t xml:space="preserve"> </w:t>
      </w:r>
      <w:r w:rsidRPr="0097394B">
        <w:rPr>
          <w:vanish/>
          <w:sz w:val="12"/>
        </w:rPr>
        <w:t>The</w:t>
      </w:r>
      <w:r w:rsidRPr="0097394B">
        <w:rPr>
          <w:sz w:val="12"/>
        </w:rPr>
        <w:t xml:space="preserve"> </w:t>
      </w:r>
      <w:r w:rsidRPr="0097394B">
        <w:rPr>
          <w:vanish/>
          <w:sz w:val="12"/>
        </w:rPr>
        <w:t>eventual</w:t>
      </w:r>
      <w:r w:rsidRPr="0097394B">
        <w:rPr>
          <w:sz w:val="12"/>
        </w:rPr>
        <w:t xml:space="preserve"> </w:t>
      </w:r>
      <w:r w:rsidRPr="0097394B">
        <w:rPr>
          <w:vanish/>
          <w:sz w:val="12"/>
        </w:rPr>
        <w:t>widespread</w:t>
      </w:r>
      <w:r w:rsidRPr="0097394B">
        <w:rPr>
          <w:sz w:val="12"/>
        </w:rPr>
        <w:t xml:space="preserve"> </w:t>
      </w:r>
      <w:r w:rsidRPr="0097394B">
        <w:rPr>
          <w:vanish/>
          <w:sz w:val="12"/>
        </w:rPr>
        <w:t>loss</w:t>
      </w:r>
      <w:r w:rsidRPr="0097394B">
        <w:rPr>
          <w:sz w:val="12"/>
        </w:rPr>
        <w:t xml:space="preserve"> </w:t>
      </w:r>
      <w:r w:rsidRPr="0097394B">
        <w:rPr>
          <w:vanish/>
          <w:sz w:val="12"/>
        </w:rPr>
        <w:t>of</w:t>
      </w:r>
      <w:r w:rsidRPr="0097394B">
        <w:rPr>
          <w:sz w:val="12"/>
        </w:rPr>
        <w:t xml:space="preserve"> </w:t>
      </w:r>
      <w:r w:rsidRPr="0097394B">
        <w:rPr>
          <w:vanish/>
          <w:sz w:val="12"/>
        </w:rPr>
        <w:t>this</w:t>
      </w:r>
      <w:r w:rsidRPr="0097394B">
        <w:rPr>
          <w:sz w:val="12"/>
        </w:rPr>
        <w:t xml:space="preserve"> </w:t>
      </w:r>
      <w:r w:rsidRPr="0097394B">
        <w:rPr>
          <w:vanish/>
          <w:sz w:val="12"/>
        </w:rPr>
        <w:t>consciousness</w:t>
      </w:r>
      <w:r w:rsidRPr="0097394B">
        <w:rPr>
          <w:sz w:val="12"/>
        </w:rPr>
        <w:t xml:space="preserve"> </w:t>
      </w:r>
      <w:r w:rsidRPr="0097394B">
        <w:rPr>
          <w:vanish/>
          <w:sz w:val="12"/>
        </w:rPr>
        <w:t>and</w:t>
      </w:r>
      <w:r w:rsidRPr="0097394B">
        <w:rPr>
          <w:sz w:val="12"/>
        </w:rPr>
        <w:t xml:space="preserve"> </w:t>
      </w:r>
      <w:r w:rsidRPr="0097394B">
        <w:rPr>
          <w:vanish/>
          <w:sz w:val="12"/>
        </w:rPr>
        <w:t>balance</w:t>
      </w:r>
      <w:r w:rsidRPr="0097394B">
        <w:rPr>
          <w:sz w:val="12"/>
        </w:rPr>
        <w:t xml:space="preserve"> </w:t>
      </w:r>
      <w:r w:rsidRPr="0097394B">
        <w:rPr>
          <w:vanish/>
          <w:sz w:val="12"/>
        </w:rPr>
        <w:t>between</w:t>
      </w:r>
      <w:r w:rsidRPr="0097394B">
        <w:rPr>
          <w:sz w:val="12"/>
        </w:rPr>
        <w:t xml:space="preserve"> </w:t>
      </w:r>
      <w:r w:rsidRPr="0097394B">
        <w:rPr>
          <w:vanish/>
          <w:sz w:val="12"/>
        </w:rPr>
        <w:t>the</w:t>
      </w:r>
      <w:r w:rsidRPr="0097394B">
        <w:rPr>
          <w:sz w:val="12"/>
        </w:rPr>
        <w:t xml:space="preserve"> </w:t>
      </w:r>
      <w:r w:rsidRPr="0097394B">
        <w:rPr>
          <w:vanish/>
          <w:sz w:val="12"/>
        </w:rPr>
        <w:t>common</w:t>
      </w:r>
      <w:r w:rsidRPr="0097394B">
        <w:rPr>
          <w:sz w:val="12"/>
        </w:rPr>
        <w:t xml:space="preserve"> </w:t>
      </w:r>
      <w:r w:rsidRPr="0097394B">
        <w:rPr>
          <w:vanish/>
          <w:sz w:val="12"/>
        </w:rPr>
        <w:t>weal</w:t>
      </w:r>
      <w:r w:rsidRPr="0097394B">
        <w:rPr>
          <w:sz w:val="12"/>
        </w:rPr>
        <w:t xml:space="preserve"> </w:t>
      </w:r>
      <w:r w:rsidRPr="0097394B">
        <w:rPr>
          <w:vanish/>
          <w:sz w:val="12"/>
        </w:rPr>
        <w:t>and</w:t>
      </w:r>
      <w:r w:rsidRPr="0097394B">
        <w:rPr>
          <w:sz w:val="12"/>
        </w:rPr>
        <w:t xml:space="preserve"> </w:t>
      </w:r>
      <w:r w:rsidRPr="0097394B">
        <w:rPr>
          <w:vanish/>
          <w:sz w:val="12"/>
        </w:rPr>
        <w:t>individual</w:t>
      </w:r>
      <w:r w:rsidRPr="0097394B">
        <w:rPr>
          <w:sz w:val="12"/>
        </w:rPr>
        <w:t xml:space="preserve"> </w:t>
      </w:r>
      <w:r w:rsidRPr="0097394B">
        <w:rPr>
          <w:vanish/>
          <w:sz w:val="12"/>
        </w:rPr>
        <w:t>pursuits,</w:t>
      </w:r>
      <w:r w:rsidRPr="0097394B">
        <w:rPr>
          <w:sz w:val="12"/>
        </w:rPr>
        <w:t xml:space="preserve"> </w:t>
      </w:r>
      <w:r w:rsidRPr="0097394B">
        <w:rPr>
          <w:vanish/>
          <w:sz w:val="12"/>
        </w:rPr>
        <w:t>moreover,</w:t>
      </w:r>
      <w:r w:rsidRPr="0097394B">
        <w:rPr>
          <w:sz w:val="12"/>
        </w:rPr>
        <w:t xml:space="preserve"> </w:t>
      </w:r>
      <w:r w:rsidRPr="0097394B">
        <w:rPr>
          <w:vanish/>
          <w:sz w:val="12"/>
        </w:rPr>
        <w:t>was</w:t>
      </w:r>
      <w:r w:rsidRPr="0097394B">
        <w:rPr>
          <w:sz w:val="12"/>
        </w:rPr>
        <w:t xml:space="preserve"> </w:t>
      </w:r>
      <w:r w:rsidRPr="0097394B">
        <w:rPr>
          <w:vanish/>
          <w:sz w:val="12"/>
        </w:rPr>
        <w:t>not</w:t>
      </w:r>
      <w:r w:rsidRPr="0097394B">
        <w:rPr>
          <w:sz w:val="12"/>
        </w:rPr>
        <w:t xml:space="preserve"> </w:t>
      </w:r>
      <w:r w:rsidRPr="0097394B">
        <w:rPr>
          <w:vanish/>
          <w:sz w:val="12"/>
        </w:rPr>
        <w:t>due</w:t>
      </w:r>
      <w:r w:rsidRPr="0097394B">
        <w:rPr>
          <w:sz w:val="12"/>
        </w:rPr>
        <w:t xml:space="preserve"> </w:t>
      </w:r>
      <w:r w:rsidRPr="0097394B">
        <w:rPr>
          <w:vanish/>
          <w:sz w:val="12"/>
        </w:rPr>
        <w:t>to</w:t>
      </w:r>
      <w:r w:rsidRPr="0097394B">
        <w:rPr>
          <w:sz w:val="12"/>
        </w:rPr>
        <w:t xml:space="preserve"> </w:t>
      </w:r>
      <w:r w:rsidRPr="0097394B">
        <w:rPr>
          <w:vanish/>
          <w:sz w:val="12"/>
        </w:rPr>
        <w:t>economic</w:t>
      </w:r>
      <w:r w:rsidRPr="0097394B">
        <w:rPr>
          <w:sz w:val="12"/>
        </w:rPr>
        <w:t xml:space="preserve"> </w:t>
      </w:r>
      <w:r w:rsidRPr="0097394B">
        <w:rPr>
          <w:vanish/>
          <w:sz w:val="12"/>
        </w:rPr>
        <w:t>necessity.</w:t>
      </w:r>
      <w:r w:rsidRPr="0097394B">
        <w:rPr>
          <w:sz w:val="12"/>
        </w:rPr>
        <w:t xml:space="preserve"> </w:t>
      </w:r>
      <w:r w:rsidRPr="0097394B">
        <w:rPr>
          <w:vanish/>
          <w:sz w:val="12"/>
        </w:rPr>
        <w:t>Rather,</w:t>
      </w:r>
      <w:r w:rsidRPr="0097394B">
        <w:rPr>
          <w:sz w:val="12"/>
        </w:rPr>
        <w:t xml:space="preserve"> </w:t>
      </w:r>
      <w:r w:rsidRPr="0097394B">
        <w:rPr>
          <w:vanish/>
          <w:sz w:val="12"/>
        </w:rPr>
        <w:t>it</w:t>
      </w:r>
      <w:r w:rsidRPr="0097394B">
        <w:rPr>
          <w:sz w:val="12"/>
        </w:rPr>
        <w:t xml:space="preserve"> </w:t>
      </w:r>
      <w:r w:rsidRPr="0097394B">
        <w:rPr>
          <w:vanish/>
          <w:sz w:val="12"/>
        </w:rPr>
        <w:t>stemmed</w:t>
      </w:r>
      <w:r w:rsidRPr="0097394B">
        <w:rPr>
          <w:sz w:val="12"/>
        </w:rPr>
        <w:t xml:space="preserve"> </w:t>
      </w:r>
      <w:r w:rsidRPr="0097394B">
        <w:rPr>
          <w:vanish/>
          <w:sz w:val="12"/>
        </w:rPr>
        <w:t>from</w:t>
      </w:r>
      <w:r w:rsidRPr="0097394B">
        <w:rPr>
          <w:sz w:val="12"/>
        </w:rPr>
        <w:t xml:space="preserve"> </w:t>
      </w:r>
      <w:r w:rsidRPr="0097394B">
        <w:rPr>
          <w:vanish/>
          <w:sz w:val="12"/>
        </w:rPr>
        <w:t>a</w:t>
      </w:r>
      <w:r w:rsidRPr="0097394B">
        <w:rPr>
          <w:sz w:val="12"/>
        </w:rPr>
        <w:t xml:space="preserve"> </w:t>
      </w:r>
      <w:r w:rsidRPr="0097394B">
        <w:rPr>
          <w:vanish/>
          <w:sz w:val="12"/>
        </w:rPr>
        <w:t>pride</w:t>
      </w:r>
      <w:r w:rsidRPr="0097394B">
        <w:rPr>
          <w:sz w:val="12"/>
        </w:rPr>
        <w:t xml:space="preserve"> </w:t>
      </w:r>
      <w:r w:rsidRPr="0097394B">
        <w:rPr>
          <w:vanish/>
          <w:sz w:val="12"/>
        </w:rPr>
        <w:t>in</w:t>
      </w:r>
      <w:r w:rsidRPr="0097394B">
        <w:rPr>
          <w:sz w:val="12"/>
        </w:rPr>
        <w:t xml:space="preserve"> </w:t>
      </w:r>
      <w:r w:rsidRPr="0097394B">
        <w:rPr>
          <w:vanish/>
          <w:sz w:val="12"/>
        </w:rPr>
        <w:t>87</w:t>
      </w:r>
      <w:r w:rsidRPr="0097394B">
        <w:rPr>
          <w:sz w:val="12"/>
        </w:rPr>
        <w:t xml:space="preserve"> </w:t>
      </w:r>
      <w:r w:rsidRPr="0097394B">
        <w:rPr>
          <w:vanish/>
          <w:sz w:val="12"/>
        </w:rPr>
        <w:t>Opposite</w:t>
      </w:r>
      <w:r w:rsidRPr="0097394B">
        <w:rPr>
          <w:sz w:val="12"/>
        </w:rPr>
        <w:t xml:space="preserve"> </w:t>
      </w:r>
      <w:r w:rsidRPr="0097394B">
        <w:rPr>
          <w:vanish/>
          <w:sz w:val="12"/>
        </w:rPr>
        <w:t>theories</w:t>
      </w:r>
      <w:r w:rsidRPr="0097394B">
        <w:rPr>
          <w:sz w:val="12"/>
        </w:rPr>
        <w:t xml:space="preserve"> </w:t>
      </w:r>
      <w:r w:rsidRPr="0097394B">
        <w:rPr>
          <w:vanish/>
          <w:sz w:val="12"/>
        </w:rPr>
        <w:t>like</w:t>
      </w:r>
      <w:r w:rsidRPr="0097394B">
        <w:rPr>
          <w:sz w:val="12"/>
        </w:rPr>
        <w:t xml:space="preserve"> </w:t>
      </w:r>
      <w:r w:rsidRPr="0097394B">
        <w:rPr>
          <w:vanish/>
          <w:sz w:val="12"/>
        </w:rPr>
        <w:t>formalism</w:t>
      </w:r>
      <w:r w:rsidRPr="0097394B">
        <w:rPr>
          <w:sz w:val="12"/>
        </w:rPr>
        <w:t xml:space="preserve"> </w:t>
      </w:r>
      <w:r w:rsidRPr="0097394B">
        <w:rPr>
          <w:vanish/>
          <w:sz w:val="12"/>
        </w:rPr>
        <w:t>and</w:t>
      </w:r>
      <w:r w:rsidRPr="0097394B">
        <w:rPr>
          <w:sz w:val="12"/>
        </w:rPr>
        <w:t xml:space="preserve"> </w:t>
      </w:r>
      <w:r w:rsidRPr="0097394B">
        <w:rPr>
          <w:vanish/>
          <w:sz w:val="12"/>
        </w:rPr>
        <w:t>realism</w:t>
      </w:r>
      <w:r w:rsidRPr="0097394B">
        <w:rPr>
          <w:sz w:val="12"/>
        </w:rPr>
        <w:t xml:space="preserve"> </w:t>
      </w:r>
      <w:r w:rsidRPr="0097394B">
        <w:rPr>
          <w:vanish/>
          <w:sz w:val="12"/>
        </w:rPr>
        <w:t>as</w:t>
      </w:r>
      <w:r w:rsidRPr="0097394B">
        <w:rPr>
          <w:sz w:val="12"/>
        </w:rPr>
        <w:t xml:space="preserve"> </w:t>
      </w:r>
      <w:r w:rsidRPr="0097394B">
        <w:rPr>
          <w:vanish/>
          <w:sz w:val="12"/>
        </w:rPr>
        <w:t>well</w:t>
      </w:r>
      <w:r w:rsidRPr="0097394B">
        <w:rPr>
          <w:sz w:val="12"/>
        </w:rPr>
        <w:t xml:space="preserve"> </w:t>
      </w:r>
      <w:r w:rsidRPr="0097394B">
        <w:rPr>
          <w:vanish/>
          <w:sz w:val="12"/>
        </w:rPr>
        <w:t>as</w:t>
      </w:r>
      <w:r w:rsidRPr="0097394B">
        <w:rPr>
          <w:sz w:val="12"/>
        </w:rPr>
        <w:t xml:space="preserve"> </w:t>
      </w:r>
      <w:r w:rsidRPr="0097394B">
        <w:rPr>
          <w:vanish/>
          <w:sz w:val="12"/>
        </w:rPr>
        <w:t>naturalism</w:t>
      </w:r>
      <w:r w:rsidRPr="0097394B">
        <w:rPr>
          <w:sz w:val="12"/>
        </w:rPr>
        <w:t xml:space="preserve"> </w:t>
      </w:r>
      <w:r w:rsidRPr="0097394B">
        <w:rPr>
          <w:vanish/>
          <w:sz w:val="12"/>
        </w:rPr>
        <w:t>and</w:t>
      </w:r>
      <w:r w:rsidRPr="0097394B">
        <w:rPr>
          <w:sz w:val="12"/>
        </w:rPr>
        <w:t xml:space="preserve"> </w:t>
      </w:r>
      <w:r w:rsidRPr="0097394B">
        <w:rPr>
          <w:vanish/>
          <w:sz w:val="12"/>
        </w:rPr>
        <w:t>positivism</w:t>
      </w:r>
      <w:r w:rsidRPr="0097394B">
        <w:rPr>
          <w:sz w:val="12"/>
        </w:rPr>
        <w:t xml:space="preserve"> </w:t>
      </w:r>
      <w:r w:rsidRPr="0097394B">
        <w:rPr>
          <w:vanish/>
          <w:sz w:val="12"/>
        </w:rPr>
        <w:t>unite</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wise</w:t>
      </w:r>
      <w:r w:rsidRPr="0097394B">
        <w:rPr>
          <w:sz w:val="12"/>
        </w:rPr>
        <w:t xml:space="preserve"> </w:t>
      </w:r>
      <w:r w:rsidRPr="0097394B">
        <w:rPr>
          <w:vanish/>
          <w:sz w:val="12"/>
        </w:rPr>
        <w:t>contemplation</w:t>
      </w:r>
      <w:r w:rsidRPr="0097394B">
        <w:rPr>
          <w:sz w:val="12"/>
        </w:rPr>
        <w:t xml:space="preserve"> </w:t>
      </w:r>
      <w:r w:rsidRPr="0097394B">
        <w:rPr>
          <w:vanish/>
          <w:sz w:val="12"/>
        </w:rPr>
        <w:t>to</w:t>
      </w:r>
      <w:r w:rsidRPr="0097394B">
        <w:rPr>
          <w:sz w:val="12"/>
        </w:rPr>
        <w:t xml:space="preserve"> </w:t>
      </w:r>
      <w:r w:rsidRPr="0097394B">
        <w:rPr>
          <w:vanish/>
          <w:sz w:val="12"/>
        </w:rPr>
        <w:t>restore</w:t>
      </w:r>
      <w:r w:rsidRPr="0097394B">
        <w:rPr>
          <w:sz w:val="12"/>
        </w:rPr>
        <w:t xml:space="preserve"> </w:t>
      </w:r>
      <w:r w:rsidRPr="0097394B">
        <w:rPr>
          <w:vanish/>
          <w:sz w:val="12"/>
        </w:rPr>
        <w:t>the</w:t>
      </w:r>
      <w:r w:rsidRPr="0097394B">
        <w:rPr>
          <w:sz w:val="12"/>
        </w:rPr>
        <w:t xml:space="preserve"> </w:t>
      </w:r>
      <w:r w:rsidRPr="0097394B">
        <w:rPr>
          <w:vanish/>
          <w:sz w:val="12"/>
        </w:rPr>
        <w:t>Dao.</w:t>
      </w:r>
      <w:r w:rsidRPr="0097394B">
        <w:rPr>
          <w:sz w:val="12"/>
        </w:rPr>
        <w:t xml:space="preserve"> </w:t>
      </w:r>
      <w:r w:rsidRPr="0097394B">
        <w:rPr>
          <w:vanish/>
          <w:sz w:val="12"/>
        </w:rPr>
        <w:t>88</w:t>
      </w:r>
      <w:r w:rsidRPr="0097394B">
        <w:rPr>
          <w:sz w:val="12"/>
        </w:rPr>
        <w:t xml:space="preserve"> </w:t>
      </w:r>
      <w:r w:rsidRPr="0097394B">
        <w:rPr>
          <w:vanish/>
          <w:sz w:val="12"/>
        </w:rPr>
        <w:t>Others</w:t>
      </w:r>
      <w:r w:rsidRPr="0097394B">
        <w:rPr>
          <w:sz w:val="12"/>
        </w:rPr>
        <w:t xml:space="preserve"> </w:t>
      </w:r>
      <w:r w:rsidRPr="0097394B">
        <w:rPr>
          <w:vanish/>
          <w:sz w:val="12"/>
        </w:rPr>
        <w:t>have</w:t>
      </w:r>
      <w:r w:rsidRPr="0097394B">
        <w:rPr>
          <w:sz w:val="12"/>
        </w:rPr>
        <w:t xml:space="preserve"> </w:t>
      </w:r>
      <w:r w:rsidRPr="0097394B">
        <w:rPr>
          <w:vanish/>
          <w:sz w:val="12"/>
        </w:rPr>
        <w:t>noted</w:t>
      </w:r>
      <w:r w:rsidRPr="0097394B">
        <w:rPr>
          <w:sz w:val="12"/>
        </w:rPr>
        <w:t xml:space="preserve"> </w:t>
      </w:r>
      <w:r w:rsidRPr="0097394B">
        <w:rPr>
          <w:vanish/>
          <w:sz w:val="12"/>
        </w:rPr>
        <w:t>that</w:t>
      </w:r>
      <w:r w:rsidRPr="0097394B">
        <w:rPr>
          <w:sz w:val="12"/>
        </w:rPr>
        <w:t xml:space="preserve"> </w:t>
      </w:r>
      <w:r w:rsidRPr="0097394B">
        <w:rPr>
          <w:vanish/>
          <w:sz w:val="12"/>
        </w:rPr>
        <w:t>a</w:t>
      </w:r>
      <w:r w:rsidRPr="0097394B">
        <w:rPr>
          <w:sz w:val="12"/>
        </w:rPr>
        <w:t xml:space="preserve"> </w:t>
      </w:r>
      <w:r w:rsidRPr="0097394B">
        <w:rPr>
          <w:vanish/>
          <w:sz w:val="12"/>
        </w:rPr>
        <w:t>common</w:t>
      </w:r>
      <w:r w:rsidRPr="0097394B">
        <w:rPr>
          <w:sz w:val="12"/>
        </w:rPr>
        <w:t xml:space="preserve"> </w:t>
      </w:r>
      <w:r w:rsidRPr="0097394B">
        <w:rPr>
          <w:vanish/>
          <w:sz w:val="12"/>
        </w:rPr>
        <w:t>vision</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“Good”</w:t>
      </w:r>
      <w:r w:rsidRPr="0097394B">
        <w:rPr>
          <w:sz w:val="12"/>
        </w:rPr>
        <w:t xml:space="preserve"> </w:t>
      </w:r>
      <w:r w:rsidRPr="0097394B">
        <w:rPr>
          <w:vanish/>
          <w:sz w:val="12"/>
        </w:rPr>
        <w:t>reduces</w:t>
      </w:r>
      <w:r w:rsidRPr="0097394B">
        <w:rPr>
          <w:sz w:val="12"/>
        </w:rPr>
        <w:t xml:space="preserve"> </w:t>
      </w:r>
      <w:r w:rsidRPr="0097394B">
        <w:rPr>
          <w:vanish/>
          <w:sz w:val="12"/>
        </w:rPr>
        <w:t>explicit</w:t>
      </w:r>
      <w:r w:rsidRPr="0097394B">
        <w:rPr>
          <w:sz w:val="12"/>
        </w:rPr>
        <w:t xml:space="preserve"> </w:t>
      </w:r>
      <w:r w:rsidRPr="0097394B">
        <w:rPr>
          <w:vanish/>
          <w:sz w:val="12"/>
        </w:rPr>
        <w:t>laws</w:t>
      </w:r>
      <w:r w:rsidRPr="0097394B">
        <w:rPr>
          <w:sz w:val="12"/>
        </w:rPr>
        <w:t xml:space="preserve"> </w:t>
      </w:r>
      <w:r w:rsidRPr="0097394B">
        <w:rPr>
          <w:vanish/>
          <w:sz w:val="12"/>
        </w:rPr>
        <w:t>and</w:t>
      </w:r>
      <w:r w:rsidRPr="0097394B">
        <w:rPr>
          <w:sz w:val="12"/>
        </w:rPr>
        <w:t xml:space="preserve"> </w:t>
      </w:r>
      <w:r w:rsidRPr="0097394B">
        <w:rPr>
          <w:vanish/>
          <w:sz w:val="12"/>
        </w:rPr>
        <w:t>legal</w:t>
      </w:r>
      <w:r w:rsidRPr="0097394B">
        <w:rPr>
          <w:sz w:val="12"/>
        </w:rPr>
        <w:t xml:space="preserve"> </w:t>
      </w:r>
      <w:r w:rsidRPr="0097394B">
        <w:rPr>
          <w:vanish/>
          <w:sz w:val="12"/>
        </w:rPr>
        <w:t>institutions.</w:t>
      </w:r>
      <w:r w:rsidRPr="0097394B">
        <w:rPr>
          <w:sz w:val="12"/>
        </w:rPr>
        <w:t xml:space="preserve"> </w:t>
      </w:r>
      <w:r w:rsidRPr="0097394B">
        <w:rPr>
          <w:vanish/>
          <w:sz w:val="12"/>
        </w:rPr>
        <w:t>See,</w:t>
      </w:r>
      <w:r w:rsidRPr="0097394B">
        <w:rPr>
          <w:sz w:val="12"/>
        </w:rPr>
        <w:t xml:space="preserve"> </w:t>
      </w:r>
      <w:r w:rsidRPr="0097394B">
        <w:rPr>
          <w:vanish/>
          <w:sz w:val="12"/>
        </w:rPr>
        <w:t>e.g.,</w:t>
      </w:r>
      <w:r w:rsidRPr="0097394B">
        <w:rPr>
          <w:sz w:val="12"/>
        </w:rPr>
        <w:t xml:space="preserve"> </w:t>
      </w:r>
      <w:r w:rsidRPr="0097394B">
        <w:rPr>
          <w:vanish/>
          <w:sz w:val="12"/>
        </w:rPr>
        <w:t>ROBERT</w:t>
      </w:r>
      <w:r w:rsidRPr="0097394B">
        <w:rPr>
          <w:sz w:val="12"/>
        </w:rPr>
        <w:t xml:space="preserve"> </w:t>
      </w:r>
      <w:r w:rsidRPr="0097394B">
        <w:rPr>
          <w:vanish/>
          <w:sz w:val="12"/>
        </w:rPr>
        <w:t>MANGABEIRA</w:t>
      </w:r>
      <w:r w:rsidRPr="0097394B">
        <w:rPr>
          <w:sz w:val="12"/>
        </w:rPr>
        <w:t xml:space="preserve"> </w:t>
      </w:r>
      <w:r w:rsidRPr="0097394B">
        <w:rPr>
          <w:vanish/>
          <w:sz w:val="12"/>
        </w:rPr>
        <w:t>UNGER,</w:t>
      </w:r>
      <w:r w:rsidRPr="0097394B">
        <w:rPr>
          <w:sz w:val="12"/>
        </w:rPr>
        <w:t xml:space="preserve"> </w:t>
      </w:r>
      <w:r w:rsidRPr="0097394B">
        <w:rPr>
          <w:vanish/>
          <w:sz w:val="12"/>
        </w:rPr>
        <w:t>LAW</w:t>
      </w:r>
      <w:r w:rsidRPr="0097394B">
        <w:rPr>
          <w:sz w:val="12"/>
        </w:rPr>
        <w:t xml:space="preserve"> </w:t>
      </w:r>
      <w:r w:rsidRPr="0097394B">
        <w:rPr>
          <w:vanish/>
          <w:sz w:val="12"/>
        </w:rPr>
        <w:t>IN</w:t>
      </w:r>
      <w:r w:rsidRPr="0097394B">
        <w:rPr>
          <w:sz w:val="12"/>
        </w:rPr>
        <w:t xml:space="preserve"> </w:t>
      </w:r>
      <w:r w:rsidRPr="0097394B">
        <w:rPr>
          <w:vanish/>
          <w:sz w:val="12"/>
        </w:rPr>
        <w:t>MODERN</w:t>
      </w:r>
      <w:r w:rsidRPr="0097394B">
        <w:rPr>
          <w:sz w:val="12"/>
        </w:rPr>
        <w:t xml:space="preserve"> </w:t>
      </w:r>
      <w:r w:rsidRPr="0097394B">
        <w:rPr>
          <w:vanish/>
          <w:sz w:val="12"/>
        </w:rPr>
        <w:t>SOCIETY</w:t>
      </w:r>
      <w:r w:rsidRPr="0097394B">
        <w:rPr>
          <w:sz w:val="12"/>
        </w:rPr>
        <w:t xml:space="preserve"> </w:t>
      </w:r>
      <w:r w:rsidRPr="0097394B">
        <w:rPr>
          <w:vanish/>
          <w:sz w:val="12"/>
        </w:rPr>
        <w:t>241-242</w:t>
      </w:r>
      <w:r w:rsidRPr="0097394B">
        <w:rPr>
          <w:sz w:val="12"/>
        </w:rPr>
        <w:t xml:space="preserve"> </w:t>
      </w:r>
      <w:r w:rsidRPr="0097394B">
        <w:rPr>
          <w:vanish/>
          <w:sz w:val="12"/>
        </w:rPr>
        <w:t>(1976).</w:t>
      </w:r>
      <w:r w:rsidRPr="0097394B">
        <w:rPr>
          <w:sz w:val="12"/>
        </w:rPr>
        <w:t xml:space="preserve"> </w:t>
      </w:r>
      <w:r w:rsidRPr="0097394B">
        <w:rPr>
          <w:vanish/>
          <w:sz w:val="12"/>
        </w:rPr>
        <w:t>89</w:t>
      </w:r>
      <w:r w:rsidRPr="0097394B">
        <w:rPr>
          <w:sz w:val="12"/>
        </w:rPr>
        <w:t xml:space="preserve"> </w:t>
      </w:r>
      <w:r w:rsidRPr="0097394B">
        <w:rPr>
          <w:vanish/>
          <w:sz w:val="12"/>
        </w:rPr>
        <w:t>The</w:t>
      </w:r>
      <w:r w:rsidRPr="0097394B">
        <w:rPr>
          <w:sz w:val="12"/>
        </w:rPr>
        <w:t xml:space="preserve"> </w:t>
      </w:r>
      <w:r w:rsidRPr="0097394B">
        <w:rPr>
          <w:vanish/>
          <w:sz w:val="12"/>
        </w:rPr>
        <w:t>Daodejing</w:t>
      </w:r>
      <w:r w:rsidRPr="0097394B">
        <w:rPr>
          <w:sz w:val="12"/>
        </w:rPr>
        <w:t xml:space="preserve"> </w:t>
      </w:r>
      <w:r w:rsidRPr="0097394B">
        <w:rPr>
          <w:vanish/>
          <w:sz w:val="12"/>
        </w:rPr>
        <w:t>stresses</w:t>
      </w:r>
      <w:r w:rsidRPr="0097394B">
        <w:rPr>
          <w:sz w:val="12"/>
        </w:rPr>
        <w:t xml:space="preserve"> </w:t>
      </w:r>
      <w:r w:rsidRPr="0097394B">
        <w:rPr>
          <w:vanish/>
          <w:sz w:val="12"/>
        </w:rPr>
        <w:t>this</w:t>
      </w:r>
      <w:r w:rsidRPr="0097394B">
        <w:rPr>
          <w:sz w:val="12"/>
        </w:rPr>
        <w:t xml:space="preserve"> </w:t>
      </w:r>
      <w:r w:rsidRPr="0097394B">
        <w:rPr>
          <w:vanish/>
          <w:sz w:val="12"/>
        </w:rPr>
        <w:t>natural</w:t>
      </w:r>
      <w:r w:rsidRPr="0097394B">
        <w:rPr>
          <w:sz w:val="12"/>
        </w:rPr>
        <w:t xml:space="preserve"> </w:t>
      </w:r>
      <w:r w:rsidRPr="0097394B">
        <w:rPr>
          <w:vanish/>
          <w:sz w:val="12"/>
        </w:rPr>
        <w:t>way.</w:t>
      </w:r>
      <w:r w:rsidRPr="0097394B">
        <w:rPr>
          <w:sz w:val="12"/>
        </w:rPr>
        <w:t xml:space="preserve"> </w:t>
      </w:r>
      <w:r w:rsidRPr="0097394B">
        <w:rPr>
          <w:vanish/>
          <w:sz w:val="12"/>
        </w:rPr>
        <w:t>See,</w:t>
      </w:r>
      <w:r w:rsidRPr="0097394B">
        <w:rPr>
          <w:sz w:val="12"/>
        </w:rPr>
        <w:t xml:space="preserve"> </w:t>
      </w:r>
      <w:r w:rsidRPr="0097394B">
        <w:rPr>
          <w:vanish/>
          <w:sz w:val="12"/>
        </w:rPr>
        <w:t>e.g.,</w:t>
      </w:r>
      <w:r w:rsidRPr="0097394B">
        <w:rPr>
          <w:sz w:val="12"/>
        </w:rPr>
        <w:t xml:space="preserve"> </w:t>
      </w:r>
      <w:r w:rsidRPr="0097394B">
        <w:rPr>
          <w:vanish/>
          <w:sz w:val="12"/>
        </w:rPr>
        <w:t>TAO</w:t>
      </w:r>
      <w:r w:rsidRPr="0097394B">
        <w:rPr>
          <w:sz w:val="12"/>
        </w:rPr>
        <w:t xml:space="preserve"> </w:t>
      </w:r>
      <w:r w:rsidRPr="0097394B">
        <w:rPr>
          <w:vanish/>
          <w:sz w:val="12"/>
        </w:rPr>
        <w:t>TE</w:t>
      </w:r>
      <w:r w:rsidRPr="0097394B">
        <w:rPr>
          <w:sz w:val="12"/>
        </w:rPr>
        <w:t xml:space="preserve"> </w:t>
      </w:r>
      <w:r w:rsidRPr="0097394B">
        <w:rPr>
          <w:vanish/>
          <w:sz w:val="12"/>
        </w:rPr>
        <w:t>CHING,</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5,</w:t>
      </w:r>
      <w:r w:rsidRPr="0097394B">
        <w:rPr>
          <w:sz w:val="12"/>
        </w:rPr>
        <w:t xml:space="preserve"> </w:t>
      </w:r>
      <w:r w:rsidRPr="0097394B">
        <w:rPr>
          <w:vanish/>
          <w:sz w:val="12"/>
        </w:rPr>
        <w:t>at</w:t>
      </w:r>
      <w:r w:rsidRPr="0097394B">
        <w:rPr>
          <w:sz w:val="12"/>
        </w:rPr>
        <w:t xml:space="preserve"> </w:t>
      </w:r>
      <w:r w:rsidRPr="0097394B">
        <w:rPr>
          <w:vanish/>
          <w:sz w:val="12"/>
        </w:rPr>
        <w:t>73</w:t>
      </w:r>
      <w:r w:rsidRPr="0097394B">
        <w:rPr>
          <w:sz w:val="12"/>
        </w:rPr>
        <w:t xml:space="preserve"> </w:t>
      </w:r>
      <w:r w:rsidRPr="0097394B">
        <w:rPr>
          <w:vanish/>
          <w:sz w:val="12"/>
        </w:rPr>
        <w:t>(ch.</w:t>
      </w:r>
      <w:r w:rsidRPr="0097394B">
        <w:rPr>
          <w:sz w:val="12"/>
        </w:rPr>
        <w:t xml:space="preserve"> </w:t>
      </w:r>
      <w:r w:rsidRPr="0097394B">
        <w:rPr>
          <w:vanish/>
          <w:sz w:val="12"/>
        </w:rPr>
        <w:t>17).</w:t>
      </w:r>
      <w:r w:rsidRPr="0097394B">
        <w:rPr>
          <w:sz w:val="12"/>
        </w:rPr>
        <w:t xml:space="preserve"> </w:t>
      </w:r>
      <w:r w:rsidRPr="0097394B">
        <w:rPr>
          <w:vanish/>
          <w:sz w:val="12"/>
        </w:rPr>
        <w:t>Electronic</w:t>
      </w:r>
      <w:r w:rsidRPr="0097394B">
        <w:rPr>
          <w:sz w:val="12"/>
        </w:rPr>
        <w:t xml:space="preserve"> </w:t>
      </w:r>
      <w:r w:rsidRPr="0097394B">
        <w:rPr>
          <w:vanish/>
          <w:sz w:val="12"/>
        </w:rPr>
        <w:t>copy</w:t>
      </w:r>
      <w:r w:rsidRPr="0097394B">
        <w:rPr>
          <w:sz w:val="12"/>
        </w:rPr>
        <w:t xml:space="preserve"> </w:t>
      </w:r>
      <w:r w:rsidRPr="0097394B">
        <w:rPr>
          <w:vanish/>
          <w:sz w:val="12"/>
        </w:rPr>
        <w:t>available</w:t>
      </w:r>
      <w:r w:rsidRPr="0097394B">
        <w:rPr>
          <w:sz w:val="12"/>
        </w:rPr>
        <w:t xml:space="preserve"> </w:t>
      </w:r>
      <w:r w:rsidRPr="0097394B">
        <w:rPr>
          <w:vanish/>
          <w:sz w:val="12"/>
        </w:rPr>
        <w:t>at:</w:t>
      </w:r>
      <w:r w:rsidRPr="0097394B">
        <w:rPr>
          <w:sz w:val="12"/>
        </w:rPr>
        <w:t xml:space="preserve"> </w:t>
      </w:r>
      <w:r w:rsidRPr="0097394B">
        <w:rPr>
          <w:vanish/>
          <w:sz w:val="12"/>
        </w:rPr>
        <w:t>https://ssrn.com/abstract=2441773</w:t>
      </w:r>
      <w:r w:rsidRPr="0097394B">
        <w:rPr>
          <w:sz w:val="12"/>
        </w:rPr>
        <w:t xml:space="preserve"> </w:t>
      </w:r>
      <w:r w:rsidRPr="0097394B">
        <w:rPr>
          <w:vanish/>
          <w:sz w:val="12"/>
        </w:rPr>
        <w:t>19</w:t>
      </w:r>
      <w:r w:rsidRPr="0097394B">
        <w:rPr>
          <w:sz w:val="12"/>
        </w:rPr>
        <w:t xml:space="preserve"> </w:t>
      </w:r>
      <w:r w:rsidRPr="0097394B">
        <w:rPr>
          <w:vanish/>
          <w:sz w:val="12"/>
        </w:rPr>
        <w:t>purely</w:t>
      </w:r>
      <w:r w:rsidRPr="0097394B">
        <w:rPr>
          <w:sz w:val="12"/>
        </w:rPr>
        <w:t xml:space="preserve"> </w:t>
      </w:r>
      <w:r w:rsidRPr="0097394B">
        <w:rPr>
          <w:vanish/>
          <w:sz w:val="12"/>
        </w:rPr>
        <w:t>material</w:t>
      </w:r>
      <w:r w:rsidRPr="0097394B">
        <w:rPr>
          <w:sz w:val="12"/>
        </w:rPr>
        <w:t xml:space="preserve"> </w:t>
      </w:r>
      <w:r w:rsidRPr="0097394B">
        <w:rPr>
          <w:vanish/>
          <w:sz w:val="12"/>
        </w:rPr>
        <w:t>gain—a</w:t>
      </w:r>
      <w:r w:rsidRPr="0097394B">
        <w:rPr>
          <w:sz w:val="12"/>
        </w:rPr>
        <w:t xml:space="preserve"> </w:t>
      </w:r>
      <w:r w:rsidRPr="0097394B">
        <w:rPr>
          <w:vanish/>
          <w:sz w:val="12"/>
        </w:rPr>
        <w:t>sense</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individual</w:t>
      </w:r>
      <w:r w:rsidRPr="0097394B">
        <w:rPr>
          <w:sz w:val="12"/>
        </w:rPr>
        <w:t xml:space="preserve"> </w:t>
      </w:r>
      <w:r w:rsidRPr="0097394B">
        <w:rPr>
          <w:vanish/>
          <w:sz w:val="12"/>
        </w:rPr>
        <w:t>self</w:t>
      </w:r>
      <w:r w:rsidRPr="0097394B">
        <w:rPr>
          <w:sz w:val="12"/>
        </w:rPr>
        <w:t xml:space="preserve"> </w:t>
      </w:r>
      <w:r w:rsidRPr="0097394B">
        <w:rPr>
          <w:vanish/>
          <w:sz w:val="12"/>
        </w:rPr>
        <w:t>could</w:t>
      </w:r>
      <w:r w:rsidRPr="0097394B">
        <w:rPr>
          <w:sz w:val="12"/>
        </w:rPr>
        <w:t xml:space="preserve"> </w:t>
      </w:r>
      <w:r w:rsidRPr="0097394B">
        <w:rPr>
          <w:vanish/>
          <w:sz w:val="12"/>
        </w:rPr>
        <w:t>outstrip</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It</w:t>
      </w:r>
      <w:r w:rsidRPr="0097394B">
        <w:rPr>
          <w:sz w:val="12"/>
        </w:rPr>
        <w:t xml:space="preserve"> </w:t>
      </w:r>
      <w:r w:rsidRPr="0097394B">
        <w:rPr>
          <w:vanish/>
          <w:sz w:val="12"/>
        </w:rPr>
        <w:t>was</w:t>
      </w:r>
      <w:r w:rsidRPr="0097394B">
        <w:rPr>
          <w:sz w:val="12"/>
        </w:rPr>
        <w:t xml:space="preserve"> </w:t>
      </w:r>
      <w:r w:rsidRPr="0097394B">
        <w:rPr>
          <w:vanish/>
          <w:sz w:val="12"/>
        </w:rPr>
        <w:t>a</w:t>
      </w:r>
      <w:r w:rsidRPr="0097394B">
        <w:rPr>
          <w:sz w:val="12"/>
        </w:rPr>
        <w:t xml:space="preserve"> </w:t>
      </w:r>
      <w:r w:rsidRPr="0097394B">
        <w:rPr>
          <w:vanish/>
          <w:sz w:val="12"/>
        </w:rPr>
        <w:t>wrong</w:t>
      </w:r>
      <w:r w:rsidRPr="0097394B">
        <w:rPr>
          <w:sz w:val="12"/>
        </w:rPr>
        <w:t xml:space="preserve"> </w:t>
      </w:r>
      <w:r w:rsidRPr="0097394B">
        <w:rPr>
          <w:vanish/>
          <w:sz w:val="12"/>
        </w:rPr>
        <w:t>step</w:t>
      </w:r>
      <w:r w:rsidRPr="0097394B">
        <w:rPr>
          <w:sz w:val="12"/>
        </w:rPr>
        <w:t xml:space="preserve"> </w:t>
      </w:r>
      <w:r w:rsidRPr="0097394B">
        <w:rPr>
          <w:vanish/>
          <w:sz w:val="12"/>
        </w:rPr>
        <w:t>in</w:t>
      </w:r>
      <w:r w:rsidRPr="0097394B">
        <w:rPr>
          <w:sz w:val="12"/>
        </w:rPr>
        <w:t xml:space="preserve"> </w:t>
      </w:r>
      <w:r w:rsidRPr="0097394B">
        <w:rPr>
          <w:vanish/>
          <w:sz w:val="12"/>
        </w:rPr>
        <w:t>a</w:t>
      </w:r>
      <w:r w:rsidRPr="0097394B">
        <w:rPr>
          <w:sz w:val="12"/>
        </w:rPr>
        <w:t xml:space="preserve"> </w:t>
      </w:r>
      <w:r w:rsidRPr="0097394B">
        <w:rPr>
          <w:vanish/>
          <w:sz w:val="12"/>
        </w:rPr>
        <w:t>right</w:t>
      </w:r>
      <w:r w:rsidRPr="0097394B">
        <w:rPr>
          <w:sz w:val="12"/>
        </w:rPr>
        <w:t xml:space="preserve"> </w:t>
      </w:r>
      <w:r w:rsidRPr="0097394B">
        <w:rPr>
          <w:vanish/>
          <w:sz w:val="12"/>
        </w:rPr>
        <w:t>direction.</w:t>
      </w:r>
      <w:r w:rsidRPr="0097394B">
        <w:rPr>
          <w:sz w:val="12"/>
        </w:rPr>
        <w:t xml:space="preserve"> </w:t>
      </w:r>
      <w:r w:rsidRPr="0097394B">
        <w:rPr>
          <w:vanish/>
          <w:sz w:val="12"/>
        </w:rPr>
        <w:t>With</w:t>
      </w:r>
      <w:r w:rsidRPr="0097394B">
        <w:rPr>
          <w:sz w:val="12"/>
        </w:rPr>
        <w:t xml:space="preserve"> </w:t>
      </w:r>
      <w:r w:rsidRPr="0097394B">
        <w:rPr>
          <w:vanish/>
          <w:sz w:val="12"/>
        </w:rPr>
        <w:t>a</w:t>
      </w:r>
      <w:r w:rsidRPr="0097394B">
        <w:rPr>
          <w:sz w:val="12"/>
        </w:rPr>
        <w:t xml:space="preserve"> </w:t>
      </w:r>
      <w:r w:rsidRPr="0097394B">
        <w:rPr>
          <w:vanish/>
          <w:sz w:val="12"/>
        </w:rPr>
        <w:t>holistic</w:t>
      </w:r>
      <w:r w:rsidRPr="0097394B">
        <w:rPr>
          <w:sz w:val="12"/>
        </w:rPr>
        <w:t xml:space="preserve"> </w:t>
      </w:r>
      <w:r w:rsidRPr="0097394B">
        <w:rPr>
          <w:vanish/>
          <w:sz w:val="12"/>
        </w:rPr>
        <w:t>consciousness,</w:t>
      </w:r>
      <w:r w:rsidRPr="0097394B">
        <w:rPr>
          <w:sz w:val="12"/>
        </w:rPr>
        <w:t xml:space="preserve"> </w:t>
      </w:r>
      <w:r w:rsidRPr="0097394B">
        <w:rPr>
          <w:vanish/>
          <w:sz w:val="12"/>
        </w:rPr>
        <w:t>people</w:t>
      </w:r>
      <w:r w:rsidRPr="0097394B">
        <w:rPr>
          <w:sz w:val="12"/>
        </w:rPr>
        <w:t xml:space="preserve"> </w:t>
      </w:r>
      <w:r w:rsidRPr="0097394B">
        <w:rPr>
          <w:vanish/>
          <w:sz w:val="12"/>
        </w:rPr>
        <w:t>again</w:t>
      </w:r>
      <w:r w:rsidRPr="0097394B">
        <w:rPr>
          <w:sz w:val="12"/>
        </w:rPr>
        <w:t xml:space="preserve"> </w:t>
      </w:r>
      <w:r w:rsidRPr="0097394B">
        <w:rPr>
          <w:vanish/>
          <w:sz w:val="12"/>
        </w:rPr>
        <w:t>will</w:t>
      </w:r>
      <w:r w:rsidRPr="0097394B">
        <w:rPr>
          <w:sz w:val="12"/>
        </w:rPr>
        <w:t xml:space="preserve"> </w:t>
      </w:r>
      <w:r w:rsidRPr="0097394B">
        <w:rPr>
          <w:vanish/>
          <w:sz w:val="12"/>
        </w:rPr>
        <w:t>be</w:t>
      </w:r>
      <w:r w:rsidRPr="0097394B">
        <w:rPr>
          <w:sz w:val="12"/>
        </w:rPr>
        <w:t xml:space="preserve"> </w:t>
      </w:r>
      <w:r w:rsidRPr="0097394B">
        <w:rPr>
          <w:vanish/>
          <w:sz w:val="12"/>
        </w:rPr>
        <w:t>free</w:t>
      </w:r>
      <w:r w:rsidRPr="0097394B">
        <w:rPr>
          <w:sz w:val="12"/>
        </w:rPr>
        <w:t xml:space="preserve"> </w:t>
      </w:r>
      <w:r w:rsidRPr="0097394B">
        <w:rPr>
          <w:vanish/>
          <w:sz w:val="12"/>
        </w:rPr>
        <w:t>to</w:t>
      </w:r>
      <w:r w:rsidRPr="0097394B">
        <w:rPr>
          <w:sz w:val="12"/>
        </w:rPr>
        <w:t xml:space="preserve"> </w:t>
      </w:r>
      <w:r w:rsidRPr="0097394B">
        <w:rPr>
          <w:vanish/>
          <w:sz w:val="12"/>
        </w:rPr>
        <w:t>create</w:t>
      </w:r>
      <w:r w:rsidRPr="0097394B">
        <w:rPr>
          <w:sz w:val="12"/>
        </w:rPr>
        <w:t xml:space="preserve"> </w:t>
      </w:r>
      <w:r w:rsidRPr="0097394B">
        <w:rPr>
          <w:vanish/>
          <w:sz w:val="12"/>
        </w:rPr>
        <w:t>and</w:t>
      </w:r>
      <w:r w:rsidRPr="0097394B">
        <w:rPr>
          <w:sz w:val="12"/>
        </w:rPr>
        <w:t xml:space="preserve"> </w:t>
      </w:r>
      <w:r w:rsidRPr="0097394B">
        <w:rPr>
          <w:vanish/>
          <w:sz w:val="12"/>
        </w:rPr>
        <w:t>invent</w:t>
      </w:r>
      <w:r w:rsidRPr="0097394B">
        <w:rPr>
          <w:sz w:val="12"/>
        </w:rPr>
        <w:t xml:space="preserve"> </w:t>
      </w:r>
      <w:r w:rsidRPr="0097394B">
        <w:rPr>
          <w:vanish/>
          <w:sz w:val="12"/>
        </w:rPr>
        <w:t>new</w:t>
      </w:r>
      <w:r w:rsidRPr="0097394B">
        <w:rPr>
          <w:sz w:val="12"/>
        </w:rPr>
        <w:t xml:space="preserve"> </w:t>
      </w:r>
      <w:r w:rsidRPr="0097394B">
        <w:rPr>
          <w:vanish/>
          <w:sz w:val="12"/>
        </w:rPr>
        <w:t>ways</w:t>
      </w:r>
      <w:r w:rsidRPr="0097394B">
        <w:rPr>
          <w:sz w:val="12"/>
        </w:rPr>
        <w:t xml:space="preserve"> </w:t>
      </w:r>
      <w:r w:rsidRPr="0097394B">
        <w:rPr>
          <w:vanish/>
          <w:sz w:val="12"/>
        </w:rPr>
        <w:t>of</w:t>
      </w:r>
      <w:r w:rsidRPr="0097394B">
        <w:rPr>
          <w:sz w:val="12"/>
        </w:rPr>
        <w:t xml:space="preserve"> </w:t>
      </w:r>
      <w:r w:rsidRPr="0097394B">
        <w:rPr>
          <w:vanish/>
          <w:sz w:val="12"/>
        </w:rPr>
        <w:t>doing</w:t>
      </w:r>
      <w:r w:rsidRPr="0097394B">
        <w:rPr>
          <w:sz w:val="12"/>
        </w:rPr>
        <w:t xml:space="preserve"> </w:t>
      </w:r>
      <w:r w:rsidRPr="0097394B">
        <w:rPr>
          <w:vanish/>
          <w:sz w:val="12"/>
        </w:rPr>
        <w:t>things.</w:t>
      </w:r>
      <w:r w:rsidRPr="0097394B">
        <w:rPr>
          <w:sz w:val="12"/>
        </w:rPr>
        <w:t xml:space="preserve"> </w:t>
      </w:r>
      <w:r w:rsidRPr="0097394B">
        <w:rPr>
          <w:vanish/>
          <w:sz w:val="12"/>
        </w:rPr>
        <w:t>These</w:t>
      </w:r>
      <w:r w:rsidRPr="0097394B">
        <w:rPr>
          <w:sz w:val="12"/>
        </w:rPr>
        <w:t xml:space="preserve"> </w:t>
      </w:r>
      <w:r w:rsidRPr="0097394B">
        <w:rPr>
          <w:rStyle w:val="Emphasis"/>
          <w:highlight w:val="cyan"/>
        </w:rPr>
        <w:t>new ways, moreover, will accord with the</w:t>
      </w:r>
      <w:r w:rsidRPr="0097394B">
        <w:rPr>
          <w:sz w:val="12"/>
        </w:rPr>
        <w:t xml:space="preserve"> </w:t>
      </w:r>
      <w:r w:rsidRPr="0097394B">
        <w:rPr>
          <w:vanish/>
          <w:sz w:val="12"/>
        </w:rPr>
        <w:t>underlying</w:t>
      </w:r>
      <w:r w:rsidRPr="0097394B">
        <w:rPr>
          <w:sz w:val="12"/>
        </w:rPr>
        <w:t xml:space="preserve"> </w:t>
      </w:r>
      <w:r w:rsidRPr="0097394B">
        <w:rPr>
          <w:vanish/>
          <w:sz w:val="12"/>
        </w:rPr>
        <w:t>natural</w:t>
      </w:r>
      <w:r w:rsidRPr="0097394B">
        <w:rPr>
          <w:sz w:val="12"/>
        </w:rPr>
        <w:t xml:space="preserve"> </w:t>
      </w:r>
      <w:r w:rsidRPr="0097394B">
        <w:rPr>
          <w:vanish/>
          <w:sz w:val="12"/>
        </w:rPr>
        <w:t>order</w:t>
      </w:r>
      <w:r w:rsidRPr="0097394B">
        <w:rPr>
          <w:sz w:val="12"/>
        </w:rPr>
        <w:t xml:space="preserve"> </w:t>
      </w:r>
      <w:r w:rsidRPr="0097394B">
        <w:rPr>
          <w:vanish/>
          <w:sz w:val="12"/>
        </w:rPr>
        <w:t>and</w:t>
      </w:r>
      <w:r w:rsidRPr="0097394B">
        <w:rPr>
          <w:sz w:val="12"/>
        </w:rPr>
        <w:t xml:space="preserve"> </w:t>
      </w:r>
      <w:r w:rsidRPr="0097394B">
        <w:rPr>
          <w:vanish/>
          <w:sz w:val="12"/>
        </w:rPr>
        <w:t>thus</w:t>
      </w:r>
      <w:r w:rsidRPr="0097394B">
        <w:rPr>
          <w:sz w:val="12"/>
        </w:rPr>
        <w:t xml:space="preserve"> </w:t>
      </w:r>
      <w:r w:rsidRPr="0097394B">
        <w:rPr>
          <w:vanish/>
          <w:sz w:val="12"/>
        </w:rPr>
        <w:t>be</w:t>
      </w:r>
      <w:r w:rsidRPr="0097394B">
        <w:rPr>
          <w:sz w:val="12"/>
        </w:rPr>
        <w:t xml:space="preserve"> </w:t>
      </w:r>
      <w:r w:rsidRPr="0097394B">
        <w:rPr>
          <w:vanish/>
          <w:sz w:val="12"/>
        </w:rPr>
        <w:t>more</w:t>
      </w:r>
      <w:r w:rsidRPr="0097394B">
        <w:rPr>
          <w:sz w:val="12"/>
        </w:rPr>
        <w:t xml:space="preserve"> </w:t>
      </w:r>
      <w:r w:rsidRPr="0097394B">
        <w:rPr>
          <w:vanish/>
          <w:sz w:val="12"/>
        </w:rPr>
        <w:t>productive</w:t>
      </w:r>
      <w:r w:rsidRPr="0097394B">
        <w:rPr>
          <w:sz w:val="12"/>
        </w:rPr>
        <w:t xml:space="preserve"> </w:t>
      </w:r>
      <w:r w:rsidRPr="0097394B">
        <w:rPr>
          <w:vanish/>
          <w:sz w:val="12"/>
        </w:rPr>
        <w:t>than</w:t>
      </w:r>
      <w:r w:rsidRPr="0097394B">
        <w:rPr>
          <w:sz w:val="12"/>
        </w:rPr>
        <w:t xml:space="preserve"> </w:t>
      </w:r>
      <w:r w:rsidRPr="0097394B">
        <w:rPr>
          <w:rStyle w:val="Emphasis"/>
          <w:highlight w:val="cyan"/>
        </w:rPr>
        <w:t>the former methods. In the present</w:t>
      </w:r>
      <w:r w:rsidRPr="0097394B">
        <w:rPr>
          <w:vanish/>
          <w:sz w:val="12"/>
        </w:rPr>
        <w:t>,</w:t>
      </w:r>
      <w:r w:rsidRPr="0097394B">
        <w:rPr>
          <w:sz w:val="12"/>
        </w:rPr>
        <w:t xml:space="preserve"> </w:t>
      </w:r>
      <w:r w:rsidRPr="0097394B">
        <w:rPr>
          <w:vanish/>
          <w:sz w:val="12"/>
        </w:rPr>
        <w:t>post-capitalistic-industrial</w:t>
      </w:r>
      <w:r w:rsidRPr="0097394B">
        <w:rPr>
          <w:rStyle w:val="Emphasis"/>
          <w:highlight w:val="cyan"/>
        </w:rPr>
        <w:t xml:space="preserve"> era, this harmonious approach will open up new metaphysical-physical possibilities</w:t>
      </w:r>
      <w:r w:rsidRPr="0097394B">
        <w:rPr>
          <w:vanish/>
          <w:sz w:val="12"/>
        </w:rPr>
        <w:t>,</w:t>
      </w:r>
      <w:r w:rsidRPr="0097394B">
        <w:rPr>
          <w:sz w:val="12"/>
        </w:rPr>
        <w:t xml:space="preserve"> </w:t>
      </w:r>
      <w:r w:rsidRPr="0097394B">
        <w:rPr>
          <w:vanish/>
          <w:sz w:val="12"/>
        </w:rPr>
        <w:t>which</w:t>
      </w:r>
      <w:r w:rsidRPr="0097394B">
        <w:rPr>
          <w:sz w:val="12"/>
        </w:rPr>
        <w:t xml:space="preserve"> </w:t>
      </w:r>
      <w:r w:rsidRPr="0097394B">
        <w:rPr>
          <w:vanish/>
          <w:sz w:val="12"/>
        </w:rPr>
        <w:t>have</w:t>
      </w:r>
      <w:r w:rsidRPr="0097394B">
        <w:rPr>
          <w:sz w:val="12"/>
        </w:rPr>
        <w:t xml:space="preserve"> </w:t>
      </w:r>
      <w:r w:rsidRPr="0097394B">
        <w:rPr>
          <w:vanish/>
          <w:sz w:val="12"/>
        </w:rPr>
        <w:t>few,</w:t>
      </w:r>
      <w:r w:rsidRPr="0097394B">
        <w:rPr>
          <w:sz w:val="12"/>
        </w:rPr>
        <w:t xml:space="preserve"> </w:t>
      </w:r>
      <w:r w:rsidRPr="0097394B">
        <w:rPr>
          <w:vanish/>
          <w:sz w:val="12"/>
        </w:rPr>
        <w:t>if</w:t>
      </w:r>
      <w:r w:rsidRPr="0097394B">
        <w:rPr>
          <w:sz w:val="12"/>
        </w:rPr>
        <w:t xml:space="preserve"> </w:t>
      </w:r>
      <w:r w:rsidRPr="0097394B">
        <w:rPr>
          <w:vanish/>
          <w:sz w:val="12"/>
        </w:rPr>
        <w:t>any,</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negative</w:t>
      </w:r>
      <w:r w:rsidRPr="0097394B">
        <w:rPr>
          <w:sz w:val="12"/>
        </w:rPr>
        <w:t xml:space="preserve"> </w:t>
      </w:r>
      <w:r w:rsidRPr="0097394B">
        <w:rPr>
          <w:vanish/>
          <w:sz w:val="12"/>
        </w:rPr>
        <w:t>side</w:t>
      </w:r>
      <w:r w:rsidRPr="0097394B">
        <w:rPr>
          <w:sz w:val="12"/>
        </w:rPr>
        <w:t xml:space="preserve"> </w:t>
      </w:r>
      <w:r w:rsidRPr="0097394B">
        <w:rPr>
          <w:vanish/>
          <w:sz w:val="12"/>
        </w:rPr>
        <w:t>effects,</w:t>
      </w:r>
      <w:r w:rsidRPr="0097394B">
        <w:rPr>
          <w:sz w:val="12"/>
        </w:rPr>
        <w:t xml:space="preserve"> </w:t>
      </w:r>
      <w:r w:rsidRPr="0097394B">
        <w:rPr>
          <w:vanish/>
          <w:sz w:val="12"/>
        </w:rPr>
        <w:t>such</w:t>
      </w:r>
      <w:r w:rsidRPr="0097394B">
        <w:rPr>
          <w:sz w:val="12"/>
        </w:rPr>
        <w:t xml:space="preserve"> </w:t>
      </w:r>
      <w:r w:rsidRPr="0097394B">
        <w:rPr>
          <w:vanish/>
          <w:sz w:val="12"/>
        </w:rPr>
        <w:t>as</w:t>
      </w:r>
      <w:r w:rsidRPr="0097394B">
        <w:rPr>
          <w:sz w:val="12"/>
        </w:rPr>
        <w:t xml:space="preserve"> </w:t>
      </w:r>
      <w:r w:rsidRPr="0097394B">
        <w:rPr>
          <w:vanish/>
          <w:sz w:val="12"/>
        </w:rPr>
        <w:t>pollution,</w:t>
      </w:r>
      <w:r w:rsidRPr="0097394B">
        <w:rPr>
          <w:sz w:val="12"/>
        </w:rPr>
        <w:t xml:space="preserve"> </w:t>
      </w:r>
      <w:r w:rsidRPr="0097394B">
        <w:rPr>
          <w:vanish/>
          <w:sz w:val="12"/>
        </w:rPr>
        <w:t>cancer</w:t>
      </w:r>
      <w:r w:rsidRPr="0097394B">
        <w:rPr>
          <w:sz w:val="12"/>
        </w:rPr>
        <w:t xml:space="preserve"> </w:t>
      </w:r>
      <w:r w:rsidRPr="0097394B">
        <w:rPr>
          <w:vanish/>
          <w:sz w:val="12"/>
        </w:rPr>
        <w:t>and</w:t>
      </w:r>
      <w:r w:rsidRPr="0097394B">
        <w:rPr>
          <w:sz w:val="12"/>
        </w:rPr>
        <w:t xml:space="preserve"> </w:t>
      </w:r>
      <w:r w:rsidRPr="0097394B">
        <w:rPr>
          <w:vanish/>
          <w:sz w:val="12"/>
        </w:rPr>
        <w:t>war,</w:t>
      </w:r>
      <w:r w:rsidRPr="0097394B">
        <w:rPr>
          <w:sz w:val="12"/>
        </w:rPr>
        <w:t xml:space="preserve"> </w:t>
      </w:r>
      <w:r w:rsidRPr="0097394B">
        <w:rPr>
          <w:vanish/>
          <w:sz w:val="12"/>
        </w:rPr>
        <w:t>of</w:t>
      </w:r>
      <w:r w:rsidRPr="0097394B">
        <w:rPr>
          <w:sz w:val="12"/>
        </w:rPr>
        <w:t xml:space="preserve"> </w:t>
      </w:r>
      <w:r w:rsidRPr="0097394B">
        <w:rPr>
          <w:vanish/>
          <w:sz w:val="12"/>
        </w:rPr>
        <w:t>the</w:t>
      </w:r>
      <w:r w:rsidRPr="0097394B">
        <w:rPr>
          <w:sz w:val="12"/>
        </w:rPr>
        <w:t xml:space="preserve"> </w:t>
      </w:r>
      <w:r w:rsidRPr="0097394B">
        <w:rPr>
          <w:vanish/>
          <w:sz w:val="12"/>
        </w:rPr>
        <w:t>discordant</w:t>
      </w:r>
      <w:r w:rsidRPr="0097394B">
        <w:rPr>
          <w:sz w:val="12"/>
        </w:rPr>
        <w:t xml:space="preserve"> </w:t>
      </w:r>
      <w:r w:rsidRPr="0097394B">
        <w:rPr>
          <w:vanish/>
          <w:sz w:val="12"/>
        </w:rPr>
        <w:t>system.</w:t>
      </w:r>
      <w:r w:rsidRPr="0097394B">
        <w:rPr>
          <w:sz w:val="12"/>
        </w:rPr>
        <w:t xml:space="preserve"> </w:t>
      </w:r>
      <w:r w:rsidRPr="0097394B">
        <w:rPr>
          <w:vanish/>
          <w:sz w:val="12"/>
        </w:rPr>
        <w:t>Just</w:t>
      </w:r>
      <w:r w:rsidRPr="0097394B">
        <w:rPr>
          <w:sz w:val="12"/>
        </w:rPr>
        <w:t xml:space="preserve"> </w:t>
      </w:r>
      <w:r w:rsidRPr="0097394B">
        <w:rPr>
          <w:vanish/>
          <w:sz w:val="12"/>
        </w:rPr>
        <w:t>as</w:t>
      </w:r>
      <w:r w:rsidRPr="0097394B">
        <w:rPr>
          <w:sz w:val="12"/>
        </w:rPr>
        <w:t xml:space="preserve"> </w:t>
      </w:r>
      <w:r w:rsidRPr="0097394B">
        <w:rPr>
          <w:vanish/>
          <w:sz w:val="12"/>
        </w:rPr>
        <w:t>America’s</w:t>
      </w:r>
      <w:r w:rsidRPr="0097394B">
        <w:rPr>
          <w:sz w:val="12"/>
        </w:rPr>
        <w:t xml:space="preserve"> </w:t>
      </w:r>
      <w:r w:rsidRPr="0097394B">
        <w:rPr>
          <w:vanish/>
          <w:sz w:val="12"/>
        </w:rPr>
        <w:t>early</w:t>
      </w:r>
      <w:r w:rsidRPr="0097394B">
        <w:rPr>
          <w:sz w:val="12"/>
        </w:rPr>
        <w:t xml:space="preserve"> </w:t>
      </w:r>
      <w:r w:rsidRPr="0097394B">
        <w:rPr>
          <w:vanish/>
          <w:sz w:val="12"/>
        </w:rPr>
        <w:t>homesteading</w:t>
      </w:r>
      <w:r w:rsidRPr="0097394B">
        <w:rPr>
          <w:sz w:val="12"/>
        </w:rPr>
        <w:t xml:space="preserve"> </w:t>
      </w:r>
      <w:r w:rsidRPr="0097394B">
        <w:rPr>
          <w:vanish/>
          <w:sz w:val="12"/>
        </w:rPr>
        <w:t>outstripped</w:t>
      </w:r>
      <w:r w:rsidRPr="0097394B">
        <w:rPr>
          <w:sz w:val="12"/>
        </w:rPr>
        <w:t xml:space="preserve"> </w:t>
      </w:r>
      <w:r w:rsidRPr="0097394B">
        <w:rPr>
          <w:vanish/>
          <w:sz w:val="12"/>
        </w:rPr>
        <w:t>feudalistic</w:t>
      </w:r>
      <w:r w:rsidRPr="0097394B">
        <w:rPr>
          <w:sz w:val="12"/>
        </w:rPr>
        <w:t xml:space="preserve"> </w:t>
      </w:r>
      <w:r w:rsidRPr="0097394B">
        <w:rPr>
          <w:vanish/>
          <w:sz w:val="12"/>
        </w:rPr>
        <w:t>agricultural</w:t>
      </w:r>
      <w:r w:rsidRPr="0097394B">
        <w:rPr>
          <w:sz w:val="12"/>
        </w:rPr>
        <w:t xml:space="preserve"> </w:t>
      </w:r>
      <w:r w:rsidRPr="0097394B">
        <w:rPr>
          <w:vanish/>
          <w:sz w:val="12"/>
        </w:rPr>
        <w:t>systems,</w:t>
      </w:r>
      <w:r w:rsidRPr="0097394B">
        <w:rPr>
          <w:sz w:val="12"/>
        </w:rPr>
        <w:t xml:space="preserve"> </w:t>
      </w:r>
      <w:r w:rsidRPr="0097394B">
        <w:rPr>
          <w:vanish/>
          <w:sz w:val="12"/>
        </w:rPr>
        <w:t>a</w:t>
      </w:r>
      <w:r w:rsidRPr="0097394B">
        <w:rPr>
          <w:sz w:val="12"/>
        </w:rPr>
        <w:t xml:space="preserve"> </w:t>
      </w:r>
      <w:r w:rsidRPr="0097394B">
        <w:rPr>
          <w:vanish/>
          <w:sz w:val="12"/>
        </w:rPr>
        <w:t>holistic</w:t>
      </w:r>
      <w:r w:rsidRPr="0097394B">
        <w:rPr>
          <w:sz w:val="12"/>
        </w:rPr>
        <w:t xml:space="preserve"> </w:t>
      </w:r>
      <w:r w:rsidRPr="0097394B">
        <w:rPr>
          <w:vanish/>
          <w:sz w:val="12"/>
        </w:rPr>
        <w:t>approach</w:t>
      </w:r>
      <w:r w:rsidRPr="0097394B">
        <w:rPr>
          <w:sz w:val="12"/>
        </w:rPr>
        <w:t xml:space="preserve"> </w:t>
      </w:r>
      <w:r w:rsidRPr="0097394B">
        <w:rPr>
          <w:vanish/>
          <w:sz w:val="12"/>
        </w:rPr>
        <w:t>to</w:t>
      </w:r>
      <w:r w:rsidRPr="0097394B">
        <w:rPr>
          <w:sz w:val="12"/>
        </w:rPr>
        <w:t xml:space="preserve"> </w:t>
      </w:r>
      <w:r w:rsidRPr="0097394B">
        <w:rPr>
          <w:vanish/>
          <w:sz w:val="12"/>
        </w:rPr>
        <w:t>manufacturing</w:t>
      </w:r>
      <w:r w:rsidRPr="0097394B">
        <w:rPr>
          <w:sz w:val="12"/>
        </w:rPr>
        <w:t xml:space="preserve"> </w:t>
      </w:r>
      <w:r w:rsidRPr="0097394B">
        <w:rPr>
          <w:vanish/>
          <w:sz w:val="12"/>
        </w:rPr>
        <w:t>will</w:t>
      </w:r>
      <w:r w:rsidRPr="0097394B">
        <w:rPr>
          <w:sz w:val="12"/>
        </w:rPr>
        <w:t xml:space="preserve"> </w:t>
      </w:r>
      <w:r w:rsidRPr="0097394B">
        <w:rPr>
          <w:vanish/>
          <w:sz w:val="12"/>
        </w:rPr>
        <w:t>surpass</w:t>
      </w:r>
      <w:r w:rsidRPr="0097394B">
        <w:rPr>
          <w:sz w:val="12"/>
        </w:rPr>
        <w:t xml:space="preserve"> </w:t>
      </w:r>
      <w:r w:rsidRPr="0097394B">
        <w:rPr>
          <w:vanish/>
          <w:sz w:val="12"/>
        </w:rPr>
        <w:t>the</w:t>
      </w:r>
      <w:r w:rsidRPr="0097394B">
        <w:rPr>
          <w:sz w:val="12"/>
        </w:rPr>
        <w:t xml:space="preserve"> </w:t>
      </w:r>
      <w:r w:rsidRPr="0097394B">
        <w:rPr>
          <w:vanish/>
          <w:sz w:val="12"/>
        </w:rPr>
        <w:t>capitalistic-industrial</w:t>
      </w:r>
      <w:r w:rsidRPr="0097394B">
        <w:rPr>
          <w:sz w:val="12"/>
        </w:rPr>
        <w:t xml:space="preserve"> </w:t>
      </w:r>
      <w:r w:rsidRPr="0097394B">
        <w:rPr>
          <w:vanish/>
          <w:sz w:val="12"/>
        </w:rPr>
        <w:t>order’s</w:t>
      </w:r>
      <w:r w:rsidRPr="0097394B">
        <w:rPr>
          <w:sz w:val="12"/>
        </w:rPr>
        <w:t xml:space="preserve"> </w:t>
      </w:r>
      <w:r w:rsidRPr="0097394B">
        <w:rPr>
          <w:vanish/>
          <w:sz w:val="12"/>
        </w:rPr>
        <w:t>methods.</w:t>
      </w:r>
      <w:r w:rsidRPr="0097394B">
        <w:rPr>
          <w:sz w:val="12"/>
        </w:rPr>
        <w:t xml:space="preserve"> </w:t>
      </w:r>
      <w:r w:rsidRPr="0097394B">
        <w:rPr>
          <w:vanish/>
          <w:sz w:val="12"/>
        </w:rPr>
        <w:t>In</w:t>
      </w:r>
      <w:r w:rsidRPr="0097394B">
        <w:rPr>
          <w:sz w:val="12"/>
        </w:rPr>
        <w:t xml:space="preserve"> </w:t>
      </w:r>
      <w:r w:rsidRPr="0097394B">
        <w:rPr>
          <w:vanish/>
          <w:sz w:val="12"/>
        </w:rPr>
        <w:t>connection</w:t>
      </w:r>
      <w:r w:rsidRPr="0097394B">
        <w:rPr>
          <w:sz w:val="12"/>
        </w:rPr>
        <w:t xml:space="preserve"> </w:t>
      </w:r>
      <w:r w:rsidRPr="0097394B">
        <w:rPr>
          <w:vanish/>
          <w:sz w:val="12"/>
        </w:rPr>
        <w:t>with</w:t>
      </w:r>
      <w:r w:rsidRPr="0097394B">
        <w:rPr>
          <w:sz w:val="12"/>
        </w:rPr>
        <w:t xml:space="preserve"> </w:t>
      </w:r>
      <w:r w:rsidRPr="0097394B">
        <w:rPr>
          <w:vanish/>
          <w:sz w:val="12"/>
        </w:rPr>
        <w:t>a</w:t>
      </w:r>
      <w:r w:rsidRPr="0097394B">
        <w:rPr>
          <w:sz w:val="12"/>
        </w:rPr>
        <w:t xml:space="preserve"> </w:t>
      </w:r>
      <w:r w:rsidRPr="0097394B">
        <w:rPr>
          <w:vanish/>
          <w:sz w:val="12"/>
        </w:rPr>
        <w:t>harmonious</w:t>
      </w:r>
      <w:r w:rsidRPr="0097394B">
        <w:rPr>
          <w:sz w:val="12"/>
        </w:rPr>
        <w:t xml:space="preserve"> </w:t>
      </w:r>
      <w:r w:rsidRPr="0097394B">
        <w:rPr>
          <w:vanish/>
          <w:sz w:val="12"/>
        </w:rPr>
        <w:t>economy,</w:t>
      </w:r>
      <w:r w:rsidRPr="0097394B">
        <w:rPr>
          <w:sz w:val="12"/>
        </w:rPr>
        <w:t xml:space="preserve"> </w:t>
      </w:r>
      <w:r w:rsidRPr="0097394B">
        <w:rPr>
          <w:vanish/>
          <w:sz w:val="12"/>
        </w:rPr>
        <w:t>this</w:t>
      </w:r>
      <w:r w:rsidRPr="0097394B">
        <w:rPr>
          <w:sz w:val="12"/>
        </w:rPr>
        <w:t xml:space="preserve"> </w:t>
      </w:r>
      <w:r w:rsidRPr="0097394B">
        <w:rPr>
          <w:vanish/>
          <w:sz w:val="12"/>
        </w:rPr>
        <w:t>consciousness,</w:t>
      </w:r>
      <w:r w:rsidRPr="0097394B">
        <w:rPr>
          <w:sz w:val="12"/>
        </w:rPr>
        <w:t xml:space="preserve"> </w:t>
      </w:r>
      <w:r w:rsidRPr="0097394B">
        <w:rPr>
          <w:vanish/>
          <w:sz w:val="12"/>
        </w:rPr>
        <w:t>by</w:t>
      </w:r>
      <w:r w:rsidRPr="0097394B">
        <w:rPr>
          <w:sz w:val="12"/>
        </w:rPr>
        <w:t xml:space="preserve"> </w:t>
      </w:r>
      <w:r w:rsidRPr="0097394B">
        <w:rPr>
          <w:vanish/>
          <w:sz w:val="12"/>
        </w:rPr>
        <w:t>creating</w:t>
      </w:r>
      <w:r w:rsidRPr="0097394B">
        <w:rPr>
          <w:sz w:val="12"/>
        </w:rPr>
        <w:t xml:space="preserve"> </w:t>
      </w:r>
      <w:r w:rsidRPr="0097394B">
        <w:rPr>
          <w:vanish/>
          <w:sz w:val="12"/>
        </w:rPr>
        <w:t>a</w:t>
      </w:r>
      <w:r w:rsidRPr="0097394B">
        <w:rPr>
          <w:sz w:val="12"/>
        </w:rPr>
        <w:t xml:space="preserve"> </w:t>
      </w:r>
      <w:r w:rsidRPr="0097394B">
        <w:rPr>
          <w:vanish/>
          <w:sz w:val="12"/>
        </w:rPr>
        <w:t>stable</w:t>
      </w:r>
      <w:r w:rsidRPr="0097394B">
        <w:rPr>
          <w:sz w:val="12"/>
        </w:rPr>
        <w:t xml:space="preserve"> </w:t>
      </w:r>
      <w:r w:rsidRPr="0097394B">
        <w:rPr>
          <w:vanish/>
          <w:sz w:val="12"/>
        </w:rPr>
        <w:t>community</w:t>
      </w:r>
      <w:r w:rsidRPr="0097394B">
        <w:rPr>
          <w:sz w:val="12"/>
        </w:rPr>
        <w:t xml:space="preserve"> </w:t>
      </w:r>
      <w:r w:rsidRPr="0097394B">
        <w:rPr>
          <w:vanish/>
          <w:sz w:val="12"/>
        </w:rPr>
        <w:t>of</w:t>
      </w:r>
      <w:r w:rsidRPr="0097394B">
        <w:rPr>
          <w:sz w:val="12"/>
        </w:rPr>
        <w:t xml:space="preserve"> </w:t>
      </w:r>
      <w:r w:rsidRPr="0097394B">
        <w:rPr>
          <w:vanish/>
          <w:sz w:val="12"/>
        </w:rPr>
        <w:t>secure</w:t>
      </w:r>
      <w:r w:rsidRPr="0097394B">
        <w:rPr>
          <w:sz w:val="12"/>
        </w:rPr>
        <w:t xml:space="preserve"> </w:t>
      </w:r>
      <w:r w:rsidRPr="0097394B">
        <w:rPr>
          <w:vanish/>
          <w:sz w:val="12"/>
        </w:rPr>
        <w:t>individuals,</w:t>
      </w:r>
      <w:r w:rsidRPr="0097394B">
        <w:rPr>
          <w:sz w:val="12"/>
        </w:rPr>
        <w:t xml:space="preserve"> </w:t>
      </w:r>
      <w:r w:rsidRPr="0097394B">
        <w:rPr>
          <w:vanish/>
          <w:sz w:val="12"/>
        </w:rPr>
        <w:t>will</w:t>
      </w:r>
      <w:r w:rsidRPr="0097394B">
        <w:rPr>
          <w:sz w:val="12"/>
        </w:rPr>
        <w:t xml:space="preserve"> </w:t>
      </w:r>
      <w:r w:rsidRPr="0097394B">
        <w:rPr>
          <w:vanish/>
          <w:sz w:val="12"/>
        </w:rPr>
        <w:t>free</w:t>
      </w:r>
      <w:r w:rsidRPr="0097394B">
        <w:rPr>
          <w:sz w:val="12"/>
        </w:rPr>
        <w:t xml:space="preserve"> </w:t>
      </w:r>
      <w:r w:rsidRPr="0097394B">
        <w:rPr>
          <w:vanish/>
          <w:sz w:val="12"/>
        </w:rPr>
        <w:t>people</w:t>
      </w:r>
      <w:r w:rsidRPr="0097394B">
        <w:rPr>
          <w:sz w:val="12"/>
        </w:rPr>
        <w:t xml:space="preserve"> </w:t>
      </w:r>
      <w:r w:rsidRPr="0097394B">
        <w:rPr>
          <w:vanish/>
          <w:sz w:val="12"/>
        </w:rPr>
        <w:t>from</w:t>
      </w:r>
      <w:r w:rsidRPr="0097394B">
        <w:rPr>
          <w:sz w:val="12"/>
        </w:rPr>
        <w:t xml:space="preserve"> </w:t>
      </w:r>
      <w:r w:rsidRPr="0097394B">
        <w:rPr>
          <w:vanish/>
          <w:sz w:val="12"/>
        </w:rPr>
        <w:t>the</w:t>
      </w:r>
      <w:r w:rsidRPr="0097394B">
        <w:rPr>
          <w:sz w:val="12"/>
        </w:rPr>
        <w:t xml:space="preserve"> </w:t>
      </w:r>
      <w:r w:rsidRPr="0097394B">
        <w:rPr>
          <w:vanish/>
          <w:sz w:val="12"/>
        </w:rPr>
        <w:t>alienation</w:t>
      </w:r>
      <w:r w:rsidRPr="0097394B">
        <w:rPr>
          <w:sz w:val="12"/>
        </w:rPr>
        <w:t xml:space="preserve"> </w:t>
      </w:r>
      <w:r w:rsidRPr="0097394B">
        <w:rPr>
          <w:vanish/>
          <w:sz w:val="12"/>
        </w:rPr>
        <w:t>and</w:t>
      </w:r>
      <w:r w:rsidRPr="0097394B">
        <w:rPr>
          <w:sz w:val="12"/>
        </w:rPr>
        <w:t xml:space="preserve"> </w:t>
      </w:r>
      <w:r w:rsidRPr="0097394B">
        <w:rPr>
          <w:vanish/>
          <w:sz w:val="12"/>
        </w:rPr>
        <w:t>thus</w:t>
      </w:r>
      <w:r w:rsidRPr="0097394B">
        <w:rPr>
          <w:sz w:val="12"/>
        </w:rPr>
        <w:t xml:space="preserve"> </w:t>
      </w:r>
      <w:r w:rsidRPr="0097394B">
        <w:rPr>
          <w:vanish/>
          <w:sz w:val="12"/>
        </w:rPr>
        <w:t>errant</w:t>
      </w:r>
      <w:r w:rsidRPr="0097394B">
        <w:rPr>
          <w:sz w:val="12"/>
        </w:rPr>
        <w:t xml:space="preserve"> </w:t>
      </w:r>
      <w:r w:rsidRPr="0097394B">
        <w:rPr>
          <w:vanish/>
          <w:sz w:val="12"/>
        </w:rPr>
        <w:t>desire</w:t>
      </w:r>
      <w:r w:rsidRPr="0097394B">
        <w:rPr>
          <w:sz w:val="12"/>
        </w:rPr>
        <w:t xml:space="preserve"> </w:t>
      </w:r>
      <w:r w:rsidRPr="0097394B">
        <w:rPr>
          <w:vanish/>
          <w:sz w:val="12"/>
        </w:rPr>
        <w:t>and</w:t>
      </w:r>
      <w:r w:rsidRPr="0097394B">
        <w:rPr>
          <w:sz w:val="12"/>
        </w:rPr>
        <w:t xml:space="preserve"> </w:t>
      </w:r>
      <w:r w:rsidRPr="0097394B">
        <w:rPr>
          <w:vanish/>
          <w:sz w:val="12"/>
        </w:rPr>
        <w:t>displacement</w:t>
      </w:r>
      <w:r w:rsidRPr="0097394B">
        <w:rPr>
          <w:sz w:val="12"/>
        </w:rPr>
        <w:t xml:space="preserve"> </w:t>
      </w:r>
      <w:r w:rsidRPr="0097394B">
        <w:rPr>
          <w:vanish/>
          <w:sz w:val="12"/>
        </w:rPr>
        <w:t>activity</w:t>
      </w:r>
      <w:r w:rsidRPr="0097394B">
        <w:rPr>
          <w:sz w:val="12"/>
        </w:rPr>
        <w:t xml:space="preserve"> </w:t>
      </w:r>
      <w:r w:rsidRPr="0097394B">
        <w:rPr>
          <w:vanish/>
          <w:sz w:val="12"/>
        </w:rPr>
        <w:t>of</w:t>
      </w:r>
      <w:r w:rsidRPr="0097394B">
        <w:rPr>
          <w:sz w:val="12"/>
        </w:rPr>
        <w:t xml:space="preserve"> </w:t>
      </w:r>
      <w:r w:rsidRPr="0097394B">
        <w:rPr>
          <w:vanish/>
          <w:sz w:val="12"/>
        </w:rPr>
        <w:t>modern</w:t>
      </w:r>
      <w:r w:rsidRPr="0097394B">
        <w:rPr>
          <w:sz w:val="12"/>
        </w:rPr>
        <w:t xml:space="preserve"> </w:t>
      </w:r>
      <w:r w:rsidRPr="0097394B">
        <w:rPr>
          <w:vanish/>
          <w:sz w:val="12"/>
        </w:rPr>
        <w:t>societies.</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balanced</w:t>
      </w:r>
      <w:r w:rsidRPr="0097394B">
        <w:rPr>
          <w:sz w:val="12"/>
        </w:rPr>
        <w:t xml:space="preserve"> </w:t>
      </w:r>
      <w:r w:rsidRPr="0097394B">
        <w:rPr>
          <w:vanish/>
          <w:sz w:val="12"/>
        </w:rPr>
        <w:t>state,</w:t>
      </w:r>
      <w:r w:rsidRPr="0097394B">
        <w:rPr>
          <w:sz w:val="12"/>
        </w:rPr>
        <w:t xml:space="preserve"> </w:t>
      </w:r>
      <w:r w:rsidRPr="0097394B">
        <w:rPr>
          <w:vanish/>
          <w:sz w:val="12"/>
        </w:rPr>
        <w:t>people</w:t>
      </w:r>
      <w:r w:rsidRPr="0097394B">
        <w:rPr>
          <w:sz w:val="12"/>
        </w:rPr>
        <w:t xml:space="preserve"> </w:t>
      </w:r>
      <w:r w:rsidRPr="0097394B">
        <w:rPr>
          <w:vanish/>
          <w:sz w:val="12"/>
        </w:rPr>
        <w:t>will</w:t>
      </w:r>
      <w:r w:rsidRPr="0097394B">
        <w:rPr>
          <w:sz w:val="12"/>
        </w:rPr>
        <w:t xml:space="preserve"> </w:t>
      </w:r>
      <w:r w:rsidRPr="0097394B">
        <w:rPr>
          <w:vanish/>
          <w:sz w:val="12"/>
        </w:rPr>
        <w:t>be</w:t>
      </w:r>
      <w:r w:rsidRPr="0097394B">
        <w:rPr>
          <w:sz w:val="12"/>
        </w:rPr>
        <w:t xml:space="preserve"> </w:t>
      </w:r>
      <w:r w:rsidRPr="0097394B">
        <w:rPr>
          <w:vanish/>
          <w:sz w:val="12"/>
        </w:rPr>
        <w:t>free</w:t>
      </w:r>
      <w:r w:rsidRPr="0097394B">
        <w:rPr>
          <w:sz w:val="12"/>
        </w:rPr>
        <w:t xml:space="preserve"> </w:t>
      </w:r>
      <w:r w:rsidRPr="0097394B">
        <w:rPr>
          <w:vanish/>
          <w:sz w:val="12"/>
        </w:rPr>
        <w:t>to</w:t>
      </w:r>
      <w:r w:rsidRPr="0097394B">
        <w:rPr>
          <w:sz w:val="12"/>
        </w:rPr>
        <w:t xml:space="preserve"> </w:t>
      </w:r>
      <w:r w:rsidRPr="0097394B">
        <w:rPr>
          <w:vanish/>
          <w:sz w:val="12"/>
        </w:rPr>
        <w:t>experience</w:t>
      </w:r>
      <w:r w:rsidRPr="0097394B">
        <w:rPr>
          <w:sz w:val="12"/>
        </w:rPr>
        <w:t xml:space="preserve"> </w:t>
      </w:r>
      <w:r w:rsidRPr="0097394B">
        <w:rPr>
          <w:vanish/>
          <w:sz w:val="12"/>
        </w:rPr>
        <w:t>the</w:t>
      </w:r>
      <w:r w:rsidRPr="0097394B">
        <w:rPr>
          <w:sz w:val="12"/>
        </w:rPr>
        <w:t xml:space="preserve"> </w:t>
      </w:r>
      <w:r w:rsidRPr="0097394B">
        <w:rPr>
          <w:vanish/>
          <w:sz w:val="12"/>
        </w:rPr>
        <w:t>world</w:t>
      </w:r>
      <w:r w:rsidRPr="0097394B">
        <w:rPr>
          <w:sz w:val="12"/>
        </w:rPr>
        <w:t xml:space="preserve"> </w:t>
      </w:r>
      <w:r w:rsidRPr="0097394B">
        <w:rPr>
          <w:vanish/>
          <w:sz w:val="12"/>
        </w:rPr>
        <w:t>on</w:t>
      </w:r>
      <w:r w:rsidRPr="0097394B">
        <w:rPr>
          <w:sz w:val="12"/>
        </w:rPr>
        <w:t xml:space="preserve"> </w:t>
      </w:r>
      <w:r w:rsidRPr="0097394B">
        <w:rPr>
          <w:vanish/>
          <w:sz w:val="12"/>
        </w:rPr>
        <w:t>a</w:t>
      </w:r>
      <w:r w:rsidRPr="0097394B">
        <w:rPr>
          <w:sz w:val="12"/>
        </w:rPr>
        <w:t xml:space="preserve"> </w:t>
      </w:r>
      <w:r w:rsidRPr="0097394B">
        <w:rPr>
          <w:vanish/>
          <w:sz w:val="12"/>
        </w:rPr>
        <w:t>deeper</w:t>
      </w:r>
      <w:r w:rsidRPr="0097394B">
        <w:rPr>
          <w:sz w:val="12"/>
        </w:rPr>
        <w:t xml:space="preserve"> </w:t>
      </w:r>
      <w:r w:rsidRPr="0097394B">
        <w:rPr>
          <w:vanish/>
          <w:sz w:val="12"/>
        </w:rPr>
        <w:t>and</w:t>
      </w:r>
      <w:r w:rsidRPr="0097394B">
        <w:rPr>
          <w:sz w:val="12"/>
        </w:rPr>
        <w:t xml:space="preserve"> </w:t>
      </w:r>
      <w:r w:rsidRPr="0097394B">
        <w:rPr>
          <w:vanish/>
          <w:sz w:val="12"/>
        </w:rPr>
        <w:t>fuller</w:t>
      </w:r>
      <w:r w:rsidRPr="0097394B">
        <w:rPr>
          <w:sz w:val="12"/>
        </w:rPr>
        <w:t xml:space="preserve"> </w:t>
      </w:r>
      <w:r w:rsidRPr="0097394B">
        <w:rPr>
          <w:vanish/>
          <w:sz w:val="12"/>
        </w:rPr>
        <w:t>basis.</w:t>
      </w:r>
      <w:r w:rsidRPr="0097394B">
        <w:rPr>
          <w:sz w:val="12"/>
        </w:rPr>
        <w:t xml:space="preserve"> </w:t>
      </w:r>
      <w:r w:rsidRPr="0097394B">
        <w:rPr>
          <w:vanish/>
          <w:sz w:val="12"/>
        </w:rPr>
        <w:t>90</w:t>
      </w:r>
      <w:r w:rsidRPr="0097394B">
        <w:rPr>
          <w:sz w:val="12"/>
        </w:rPr>
        <w:t xml:space="preserve"> </w:t>
      </w:r>
      <w:r w:rsidRPr="0097394B">
        <w:rPr>
          <w:vanish/>
          <w:sz w:val="12"/>
        </w:rPr>
        <w:t>Each</w:t>
      </w:r>
      <w:r w:rsidRPr="0097394B">
        <w:rPr>
          <w:sz w:val="12"/>
        </w:rPr>
        <w:t xml:space="preserve"> </w:t>
      </w:r>
      <w:r w:rsidRPr="0097394B">
        <w:rPr>
          <w:vanish/>
          <w:sz w:val="12"/>
        </w:rPr>
        <w:t>person</w:t>
      </w:r>
      <w:r w:rsidRPr="0097394B">
        <w:rPr>
          <w:sz w:val="12"/>
        </w:rPr>
        <w:t xml:space="preserve"> </w:t>
      </w:r>
      <w:r w:rsidRPr="0097394B">
        <w:rPr>
          <w:vanish/>
          <w:sz w:val="12"/>
        </w:rPr>
        <w:t>will</w:t>
      </w:r>
      <w:r w:rsidRPr="0097394B">
        <w:rPr>
          <w:sz w:val="12"/>
        </w:rPr>
        <w:t xml:space="preserve"> </w:t>
      </w:r>
      <w:r w:rsidRPr="0097394B">
        <w:rPr>
          <w:vanish/>
          <w:sz w:val="12"/>
        </w:rPr>
        <w:t>have</w:t>
      </w:r>
      <w:r w:rsidRPr="0097394B">
        <w:rPr>
          <w:sz w:val="12"/>
        </w:rPr>
        <w:t xml:space="preserve"> </w:t>
      </w:r>
      <w:r w:rsidRPr="0097394B">
        <w:rPr>
          <w:vanish/>
          <w:sz w:val="12"/>
        </w:rPr>
        <w:t>the</w:t>
      </w:r>
      <w:r w:rsidRPr="0097394B">
        <w:rPr>
          <w:sz w:val="12"/>
        </w:rPr>
        <w:t xml:space="preserve"> </w:t>
      </w:r>
      <w:r w:rsidRPr="0097394B">
        <w:rPr>
          <w:vanish/>
          <w:sz w:val="12"/>
        </w:rPr>
        <w:t>opportunity</w:t>
      </w:r>
      <w:r w:rsidRPr="0097394B">
        <w:rPr>
          <w:sz w:val="12"/>
        </w:rPr>
        <w:t xml:space="preserve"> </w:t>
      </w:r>
      <w:r w:rsidRPr="0097394B">
        <w:rPr>
          <w:vanish/>
          <w:sz w:val="12"/>
        </w:rPr>
        <w:t>to</w:t>
      </w:r>
      <w:r w:rsidRPr="0097394B">
        <w:rPr>
          <w:sz w:val="12"/>
        </w:rPr>
        <w:t xml:space="preserve"> </w:t>
      </w:r>
      <w:r w:rsidRPr="0097394B">
        <w:rPr>
          <w:vanish/>
          <w:sz w:val="12"/>
        </w:rPr>
        <w:t>realize</w:t>
      </w:r>
      <w:r w:rsidRPr="0097394B">
        <w:rPr>
          <w:sz w:val="12"/>
        </w:rPr>
        <w:t xml:space="preserve"> </w:t>
      </w:r>
      <w:r w:rsidRPr="0097394B">
        <w:rPr>
          <w:vanish/>
          <w:sz w:val="12"/>
        </w:rPr>
        <w:t>his</w:t>
      </w:r>
      <w:r w:rsidRPr="0097394B">
        <w:rPr>
          <w:sz w:val="12"/>
        </w:rPr>
        <w:t xml:space="preserve"> </w:t>
      </w:r>
      <w:r w:rsidRPr="0097394B">
        <w:rPr>
          <w:vanish/>
          <w:sz w:val="12"/>
        </w:rPr>
        <w:t>or</w:t>
      </w:r>
      <w:r w:rsidRPr="0097394B">
        <w:rPr>
          <w:sz w:val="12"/>
        </w:rPr>
        <w:t xml:space="preserve"> </w:t>
      </w:r>
      <w:r w:rsidRPr="0097394B">
        <w:rPr>
          <w:vanish/>
          <w:sz w:val="12"/>
        </w:rPr>
        <w:t>her</w:t>
      </w:r>
      <w:r w:rsidRPr="0097394B">
        <w:rPr>
          <w:sz w:val="12"/>
        </w:rPr>
        <w:t xml:space="preserve"> </w:t>
      </w:r>
      <w:r w:rsidRPr="0097394B">
        <w:rPr>
          <w:vanish/>
          <w:sz w:val="12"/>
        </w:rPr>
        <w:t>unique</w:t>
      </w:r>
      <w:r w:rsidRPr="0097394B">
        <w:rPr>
          <w:sz w:val="12"/>
        </w:rPr>
        <w:t xml:space="preserve"> </w:t>
      </w:r>
      <w:r w:rsidRPr="0097394B">
        <w:rPr>
          <w:vanish/>
          <w:sz w:val="12"/>
        </w:rPr>
        <w:t>contribution</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and</w:t>
      </w:r>
      <w:r w:rsidRPr="0097394B">
        <w:rPr>
          <w:sz w:val="12"/>
        </w:rPr>
        <w:t xml:space="preserve"> </w:t>
      </w:r>
      <w:r w:rsidRPr="0097394B">
        <w:rPr>
          <w:vanish/>
          <w:sz w:val="12"/>
        </w:rPr>
        <w:t>thereby</w:t>
      </w:r>
      <w:r w:rsidRPr="0097394B">
        <w:rPr>
          <w:sz w:val="12"/>
        </w:rPr>
        <w:t xml:space="preserve"> </w:t>
      </w:r>
      <w:r w:rsidRPr="0097394B">
        <w:rPr>
          <w:vanish/>
          <w:sz w:val="12"/>
        </w:rPr>
        <w:t>attain</w:t>
      </w:r>
      <w:r w:rsidRPr="0097394B">
        <w:rPr>
          <w:sz w:val="12"/>
        </w:rPr>
        <w:t xml:space="preserve"> </w:t>
      </w:r>
      <w:r w:rsidRPr="0097394B">
        <w:rPr>
          <w:vanish/>
          <w:sz w:val="12"/>
        </w:rPr>
        <w:t>the</w:t>
      </w:r>
      <w:r w:rsidRPr="0097394B">
        <w:rPr>
          <w:sz w:val="12"/>
        </w:rPr>
        <w:t xml:space="preserve"> </w:t>
      </w:r>
      <w:r w:rsidRPr="0097394B">
        <w:rPr>
          <w:vanish/>
          <w:sz w:val="12"/>
        </w:rPr>
        <w:t>happiness</w:t>
      </w:r>
      <w:r w:rsidRPr="0097394B">
        <w:rPr>
          <w:sz w:val="12"/>
        </w:rPr>
        <w:t xml:space="preserve"> </w:t>
      </w:r>
      <w:r w:rsidRPr="0097394B">
        <w:rPr>
          <w:vanish/>
          <w:sz w:val="12"/>
        </w:rPr>
        <w:t>that</w:t>
      </w:r>
      <w:r w:rsidRPr="0097394B">
        <w:rPr>
          <w:sz w:val="12"/>
        </w:rPr>
        <w:t xml:space="preserve"> </w:t>
      </w:r>
      <w:r w:rsidRPr="0097394B">
        <w:rPr>
          <w:vanish/>
          <w:sz w:val="12"/>
        </w:rPr>
        <w:t>ordinary</w:t>
      </w:r>
      <w:r w:rsidRPr="0097394B">
        <w:rPr>
          <w:sz w:val="12"/>
        </w:rPr>
        <w:t xml:space="preserve"> </w:t>
      </w:r>
      <w:r w:rsidRPr="0097394B">
        <w:rPr>
          <w:vanish/>
          <w:sz w:val="12"/>
        </w:rPr>
        <w:t>existence</w:t>
      </w:r>
      <w:r w:rsidRPr="0097394B">
        <w:rPr>
          <w:sz w:val="12"/>
        </w:rPr>
        <w:t xml:space="preserve"> </w:t>
      </w:r>
      <w:r w:rsidRPr="0097394B">
        <w:rPr>
          <w:vanish/>
          <w:sz w:val="12"/>
        </w:rPr>
        <w:t>promises.</w:t>
      </w:r>
      <w:r w:rsidRPr="0097394B">
        <w:rPr>
          <w:sz w:val="12"/>
        </w:rPr>
        <w:t xml:space="preserve"> </w:t>
      </w:r>
      <w:r w:rsidRPr="0097394B">
        <w:rPr>
          <w:vanish/>
          <w:sz w:val="12"/>
        </w:rPr>
        <w:t>The</w:t>
      </w:r>
      <w:r w:rsidRPr="0097394B">
        <w:rPr>
          <w:sz w:val="12"/>
        </w:rPr>
        <w:t xml:space="preserve"> </w:t>
      </w:r>
      <w:r w:rsidRPr="0097394B">
        <w:rPr>
          <w:vanish/>
          <w:sz w:val="12"/>
        </w:rPr>
        <w:t>social</w:t>
      </w:r>
      <w:r w:rsidRPr="0097394B">
        <w:rPr>
          <w:sz w:val="12"/>
        </w:rPr>
        <w:t xml:space="preserve"> </w:t>
      </w:r>
      <w:r w:rsidRPr="0097394B">
        <w:rPr>
          <w:vanish/>
          <w:sz w:val="12"/>
        </w:rPr>
        <w:t>norms</w:t>
      </w:r>
      <w:r w:rsidRPr="0097394B">
        <w:rPr>
          <w:sz w:val="12"/>
        </w:rPr>
        <w:t xml:space="preserve"> </w:t>
      </w:r>
      <w:r w:rsidRPr="0097394B">
        <w:rPr>
          <w:vanish/>
          <w:sz w:val="12"/>
        </w:rPr>
        <w:t>that</w:t>
      </w:r>
      <w:r w:rsidRPr="0097394B">
        <w:rPr>
          <w:sz w:val="12"/>
        </w:rPr>
        <w:t xml:space="preserve"> </w:t>
      </w:r>
      <w:r w:rsidRPr="0097394B">
        <w:rPr>
          <w:vanish/>
          <w:sz w:val="12"/>
        </w:rPr>
        <w:t>previously</w:t>
      </w:r>
      <w:r w:rsidRPr="0097394B">
        <w:rPr>
          <w:sz w:val="12"/>
        </w:rPr>
        <w:t xml:space="preserve"> </w:t>
      </w:r>
      <w:r w:rsidRPr="0097394B">
        <w:rPr>
          <w:vanish/>
          <w:sz w:val="12"/>
        </w:rPr>
        <w:t>channeled</w:t>
      </w:r>
      <w:r w:rsidRPr="0097394B">
        <w:rPr>
          <w:sz w:val="12"/>
        </w:rPr>
        <w:t xml:space="preserve"> </w:t>
      </w:r>
      <w:r w:rsidRPr="0097394B">
        <w:rPr>
          <w:vanish/>
          <w:sz w:val="12"/>
        </w:rPr>
        <w:t>and</w:t>
      </w:r>
      <w:r w:rsidRPr="0097394B">
        <w:rPr>
          <w:sz w:val="12"/>
        </w:rPr>
        <w:t xml:space="preserve"> </w:t>
      </w:r>
      <w:r w:rsidRPr="0097394B">
        <w:rPr>
          <w:vanish/>
          <w:sz w:val="12"/>
        </w:rPr>
        <w:t>controlled</w:t>
      </w:r>
      <w:r w:rsidRPr="0097394B">
        <w:rPr>
          <w:sz w:val="12"/>
        </w:rPr>
        <w:t xml:space="preserve"> </w:t>
      </w:r>
      <w:r w:rsidRPr="0097394B">
        <w:rPr>
          <w:vanish/>
          <w:sz w:val="12"/>
        </w:rPr>
        <w:t>displacement</w:t>
      </w:r>
      <w:r w:rsidRPr="0097394B">
        <w:rPr>
          <w:sz w:val="12"/>
        </w:rPr>
        <w:t xml:space="preserve"> </w:t>
      </w:r>
      <w:r w:rsidRPr="0097394B">
        <w:rPr>
          <w:vanish/>
          <w:sz w:val="12"/>
        </w:rPr>
        <w:t>activity</w:t>
      </w:r>
      <w:r w:rsidRPr="0097394B">
        <w:rPr>
          <w:sz w:val="12"/>
        </w:rPr>
        <w:t xml:space="preserve"> </w:t>
      </w:r>
      <w:r w:rsidRPr="0097394B">
        <w:rPr>
          <w:vanish/>
          <w:sz w:val="12"/>
        </w:rPr>
        <w:t>will</w:t>
      </w:r>
      <w:r w:rsidRPr="0097394B">
        <w:rPr>
          <w:sz w:val="12"/>
        </w:rPr>
        <w:t xml:space="preserve"> </w:t>
      </w:r>
      <w:r w:rsidRPr="0097394B">
        <w:rPr>
          <w:vanish/>
          <w:sz w:val="12"/>
        </w:rPr>
        <w:t>become</w:t>
      </w:r>
      <w:r w:rsidRPr="0097394B">
        <w:rPr>
          <w:sz w:val="12"/>
        </w:rPr>
        <w:t xml:space="preserve"> </w:t>
      </w:r>
      <w:r w:rsidRPr="0097394B">
        <w:rPr>
          <w:vanish/>
          <w:sz w:val="12"/>
        </w:rPr>
        <w:t>redundant.</w:t>
      </w:r>
      <w:r w:rsidRPr="0097394B">
        <w:rPr>
          <w:sz w:val="12"/>
        </w:rPr>
        <w:t xml:space="preserve"> </w:t>
      </w:r>
      <w:r w:rsidRPr="0097394B">
        <w:rPr>
          <w:vanish/>
          <w:sz w:val="12"/>
        </w:rPr>
        <w:t>When</w:t>
      </w:r>
      <w:r w:rsidRPr="0097394B">
        <w:rPr>
          <w:sz w:val="12"/>
        </w:rPr>
        <w:t xml:space="preserve"> </w:t>
      </w:r>
      <w:r w:rsidRPr="0097394B">
        <w:rPr>
          <w:vanish/>
          <w:sz w:val="12"/>
        </w:rPr>
        <w:t>it</w:t>
      </w:r>
      <w:r w:rsidRPr="0097394B">
        <w:rPr>
          <w:sz w:val="12"/>
        </w:rPr>
        <w:t xml:space="preserve"> </w:t>
      </w:r>
      <w:r w:rsidRPr="0097394B">
        <w:rPr>
          <w:vanish/>
          <w:sz w:val="12"/>
        </w:rPr>
        <w:t>comes</w:t>
      </w:r>
      <w:r w:rsidRPr="0097394B">
        <w:rPr>
          <w:sz w:val="12"/>
        </w:rPr>
        <w:t xml:space="preserve"> </w:t>
      </w:r>
      <w:r w:rsidRPr="0097394B">
        <w:rPr>
          <w:vanish/>
          <w:sz w:val="12"/>
        </w:rPr>
        <w:t>to</w:t>
      </w:r>
      <w:r w:rsidRPr="0097394B">
        <w:rPr>
          <w:sz w:val="12"/>
        </w:rPr>
        <w:t xml:space="preserve"> </w:t>
      </w:r>
      <w:r w:rsidRPr="0097394B">
        <w:rPr>
          <w:vanish/>
          <w:sz w:val="12"/>
        </w:rPr>
        <w:t>any</w:t>
      </w:r>
      <w:r w:rsidRPr="0097394B">
        <w:rPr>
          <w:sz w:val="12"/>
        </w:rPr>
        <w:t xml:space="preserve"> </w:t>
      </w:r>
      <w:r w:rsidRPr="0097394B">
        <w:rPr>
          <w:vanish/>
          <w:sz w:val="12"/>
        </w:rPr>
        <w:t>such</w:t>
      </w:r>
      <w:r w:rsidRPr="0097394B">
        <w:rPr>
          <w:sz w:val="12"/>
        </w:rPr>
        <w:t xml:space="preserve"> </w:t>
      </w:r>
      <w:r w:rsidRPr="0097394B">
        <w:rPr>
          <w:vanish/>
          <w:sz w:val="12"/>
        </w:rPr>
        <w:t>displacement</w:t>
      </w:r>
      <w:r w:rsidRPr="0097394B">
        <w:rPr>
          <w:sz w:val="12"/>
        </w:rPr>
        <w:t xml:space="preserve"> </w:t>
      </w:r>
      <w:r w:rsidRPr="0097394B">
        <w:rPr>
          <w:vanish/>
          <w:sz w:val="12"/>
        </w:rPr>
        <w:t>conflict</w:t>
      </w:r>
      <w:r w:rsidRPr="0097394B">
        <w:rPr>
          <w:rStyle w:val="Emphasis"/>
          <w:highlight w:val="cyan"/>
        </w:rPr>
        <w:t>, the law will seek integrative ways to restore individual and societal balance</w:t>
      </w:r>
      <w:r w:rsidRPr="0097394B">
        <w:rPr>
          <w:vanish/>
          <w:sz w:val="12"/>
        </w:rPr>
        <w:t>.</w:t>
      </w:r>
      <w:r w:rsidRPr="0097394B">
        <w:rPr>
          <w:sz w:val="12"/>
        </w:rPr>
        <w:t xml:space="preserve"> </w:t>
      </w:r>
      <w:r w:rsidRPr="0097394B">
        <w:rPr>
          <w:vanish/>
          <w:sz w:val="12"/>
        </w:rPr>
        <w:t>Finally,</w:t>
      </w:r>
      <w:r w:rsidRPr="0097394B">
        <w:rPr>
          <w:sz w:val="12"/>
        </w:rPr>
        <w:t xml:space="preserve"> </w:t>
      </w:r>
      <w:r w:rsidRPr="0097394B">
        <w:rPr>
          <w:vanish/>
          <w:sz w:val="12"/>
        </w:rPr>
        <w:t>this</w:t>
      </w:r>
      <w:r w:rsidRPr="0097394B">
        <w:rPr>
          <w:sz w:val="12"/>
        </w:rPr>
        <w:t xml:space="preserve"> </w:t>
      </w:r>
      <w:r w:rsidRPr="0097394B">
        <w:rPr>
          <w:vanish/>
          <w:sz w:val="12"/>
        </w:rPr>
        <w:t>consciousness,</w:t>
      </w:r>
      <w:r w:rsidRPr="0097394B">
        <w:rPr>
          <w:sz w:val="12"/>
        </w:rPr>
        <w:t xml:space="preserve"> </w:t>
      </w:r>
      <w:r w:rsidRPr="0097394B">
        <w:rPr>
          <w:vanish/>
          <w:sz w:val="12"/>
        </w:rPr>
        <w:t>by</w:t>
      </w:r>
      <w:r w:rsidRPr="0097394B">
        <w:rPr>
          <w:sz w:val="12"/>
        </w:rPr>
        <w:t xml:space="preserve"> </w:t>
      </w:r>
      <w:r w:rsidRPr="0097394B">
        <w:rPr>
          <w:vanish/>
          <w:sz w:val="12"/>
        </w:rPr>
        <w:t>showing</w:t>
      </w:r>
      <w:r w:rsidRPr="0097394B">
        <w:rPr>
          <w:sz w:val="12"/>
        </w:rPr>
        <w:t xml:space="preserve"> </w:t>
      </w:r>
      <w:r w:rsidRPr="0097394B">
        <w:rPr>
          <w:vanish/>
          <w:sz w:val="12"/>
        </w:rPr>
        <w:t>individual</w:t>
      </w:r>
      <w:r w:rsidRPr="0097394B">
        <w:rPr>
          <w:sz w:val="12"/>
        </w:rPr>
        <w:t xml:space="preserve"> </w:t>
      </w:r>
      <w:r w:rsidRPr="0097394B">
        <w:rPr>
          <w:vanish/>
          <w:sz w:val="12"/>
        </w:rPr>
        <w:t>health</w:t>
      </w:r>
      <w:r w:rsidRPr="0097394B">
        <w:rPr>
          <w:sz w:val="12"/>
        </w:rPr>
        <w:t xml:space="preserve"> </w:t>
      </w:r>
      <w:r w:rsidRPr="0097394B">
        <w:rPr>
          <w:vanish/>
          <w:sz w:val="12"/>
        </w:rPr>
        <w:t>is</w:t>
      </w:r>
      <w:r w:rsidRPr="0097394B">
        <w:rPr>
          <w:sz w:val="12"/>
        </w:rPr>
        <w:t xml:space="preserve"> </w:t>
      </w:r>
      <w:r w:rsidRPr="0097394B">
        <w:rPr>
          <w:vanish/>
          <w:sz w:val="12"/>
        </w:rPr>
        <w:t>related</w:t>
      </w:r>
      <w:r w:rsidRPr="0097394B">
        <w:rPr>
          <w:sz w:val="12"/>
        </w:rPr>
        <w:t xml:space="preserve"> </w:t>
      </w:r>
      <w:r w:rsidRPr="0097394B">
        <w:rPr>
          <w:vanish/>
          <w:sz w:val="12"/>
        </w:rPr>
        <w:t>to</w:t>
      </w:r>
      <w:r w:rsidRPr="0097394B">
        <w:rPr>
          <w:sz w:val="12"/>
        </w:rPr>
        <w:t xml:space="preserve"> </w:t>
      </w:r>
      <w:r w:rsidRPr="0097394B">
        <w:rPr>
          <w:vanish/>
          <w:sz w:val="12"/>
        </w:rPr>
        <w:t>universal</w:t>
      </w:r>
      <w:r w:rsidRPr="0097394B">
        <w:rPr>
          <w:sz w:val="12"/>
        </w:rPr>
        <w:t xml:space="preserve"> </w:t>
      </w:r>
      <w:r w:rsidRPr="0097394B">
        <w:rPr>
          <w:vanish/>
          <w:sz w:val="12"/>
        </w:rPr>
        <w:t>principles</w:t>
      </w:r>
      <w:r w:rsidRPr="0097394B">
        <w:rPr>
          <w:sz w:val="12"/>
        </w:rPr>
        <w:t xml:space="preserve"> </w:t>
      </w:r>
      <w:r w:rsidRPr="0097394B">
        <w:rPr>
          <w:vanish/>
          <w:sz w:val="12"/>
        </w:rPr>
        <w:t>of</w:t>
      </w:r>
      <w:r w:rsidRPr="0097394B">
        <w:rPr>
          <w:sz w:val="12"/>
        </w:rPr>
        <w:t xml:space="preserve"> </w:t>
      </w:r>
      <w:r w:rsidRPr="0097394B">
        <w:rPr>
          <w:vanish/>
          <w:sz w:val="12"/>
        </w:rPr>
        <w:t>balance</w:t>
      </w:r>
      <w:r w:rsidRPr="0097394B">
        <w:rPr>
          <w:sz w:val="12"/>
        </w:rPr>
        <w:t xml:space="preserve"> </w:t>
      </w:r>
      <w:r w:rsidRPr="0097394B">
        <w:rPr>
          <w:vanish/>
          <w:sz w:val="12"/>
        </w:rPr>
        <w:t>and</w:t>
      </w:r>
      <w:r w:rsidRPr="0097394B">
        <w:rPr>
          <w:sz w:val="12"/>
        </w:rPr>
        <w:t xml:space="preserve"> </w:t>
      </w:r>
      <w:r w:rsidRPr="0097394B">
        <w:rPr>
          <w:vanish/>
          <w:sz w:val="12"/>
        </w:rPr>
        <w:t>harmony,</w:t>
      </w:r>
      <w:r w:rsidRPr="0097394B">
        <w:rPr>
          <w:sz w:val="12"/>
        </w:rPr>
        <w:t xml:space="preserve"> </w:t>
      </w:r>
      <w:r w:rsidRPr="0097394B">
        <w:rPr>
          <w:vanish/>
          <w:sz w:val="12"/>
        </w:rPr>
        <w:t>will</w:t>
      </w:r>
      <w:r w:rsidRPr="0097394B">
        <w:rPr>
          <w:sz w:val="12"/>
        </w:rPr>
        <w:t xml:space="preserve"> </w:t>
      </w:r>
      <w:r w:rsidRPr="0097394B">
        <w:rPr>
          <w:vanish/>
          <w:sz w:val="12"/>
        </w:rPr>
        <w:t>encourage</w:t>
      </w:r>
      <w:r w:rsidRPr="0097394B">
        <w:rPr>
          <w:sz w:val="12"/>
        </w:rPr>
        <w:t xml:space="preserve"> </w:t>
      </w:r>
      <w:r w:rsidRPr="0097394B">
        <w:rPr>
          <w:vanish/>
          <w:sz w:val="12"/>
        </w:rPr>
        <w:t>people</w:t>
      </w:r>
      <w:r w:rsidRPr="0097394B">
        <w:rPr>
          <w:sz w:val="12"/>
        </w:rPr>
        <w:t xml:space="preserve"> </w:t>
      </w:r>
      <w:r w:rsidRPr="0097394B">
        <w:rPr>
          <w:vanish/>
          <w:sz w:val="12"/>
        </w:rPr>
        <w:t>to</w:t>
      </w:r>
      <w:r w:rsidRPr="0097394B">
        <w:rPr>
          <w:sz w:val="12"/>
        </w:rPr>
        <w:t xml:space="preserve"> </w:t>
      </w:r>
      <w:r w:rsidRPr="0097394B">
        <w:rPr>
          <w:vanish/>
          <w:sz w:val="12"/>
        </w:rPr>
        <w:t>lead</w:t>
      </w:r>
      <w:r w:rsidRPr="0097394B">
        <w:rPr>
          <w:sz w:val="12"/>
        </w:rPr>
        <w:t xml:space="preserve"> </w:t>
      </w:r>
      <w:r w:rsidRPr="0097394B">
        <w:rPr>
          <w:vanish/>
          <w:sz w:val="12"/>
        </w:rPr>
        <w:t>healthy</w:t>
      </w:r>
      <w:r w:rsidRPr="0097394B">
        <w:rPr>
          <w:sz w:val="12"/>
        </w:rPr>
        <w:t xml:space="preserve"> </w:t>
      </w:r>
      <w:r w:rsidRPr="0097394B">
        <w:rPr>
          <w:vanish/>
          <w:sz w:val="12"/>
        </w:rPr>
        <w:t>lives</w:t>
      </w:r>
      <w:r w:rsidRPr="0097394B">
        <w:rPr>
          <w:sz w:val="12"/>
        </w:rPr>
        <w:t xml:space="preserve"> </w:t>
      </w:r>
      <w:r w:rsidRPr="0097394B">
        <w:rPr>
          <w:vanish/>
          <w:sz w:val="12"/>
        </w:rPr>
        <w:t>and</w:t>
      </w:r>
      <w:r w:rsidRPr="0097394B">
        <w:rPr>
          <w:sz w:val="12"/>
        </w:rPr>
        <w:t xml:space="preserve"> </w:t>
      </w:r>
      <w:r w:rsidRPr="0097394B">
        <w:rPr>
          <w:vanish/>
          <w:sz w:val="12"/>
        </w:rPr>
        <w:t>90</w:t>
      </w:r>
      <w:r w:rsidRPr="0097394B">
        <w:rPr>
          <w:sz w:val="12"/>
        </w:rPr>
        <w:t xml:space="preserve"> </w:t>
      </w:r>
      <w:r w:rsidRPr="0097394B">
        <w:rPr>
          <w:vanish/>
          <w:sz w:val="12"/>
        </w:rPr>
        <w:t>CLS</w:t>
      </w:r>
      <w:r w:rsidRPr="0097394B">
        <w:rPr>
          <w:sz w:val="12"/>
        </w:rPr>
        <w:t xml:space="preserve"> </w:t>
      </w:r>
      <w:r w:rsidRPr="0097394B">
        <w:rPr>
          <w:vanish/>
          <w:sz w:val="12"/>
        </w:rPr>
        <w:t>scholars</w:t>
      </w:r>
      <w:r w:rsidRPr="0097394B">
        <w:rPr>
          <w:sz w:val="12"/>
        </w:rPr>
        <w:t xml:space="preserve"> </w:t>
      </w:r>
      <w:r w:rsidRPr="0097394B">
        <w:rPr>
          <w:vanish/>
          <w:sz w:val="12"/>
        </w:rPr>
        <w:t>seeking</w:t>
      </w:r>
      <w:r w:rsidRPr="0097394B">
        <w:rPr>
          <w:sz w:val="12"/>
        </w:rPr>
        <w:t xml:space="preserve"> </w:t>
      </w:r>
      <w:r w:rsidRPr="0097394B">
        <w:rPr>
          <w:vanish/>
          <w:sz w:val="12"/>
        </w:rPr>
        <w:t>to</w:t>
      </w:r>
      <w:r w:rsidRPr="0097394B">
        <w:rPr>
          <w:sz w:val="12"/>
        </w:rPr>
        <w:t xml:space="preserve"> </w:t>
      </w:r>
      <w:r w:rsidRPr="0097394B">
        <w:rPr>
          <w:vanish/>
          <w:sz w:val="12"/>
        </w:rPr>
        <w:t>transcend</w:t>
      </w:r>
      <w:r w:rsidRPr="0097394B">
        <w:rPr>
          <w:sz w:val="12"/>
        </w:rPr>
        <w:t xml:space="preserve"> </w:t>
      </w:r>
      <w:r w:rsidRPr="0097394B">
        <w:rPr>
          <w:vanish/>
          <w:sz w:val="12"/>
        </w:rPr>
        <w:t>ill-liberal</w:t>
      </w:r>
      <w:r w:rsidRPr="0097394B">
        <w:rPr>
          <w:sz w:val="12"/>
        </w:rPr>
        <w:t xml:space="preserve"> </w:t>
      </w:r>
      <w:r w:rsidRPr="0097394B">
        <w:rPr>
          <w:vanish/>
          <w:sz w:val="12"/>
        </w:rPr>
        <w:t>tendencies</w:t>
      </w:r>
      <w:r w:rsidRPr="0097394B">
        <w:rPr>
          <w:sz w:val="12"/>
        </w:rPr>
        <w:t xml:space="preserve"> </w:t>
      </w:r>
      <w:r w:rsidRPr="0097394B">
        <w:rPr>
          <w:vanish/>
          <w:sz w:val="12"/>
        </w:rPr>
        <w:t>have</w:t>
      </w:r>
      <w:r w:rsidRPr="0097394B">
        <w:rPr>
          <w:sz w:val="12"/>
        </w:rPr>
        <w:t xml:space="preserve"> </w:t>
      </w:r>
      <w:r w:rsidRPr="0097394B">
        <w:rPr>
          <w:vanish/>
          <w:sz w:val="12"/>
        </w:rPr>
        <w:t>noted</w:t>
      </w:r>
      <w:r w:rsidRPr="0097394B">
        <w:rPr>
          <w:sz w:val="12"/>
        </w:rPr>
        <w:t xml:space="preserve"> </w:t>
      </w:r>
      <w:r w:rsidRPr="0097394B">
        <w:rPr>
          <w:vanish/>
          <w:sz w:val="12"/>
        </w:rPr>
        <w:t>this</w:t>
      </w:r>
      <w:r w:rsidRPr="0097394B">
        <w:rPr>
          <w:sz w:val="12"/>
        </w:rPr>
        <w:t xml:space="preserve"> </w:t>
      </w:r>
      <w:r w:rsidRPr="0097394B">
        <w:rPr>
          <w:vanish/>
          <w:sz w:val="12"/>
        </w:rPr>
        <w:t>relationship.</w:t>
      </w:r>
      <w:r w:rsidRPr="0097394B">
        <w:rPr>
          <w:sz w:val="12"/>
        </w:rPr>
        <w:t xml:space="preserve"> </w:t>
      </w:r>
      <w:r w:rsidRPr="0097394B">
        <w:rPr>
          <w:vanish/>
          <w:sz w:val="12"/>
        </w:rPr>
        <w:t>See,</w:t>
      </w:r>
      <w:r w:rsidRPr="0097394B">
        <w:rPr>
          <w:sz w:val="12"/>
        </w:rPr>
        <w:t xml:space="preserve"> </w:t>
      </w:r>
      <w:r w:rsidRPr="0097394B">
        <w:rPr>
          <w:vanish/>
          <w:sz w:val="12"/>
        </w:rPr>
        <w:t>e.g.,</w:t>
      </w:r>
      <w:r w:rsidRPr="0097394B">
        <w:rPr>
          <w:sz w:val="12"/>
        </w:rPr>
        <w:t xml:space="preserve"> </w:t>
      </w:r>
      <w:r w:rsidRPr="0097394B">
        <w:rPr>
          <w:vanish/>
          <w:sz w:val="12"/>
        </w:rPr>
        <w:t>Gabel</w:t>
      </w:r>
      <w:r w:rsidRPr="0097394B">
        <w:rPr>
          <w:sz w:val="12"/>
        </w:rPr>
        <w:t xml:space="preserve"> </w:t>
      </w:r>
      <w:r w:rsidRPr="0097394B">
        <w:rPr>
          <w:vanish/>
          <w:sz w:val="12"/>
        </w:rPr>
        <w:t>and</w:t>
      </w:r>
      <w:r w:rsidRPr="0097394B">
        <w:rPr>
          <w:sz w:val="12"/>
        </w:rPr>
        <w:t xml:space="preserve"> </w:t>
      </w:r>
      <w:r w:rsidRPr="0097394B">
        <w:rPr>
          <w:vanish/>
          <w:sz w:val="12"/>
        </w:rPr>
        <w:t>Kennedy,</w:t>
      </w:r>
      <w:r w:rsidRPr="0097394B">
        <w:rPr>
          <w:sz w:val="12"/>
        </w:rPr>
        <w:t xml:space="preserve"> </w:t>
      </w:r>
      <w:r w:rsidRPr="0097394B">
        <w:rPr>
          <w:vanish/>
          <w:sz w:val="12"/>
        </w:rPr>
        <w:t>Roll</w:t>
      </w:r>
      <w:r w:rsidRPr="0097394B">
        <w:rPr>
          <w:sz w:val="12"/>
        </w:rPr>
        <w:t xml:space="preserve"> </w:t>
      </w:r>
      <w:r w:rsidRPr="0097394B">
        <w:rPr>
          <w:vanish/>
          <w:sz w:val="12"/>
        </w:rPr>
        <w:t>Over,</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36.</w:t>
      </w:r>
      <w:r w:rsidRPr="0097394B">
        <w:rPr>
          <w:sz w:val="12"/>
        </w:rPr>
        <w:t xml:space="preserve"> </w:t>
      </w:r>
      <w:r w:rsidRPr="0097394B">
        <w:rPr>
          <w:vanish/>
          <w:sz w:val="12"/>
        </w:rPr>
        <w:t>Electronic</w:t>
      </w:r>
      <w:r w:rsidRPr="0097394B">
        <w:rPr>
          <w:sz w:val="12"/>
        </w:rPr>
        <w:t xml:space="preserve"> </w:t>
      </w:r>
      <w:r w:rsidRPr="0097394B">
        <w:rPr>
          <w:vanish/>
          <w:sz w:val="12"/>
        </w:rPr>
        <w:t>copy</w:t>
      </w:r>
      <w:r w:rsidRPr="0097394B">
        <w:rPr>
          <w:sz w:val="12"/>
        </w:rPr>
        <w:t xml:space="preserve"> </w:t>
      </w:r>
      <w:r w:rsidRPr="0097394B">
        <w:rPr>
          <w:vanish/>
          <w:sz w:val="12"/>
        </w:rPr>
        <w:t>available</w:t>
      </w:r>
      <w:r w:rsidRPr="0097394B">
        <w:rPr>
          <w:sz w:val="12"/>
        </w:rPr>
        <w:t xml:space="preserve"> </w:t>
      </w:r>
      <w:r w:rsidRPr="0097394B">
        <w:rPr>
          <w:vanish/>
          <w:sz w:val="12"/>
        </w:rPr>
        <w:t>at:</w:t>
      </w:r>
      <w:r w:rsidRPr="0097394B">
        <w:rPr>
          <w:sz w:val="12"/>
        </w:rPr>
        <w:t xml:space="preserve"> </w:t>
      </w:r>
      <w:r w:rsidRPr="0097394B">
        <w:rPr>
          <w:vanish/>
          <w:sz w:val="12"/>
        </w:rPr>
        <w:t>https://ssrn.com/abstract=2441773</w:t>
      </w:r>
      <w:r w:rsidRPr="0097394B">
        <w:rPr>
          <w:sz w:val="12"/>
        </w:rPr>
        <w:t xml:space="preserve"> </w:t>
      </w:r>
      <w:r w:rsidRPr="0097394B">
        <w:rPr>
          <w:vanish/>
          <w:sz w:val="12"/>
        </w:rPr>
        <w:t>20</w:t>
      </w:r>
      <w:r w:rsidRPr="0097394B">
        <w:rPr>
          <w:sz w:val="12"/>
        </w:rPr>
        <w:t xml:space="preserve"> </w:t>
      </w:r>
      <w:r w:rsidRPr="0097394B">
        <w:rPr>
          <w:vanish/>
          <w:sz w:val="12"/>
        </w:rPr>
        <w:t>take</w:t>
      </w:r>
      <w:r w:rsidRPr="0097394B">
        <w:rPr>
          <w:sz w:val="12"/>
        </w:rPr>
        <w:t xml:space="preserve"> </w:t>
      </w:r>
      <w:r w:rsidRPr="0097394B">
        <w:rPr>
          <w:vanish/>
          <w:sz w:val="12"/>
        </w:rPr>
        <w:t>responsibility</w:t>
      </w:r>
      <w:r w:rsidRPr="0097394B">
        <w:rPr>
          <w:sz w:val="12"/>
        </w:rPr>
        <w:t xml:space="preserve"> </w:t>
      </w:r>
      <w:r w:rsidRPr="0097394B">
        <w:rPr>
          <w:vanish/>
          <w:sz w:val="12"/>
        </w:rPr>
        <w:t>for</w:t>
      </w:r>
      <w:r w:rsidRPr="0097394B">
        <w:rPr>
          <w:sz w:val="12"/>
        </w:rPr>
        <w:t xml:space="preserve"> </w:t>
      </w:r>
      <w:r w:rsidRPr="0097394B">
        <w:rPr>
          <w:vanish/>
          <w:sz w:val="12"/>
        </w:rPr>
        <w:t>their</w:t>
      </w:r>
      <w:r w:rsidRPr="0097394B">
        <w:rPr>
          <w:sz w:val="12"/>
        </w:rPr>
        <w:t xml:space="preserve"> </w:t>
      </w:r>
      <w:r w:rsidRPr="0097394B">
        <w:rPr>
          <w:vanish/>
          <w:sz w:val="12"/>
        </w:rPr>
        <w:t>illnesses.</w:t>
      </w:r>
      <w:r w:rsidRPr="0097394B">
        <w:rPr>
          <w:sz w:val="12"/>
        </w:rPr>
        <w:t xml:space="preserve"> </w:t>
      </w:r>
      <w:r w:rsidRPr="0097394B">
        <w:rPr>
          <w:vanish/>
          <w:sz w:val="12"/>
        </w:rPr>
        <w:t>Daoist</w:t>
      </w:r>
      <w:r w:rsidRPr="0097394B">
        <w:rPr>
          <w:sz w:val="12"/>
        </w:rPr>
        <w:t xml:space="preserve"> </w:t>
      </w:r>
      <w:r w:rsidRPr="0097394B">
        <w:rPr>
          <w:vanish/>
          <w:sz w:val="12"/>
        </w:rPr>
        <w:t>metaphysics</w:t>
      </w:r>
      <w:r w:rsidRPr="0097394B">
        <w:rPr>
          <w:sz w:val="12"/>
        </w:rPr>
        <w:t xml:space="preserve"> </w:t>
      </w:r>
      <w:r w:rsidRPr="0097394B">
        <w:rPr>
          <w:vanish/>
          <w:sz w:val="12"/>
        </w:rPr>
        <w:t>demonstrates</w:t>
      </w:r>
      <w:r w:rsidRPr="0097394B">
        <w:rPr>
          <w:sz w:val="12"/>
        </w:rPr>
        <w:t xml:space="preserve"> </w:t>
      </w:r>
      <w:r w:rsidRPr="0097394B">
        <w:rPr>
          <w:vanish/>
          <w:sz w:val="12"/>
        </w:rPr>
        <w:t>that</w:t>
      </w:r>
      <w:r w:rsidRPr="0097394B">
        <w:rPr>
          <w:sz w:val="12"/>
        </w:rPr>
        <w:t xml:space="preserve"> </w:t>
      </w:r>
      <w:r w:rsidRPr="0097394B">
        <w:rPr>
          <w:vanish/>
          <w:sz w:val="12"/>
        </w:rPr>
        <w:t>harmony</w:t>
      </w:r>
      <w:r w:rsidRPr="0097394B">
        <w:rPr>
          <w:sz w:val="12"/>
        </w:rPr>
        <w:t xml:space="preserve"> </w:t>
      </w:r>
      <w:r w:rsidRPr="0097394B">
        <w:rPr>
          <w:vanish/>
          <w:sz w:val="12"/>
        </w:rPr>
        <w:t>between</w:t>
      </w:r>
      <w:r w:rsidRPr="0097394B">
        <w:rPr>
          <w:sz w:val="12"/>
        </w:rPr>
        <w:t xml:space="preserve"> </w:t>
      </w:r>
      <w:r w:rsidRPr="0097394B">
        <w:rPr>
          <w:vanish/>
          <w:sz w:val="12"/>
        </w:rPr>
        <w:t>the</w:t>
      </w:r>
      <w:r w:rsidRPr="0097394B">
        <w:rPr>
          <w:sz w:val="12"/>
        </w:rPr>
        <w:t xml:space="preserve"> </w:t>
      </w:r>
      <w:r w:rsidRPr="0097394B">
        <w:rPr>
          <w:vanish/>
          <w:sz w:val="12"/>
        </w:rPr>
        <w:t>Yin</w:t>
      </w:r>
      <w:r w:rsidRPr="0097394B">
        <w:rPr>
          <w:sz w:val="12"/>
        </w:rPr>
        <w:t xml:space="preserve"> </w:t>
      </w:r>
      <w:r w:rsidRPr="0097394B">
        <w:rPr>
          <w:vanish/>
          <w:sz w:val="12"/>
        </w:rPr>
        <w:t>and</w:t>
      </w:r>
      <w:r w:rsidRPr="0097394B">
        <w:rPr>
          <w:sz w:val="12"/>
        </w:rPr>
        <w:t xml:space="preserve"> </w:t>
      </w:r>
      <w:r w:rsidRPr="0097394B">
        <w:rPr>
          <w:vanish/>
          <w:sz w:val="12"/>
        </w:rPr>
        <w:t>Yang</w:t>
      </w:r>
      <w:r w:rsidRPr="0097394B">
        <w:rPr>
          <w:sz w:val="12"/>
        </w:rPr>
        <w:t xml:space="preserve"> </w:t>
      </w:r>
      <w:r w:rsidRPr="0097394B">
        <w:rPr>
          <w:vanish/>
          <w:sz w:val="12"/>
        </w:rPr>
        <w:t>applies</w:t>
      </w:r>
      <w:r w:rsidRPr="0097394B">
        <w:rPr>
          <w:sz w:val="12"/>
        </w:rPr>
        <w:t xml:space="preserve"> </w:t>
      </w:r>
      <w:r w:rsidRPr="0097394B">
        <w:rPr>
          <w:vanish/>
          <w:sz w:val="12"/>
        </w:rPr>
        <w:t>all</w:t>
      </w:r>
      <w:r w:rsidRPr="0097394B">
        <w:rPr>
          <w:sz w:val="12"/>
        </w:rPr>
        <w:t xml:space="preserve"> </w:t>
      </w:r>
      <w:r w:rsidRPr="0097394B">
        <w:rPr>
          <w:vanish/>
          <w:sz w:val="12"/>
        </w:rPr>
        <w:t>the</w:t>
      </w:r>
      <w:r w:rsidRPr="0097394B">
        <w:rPr>
          <w:sz w:val="12"/>
        </w:rPr>
        <w:t xml:space="preserve"> </w:t>
      </w:r>
      <w:r w:rsidRPr="0097394B">
        <w:rPr>
          <w:vanish/>
          <w:sz w:val="12"/>
        </w:rPr>
        <w:t>way</w:t>
      </w:r>
      <w:r w:rsidRPr="0097394B">
        <w:rPr>
          <w:sz w:val="12"/>
        </w:rPr>
        <w:t xml:space="preserve"> </w:t>
      </w:r>
      <w:r w:rsidRPr="0097394B">
        <w:rPr>
          <w:vanish/>
          <w:sz w:val="12"/>
        </w:rPr>
        <w:t>down</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cellular</w:t>
      </w:r>
      <w:r w:rsidRPr="0097394B">
        <w:rPr>
          <w:sz w:val="12"/>
        </w:rPr>
        <w:t xml:space="preserve"> </w:t>
      </w:r>
      <w:r w:rsidRPr="0097394B">
        <w:rPr>
          <w:vanish/>
          <w:sz w:val="12"/>
        </w:rPr>
        <w:t>level</w:t>
      </w:r>
      <w:r w:rsidRPr="0097394B">
        <w:rPr>
          <w:sz w:val="12"/>
        </w:rPr>
        <w:t xml:space="preserve"> </w:t>
      </w:r>
      <w:r w:rsidRPr="0097394B">
        <w:rPr>
          <w:vanish/>
          <w:sz w:val="12"/>
        </w:rPr>
        <w:t>(and</w:t>
      </w:r>
      <w:r w:rsidRPr="0097394B">
        <w:rPr>
          <w:sz w:val="12"/>
        </w:rPr>
        <w:t xml:space="preserve"> </w:t>
      </w:r>
      <w:r w:rsidRPr="0097394B">
        <w:rPr>
          <w:vanish/>
          <w:sz w:val="12"/>
        </w:rPr>
        <w:t>farther).</w:t>
      </w:r>
      <w:r w:rsidRPr="0097394B">
        <w:rPr>
          <w:sz w:val="12"/>
        </w:rPr>
        <w:t xml:space="preserve"> </w:t>
      </w:r>
      <w:r w:rsidRPr="0097394B">
        <w:rPr>
          <w:vanish/>
          <w:sz w:val="12"/>
        </w:rPr>
        <w:t>91</w:t>
      </w:r>
      <w:r w:rsidRPr="0097394B">
        <w:rPr>
          <w:sz w:val="12"/>
        </w:rPr>
        <w:t xml:space="preserve"> </w:t>
      </w:r>
      <w:r w:rsidRPr="0097394B">
        <w:rPr>
          <w:vanish/>
          <w:sz w:val="12"/>
        </w:rPr>
        <w:t>When</w:t>
      </w:r>
      <w:r w:rsidRPr="0097394B">
        <w:rPr>
          <w:sz w:val="12"/>
        </w:rPr>
        <w:t xml:space="preserve"> </w:t>
      </w:r>
      <w:r w:rsidRPr="0097394B">
        <w:rPr>
          <w:vanish/>
          <w:sz w:val="12"/>
        </w:rPr>
        <w:t>people</w:t>
      </w:r>
      <w:r w:rsidRPr="0097394B">
        <w:rPr>
          <w:sz w:val="12"/>
        </w:rPr>
        <w:t xml:space="preserve"> </w:t>
      </w:r>
      <w:r w:rsidRPr="0097394B">
        <w:rPr>
          <w:vanish/>
          <w:sz w:val="12"/>
        </w:rPr>
        <w:t>live</w:t>
      </w:r>
      <w:r w:rsidRPr="0097394B">
        <w:rPr>
          <w:sz w:val="12"/>
        </w:rPr>
        <w:t xml:space="preserve"> </w:t>
      </w:r>
      <w:r w:rsidRPr="0097394B">
        <w:rPr>
          <w:vanish/>
          <w:sz w:val="12"/>
        </w:rPr>
        <w:t>in</w:t>
      </w:r>
      <w:r w:rsidRPr="0097394B">
        <w:rPr>
          <w:sz w:val="12"/>
        </w:rPr>
        <w:t xml:space="preserve"> </w:t>
      </w:r>
      <w:r w:rsidRPr="0097394B">
        <w:rPr>
          <w:vanish/>
          <w:sz w:val="12"/>
        </w:rPr>
        <w:t>balance,</w:t>
      </w:r>
      <w:r w:rsidRPr="0097394B">
        <w:rPr>
          <w:sz w:val="12"/>
        </w:rPr>
        <w:t xml:space="preserve"> </w:t>
      </w:r>
      <w:r w:rsidRPr="0097394B">
        <w:rPr>
          <w:vanish/>
          <w:sz w:val="12"/>
        </w:rPr>
        <w:t>they</w:t>
      </w:r>
      <w:r w:rsidRPr="0097394B">
        <w:rPr>
          <w:sz w:val="12"/>
        </w:rPr>
        <w:t xml:space="preserve"> </w:t>
      </w:r>
      <w:r w:rsidRPr="0097394B">
        <w:rPr>
          <w:vanish/>
          <w:sz w:val="12"/>
        </w:rPr>
        <w:t>accord</w:t>
      </w:r>
      <w:r w:rsidRPr="0097394B">
        <w:rPr>
          <w:sz w:val="12"/>
        </w:rPr>
        <w:t xml:space="preserve"> </w:t>
      </w:r>
      <w:r w:rsidRPr="0097394B">
        <w:rPr>
          <w:vanish/>
          <w:sz w:val="12"/>
        </w:rPr>
        <w:t>with</w:t>
      </w:r>
      <w:r w:rsidRPr="0097394B">
        <w:rPr>
          <w:sz w:val="12"/>
        </w:rPr>
        <w:t xml:space="preserve"> </w:t>
      </w:r>
      <w:r w:rsidRPr="0097394B">
        <w:rPr>
          <w:vanish/>
          <w:sz w:val="12"/>
        </w:rPr>
        <w:t>universal</w:t>
      </w:r>
      <w:r w:rsidRPr="0097394B">
        <w:rPr>
          <w:sz w:val="12"/>
        </w:rPr>
        <w:t xml:space="preserve"> </w:t>
      </w:r>
      <w:r w:rsidRPr="0097394B">
        <w:rPr>
          <w:vanish/>
          <w:sz w:val="12"/>
        </w:rPr>
        <w:t>principles</w:t>
      </w:r>
      <w:r w:rsidRPr="0097394B">
        <w:rPr>
          <w:sz w:val="12"/>
        </w:rPr>
        <w:t xml:space="preserve"> </w:t>
      </w:r>
      <w:r w:rsidRPr="0097394B">
        <w:rPr>
          <w:vanish/>
          <w:sz w:val="12"/>
        </w:rPr>
        <w:t>and</w:t>
      </w:r>
      <w:r w:rsidRPr="0097394B">
        <w:rPr>
          <w:sz w:val="12"/>
        </w:rPr>
        <w:t xml:space="preserve"> </w:t>
      </w:r>
      <w:r w:rsidRPr="0097394B">
        <w:rPr>
          <w:vanish/>
          <w:sz w:val="12"/>
        </w:rPr>
        <w:t>experience</w:t>
      </w:r>
      <w:r w:rsidRPr="0097394B">
        <w:rPr>
          <w:sz w:val="12"/>
        </w:rPr>
        <w:t xml:space="preserve"> </w:t>
      </w:r>
      <w:r w:rsidRPr="0097394B">
        <w:rPr>
          <w:vanish/>
          <w:sz w:val="12"/>
        </w:rPr>
        <w:t>physical,</w:t>
      </w:r>
      <w:r w:rsidRPr="0097394B">
        <w:rPr>
          <w:sz w:val="12"/>
        </w:rPr>
        <w:t xml:space="preserve"> </w:t>
      </w:r>
      <w:r w:rsidRPr="0097394B">
        <w:rPr>
          <w:vanish/>
          <w:sz w:val="12"/>
        </w:rPr>
        <w:t>spiritual,</w:t>
      </w:r>
      <w:r w:rsidRPr="0097394B">
        <w:rPr>
          <w:sz w:val="12"/>
        </w:rPr>
        <w:t xml:space="preserve"> </w:t>
      </w:r>
      <w:r w:rsidRPr="0097394B">
        <w:rPr>
          <w:vanish/>
          <w:sz w:val="12"/>
        </w:rPr>
        <w:t>and</w:t>
      </w:r>
      <w:r w:rsidRPr="0097394B">
        <w:rPr>
          <w:sz w:val="12"/>
        </w:rPr>
        <w:t xml:space="preserve"> </w:t>
      </w:r>
      <w:r w:rsidRPr="0097394B">
        <w:rPr>
          <w:vanish/>
          <w:sz w:val="12"/>
        </w:rPr>
        <w:t>mental</w:t>
      </w:r>
      <w:r w:rsidRPr="0097394B">
        <w:rPr>
          <w:sz w:val="12"/>
        </w:rPr>
        <w:t xml:space="preserve"> </w:t>
      </w:r>
      <w:r w:rsidRPr="0097394B">
        <w:rPr>
          <w:vanish/>
          <w:sz w:val="12"/>
        </w:rPr>
        <w:t>health.</w:t>
      </w:r>
      <w:r w:rsidRPr="0097394B">
        <w:rPr>
          <w:sz w:val="12"/>
        </w:rPr>
        <w:t xml:space="preserve"> </w:t>
      </w:r>
      <w:r w:rsidRPr="0097394B">
        <w:rPr>
          <w:vanish/>
          <w:sz w:val="12"/>
        </w:rPr>
        <w:t>People</w:t>
      </w:r>
      <w:r w:rsidRPr="0097394B">
        <w:rPr>
          <w:sz w:val="12"/>
        </w:rPr>
        <w:t xml:space="preserve"> </w:t>
      </w:r>
      <w:r w:rsidRPr="0097394B">
        <w:rPr>
          <w:vanish/>
          <w:sz w:val="12"/>
        </w:rPr>
        <w:t>will</w:t>
      </w:r>
      <w:r w:rsidRPr="0097394B">
        <w:rPr>
          <w:sz w:val="12"/>
        </w:rPr>
        <w:t xml:space="preserve"> </w:t>
      </w:r>
      <w:r w:rsidRPr="0097394B">
        <w:rPr>
          <w:vanish/>
          <w:sz w:val="12"/>
        </w:rPr>
        <w:t>also</w:t>
      </w:r>
      <w:r w:rsidRPr="0097394B">
        <w:rPr>
          <w:sz w:val="12"/>
        </w:rPr>
        <w:t xml:space="preserve"> </w:t>
      </w:r>
      <w:r w:rsidRPr="0097394B">
        <w:rPr>
          <w:vanish/>
          <w:sz w:val="12"/>
        </w:rPr>
        <w:t>recognize</w:t>
      </w:r>
      <w:r w:rsidRPr="0097394B">
        <w:rPr>
          <w:sz w:val="12"/>
        </w:rPr>
        <w:t xml:space="preserve"> </w:t>
      </w:r>
      <w:r w:rsidRPr="0097394B">
        <w:rPr>
          <w:vanish/>
          <w:sz w:val="12"/>
        </w:rPr>
        <w:t>disease</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sign</w:t>
      </w:r>
      <w:r w:rsidRPr="0097394B">
        <w:rPr>
          <w:sz w:val="12"/>
        </w:rPr>
        <w:t xml:space="preserve"> </w:t>
      </w:r>
      <w:r w:rsidRPr="0097394B">
        <w:rPr>
          <w:vanish/>
          <w:sz w:val="12"/>
        </w:rPr>
        <w:t>of</w:t>
      </w:r>
      <w:r w:rsidRPr="0097394B">
        <w:rPr>
          <w:sz w:val="12"/>
        </w:rPr>
        <w:t xml:space="preserve"> </w:t>
      </w:r>
      <w:r w:rsidRPr="0097394B">
        <w:rPr>
          <w:vanish/>
          <w:sz w:val="12"/>
        </w:rPr>
        <w:t>imbalance</w:t>
      </w:r>
      <w:r w:rsidRPr="0097394B">
        <w:rPr>
          <w:sz w:val="12"/>
        </w:rPr>
        <w:t xml:space="preserve"> </w:t>
      </w:r>
      <w:r w:rsidRPr="0097394B">
        <w:rPr>
          <w:vanish/>
          <w:sz w:val="12"/>
        </w:rPr>
        <w:t>and</w:t>
      </w:r>
      <w:r w:rsidRPr="0097394B">
        <w:rPr>
          <w:sz w:val="12"/>
        </w:rPr>
        <w:t xml:space="preserve"> </w:t>
      </w:r>
      <w:r w:rsidRPr="0097394B">
        <w:rPr>
          <w:vanish/>
          <w:sz w:val="12"/>
        </w:rPr>
        <w:t>a</w:t>
      </w:r>
      <w:r w:rsidRPr="0097394B">
        <w:rPr>
          <w:sz w:val="12"/>
        </w:rPr>
        <w:t xml:space="preserve"> </w:t>
      </w:r>
      <w:r w:rsidRPr="0097394B">
        <w:rPr>
          <w:vanish/>
          <w:sz w:val="12"/>
        </w:rPr>
        <w:t>call</w:t>
      </w:r>
      <w:r w:rsidRPr="0097394B">
        <w:rPr>
          <w:sz w:val="12"/>
        </w:rPr>
        <w:t xml:space="preserve"> </w:t>
      </w:r>
      <w:r w:rsidRPr="0097394B">
        <w:rPr>
          <w:vanish/>
          <w:sz w:val="12"/>
        </w:rPr>
        <w:t>for</w:t>
      </w:r>
      <w:r w:rsidRPr="0097394B">
        <w:rPr>
          <w:sz w:val="12"/>
        </w:rPr>
        <w:t xml:space="preserve"> </w:t>
      </w:r>
      <w:r w:rsidRPr="0097394B">
        <w:rPr>
          <w:vanish/>
          <w:sz w:val="12"/>
        </w:rPr>
        <w:t>adjusting</w:t>
      </w:r>
      <w:r w:rsidRPr="0097394B">
        <w:rPr>
          <w:sz w:val="12"/>
        </w:rPr>
        <w:t xml:space="preserve"> </w:t>
      </w:r>
      <w:r w:rsidRPr="0097394B">
        <w:rPr>
          <w:vanish/>
          <w:sz w:val="12"/>
        </w:rPr>
        <w:t>a</w:t>
      </w:r>
      <w:r w:rsidRPr="0097394B">
        <w:rPr>
          <w:sz w:val="12"/>
        </w:rPr>
        <w:t xml:space="preserve"> </w:t>
      </w:r>
      <w:r w:rsidRPr="0097394B">
        <w:rPr>
          <w:vanish/>
          <w:sz w:val="12"/>
        </w:rPr>
        <w:t>person’s</w:t>
      </w:r>
      <w:r w:rsidRPr="0097394B">
        <w:rPr>
          <w:sz w:val="12"/>
        </w:rPr>
        <w:t xml:space="preserve"> </w:t>
      </w:r>
      <w:r w:rsidRPr="0097394B">
        <w:rPr>
          <w:vanish/>
          <w:sz w:val="12"/>
        </w:rPr>
        <w:t>consciousness.</w:t>
      </w:r>
      <w:r w:rsidRPr="0097394B">
        <w:rPr>
          <w:sz w:val="12"/>
        </w:rPr>
        <w:t xml:space="preserve"> </w:t>
      </w:r>
      <w:r w:rsidRPr="0097394B">
        <w:rPr>
          <w:vanish/>
          <w:sz w:val="12"/>
        </w:rPr>
        <w:t>This</w:t>
      </w:r>
      <w:r w:rsidRPr="0097394B">
        <w:rPr>
          <w:sz w:val="12"/>
        </w:rPr>
        <w:t xml:space="preserve"> </w:t>
      </w:r>
      <w:r w:rsidRPr="0097394B">
        <w:rPr>
          <w:vanish/>
          <w:sz w:val="12"/>
        </w:rPr>
        <w:t>natural</w:t>
      </w:r>
      <w:r w:rsidRPr="0097394B">
        <w:rPr>
          <w:sz w:val="12"/>
        </w:rPr>
        <w:t xml:space="preserve"> </w:t>
      </w:r>
      <w:r w:rsidRPr="0097394B">
        <w:rPr>
          <w:vanish/>
          <w:sz w:val="12"/>
        </w:rPr>
        <w:t>health</w:t>
      </w:r>
      <w:r w:rsidRPr="0097394B">
        <w:rPr>
          <w:sz w:val="12"/>
        </w:rPr>
        <w:t xml:space="preserve"> </w:t>
      </w:r>
      <w:r w:rsidRPr="0097394B">
        <w:rPr>
          <w:vanish/>
          <w:sz w:val="12"/>
        </w:rPr>
        <w:t>and</w:t>
      </w:r>
      <w:r w:rsidRPr="0097394B">
        <w:rPr>
          <w:sz w:val="12"/>
        </w:rPr>
        <w:t xml:space="preserve"> </w:t>
      </w:r>
      <w:r w:rsidRPr="0097394B">
        <w:rPr>
          <w:vanish/>
          <w:sz w:val="12"/>
        </w:rPr>
        <w:t>individual</w:t>
      </w:r>
      <w:r w:rsidRPr="0097394B">
        <w:rPr>
          <w:sz w:val="12"/>
        </w:rPr>
        <w:t xml:space="preserve"> </w:t>
      </w:r>
      <w:r w:rsidRPr="0097394B">
        <w:rPr>
          <w:vanish/>
          <w:sz w:val="12"/>
        </w:rPr>
        <w:t>responsibility</w:t>
      </w:r>
      <w:r w:rsidRPr="0097394B">
        <w:rPr>
          <w:sz w:val="12"/>
        </w:rPr>
        <w:t xml:space="preserve"> </w:t>
      </w:r>
      <w:r w:rsidRPr="0097394B">
        <w:rPr>
          <w:vanish/>
          <w:sz w:val="12"/>
        </w:rPr>
        <w:t>will</w:t>
      </w:r>
      <w:r w:rsidRPr="0097394B">
        <w:rPr>
          <w:sz w:val="12"/>
        </w:rPr>
        <w:t xml:space="preserve"> </w:t>
      </w:r>
      <w:r w:rsidRPr="0097394B">
        <w:rPr>
          <w:vanish/>
          <w:sz w:val="12"/>
        </w:rPr>
        <w:t>greatly</w:t>
      </w:r>
      <w:r w:rsidRPr="0097394B">
        <w:rPr>
          <w:sz w:val="12"/>
        </w:rPr>
        <w:t xml:space="preserve"> </w:t>
      </w:r>
      <w:r w:rsidRPr="0097394B">
        <w:rPr>
          <w:vanish/>
          <w:sz w:val="12"/>
        </w:rPr>
        <w:t>reduce</w:t>
      </w:r>
      <w:r w:rsidRPr="0097394B">
        <w:rPr>
          <w:sz w:val="12"/>
        </w:rPr>
        <w:t xml:space="preserve"> </w:t>
      </w:r>
      <w:r w:rsidRPr="0097394B">
        <w:rPr>
          <w:vanish/>
          <w:sz w:val="12"/>
        </w:rPr>
        <w:t>the</w:t>
      </w:r>
      <w:r w:rsidRPr="0097394B">
        <w:rPr>
          <w:sz w:val="12"/>
        </w:rPr>
        <w:t xml:space="preserve"> </w:t>
      </w:r>
      <w:r w:rsidRPr="0097394B">
        <w:rPr>
          <w:vanish/>
          <w:sz w:val="12"/>
        </w:rPr>
        <w:t>need</w:t>
      </w:r>
      <w:r w:rsidRPr="0097394B">
        <w:rPr>
          <w:sz w:val="12"/>
        </w:rPr>
        <w:t xml:space="preserve"> </w:t>
      </w:r>
      <w:r w:rsidRPr="0097394B">
        <w:rPr>
          <w:vanish/>
          <w:sz w:val="12"/>
        </w:rPr>
        <w:t>for</w:t>
      </w:r>
      <w:r w:rsidRPr="0097394B">
        <w:rPr>
          <w:sz w:val="12"/>
        </w:rPr>
        <w:t xml:space="preserve"> </w:t>
      </w:r>
      <w:r w:rsidRPr="0097394B">
        <w:rPr>
          <w:vanish/>
          <w:sz w:val="12"/>
        </w:rPr>
        <w:t>tertiary</w:t>
      </w:r>
      <w:r w:rsidRPr="0097394B">
        <w:rPr>
          <w:sz w:val="12"/>
        </w:rPr>
        <w:t xml:space="preserve"> </w:t>
      </w:r>
      <w:r w:rsidRPr="0097394B">
        <w:rPr>
          <w:vanish/>
          <w:sz w:val="12"/>
        </w:rPr>
        <w:t>social</w:t>
      </w:r>
      <w:r w:rsidRPr="0097394B">
        <w:rPr>
          <w:sz w:val="12"/>
        </w:rPr>
        <w:t xml:space="preserve"> </w:t>
      </w:r>
      <w:r w:rsidRPr="0097394B">
        <w:rPr>
          <w:vanish/>
          <w:sz w:val="12"/>
        </w:rPr>
        <w:t>welfare</w:t>
      </w:r>
      <w:r w:rsidRPr="0097394B">
        <w:rPr>
          <w:sz w:val="12"/>
        </w:rPr>
        <w:t xml:space="preserve"> </w:t>
      </w:r>
      <w:r w:rsidRPr="0097394B">
        <w:rPr>
          <w:vanish/>
          <w:sz w:val="12"/>
        </w:rPr>
        <w:t>norms.</w:t>
      </w:r>
      <w:r w:rsidRPr="0097394B">
        <w:rPr>
          <w:rStyle w:val="Emphasis"/>
          <w:highlight w:val="cyan"/>
        </w:rPr>
        <w:t xml:space="preserve"> This basic change, of course, goes deeper than general legal norms. It calls for a reconsideration of the modern Western paradigm based on material separation</w:t>
      </w:r>
      <w:r w:rsidRPr="0097394B">
        <w:rPr>
          <w:sz w:val="12"/>
        </w:rPr>
        <w:t xml:space="preserve"> </w:t>
      </w:r>
      <w:r w:rsidRPr="0097394B">
        <w:rPr>
          <w:vanish/>
          <w:sz w:val="12"/>
        </w:rPr>
        <w:t>(e.g.,</w:t>
      </w:r>
      <w:r w:rsidRPr="0097394B">
        <w:rPr>
          <w:sz w:val="12"/>
        </w:rPr>
        <w:t xml:space="preserve"> </w:t>
      </w:r>
      <w:r w:rsidRPr="0097394B">
        <w:rPr>
          <w:vanish/>
          <w:sz w:val="12"/>
        </w:rPr>
        <w:t>Newtonian</w:t>
      </w:r>
      <w:r w:rsidRPr="0097394B">
        <w:rPr>
          <w:sz w:val="12"/>
        </w:rPr>
        <w:t xml:space="preserve"> </w:t>
      </w:r>
      <w:r w:rsidRPr="0097394B">
        <w:rPr>
          <w:vanish/>
          <w:sz w:val="12"/>
        </w:rPr>
        <w:t>physics,</w:t>
      </w:r>
      <w:r w:rsidRPr="0097394B">
        <w:rPr>
          <w:sz w:val="12"/>
        </w:rPr>
        <w:t xml:space="preserve"> </w:t>
      </w:r>
      <w:r w:rsidRPr="0097394B">
        <w:rPr>
          <w:vanish/>
          <w:sz w:val="12"/>
        </w:rPr>
        <w:t>Darwinian</w:t>
      </w:r>
      <w:r w:rsidRPr="0097394B">
        <w:rPr>
          <w:sz w:val="12"/>
        </w:rPr>
        <w:t xml:space="preserve"> </w:t>
      </w:r>
      <w:r w:rsidRPr="0097394B">
        <w:rPr>
          <w:vanish/>
          <w:sz w:val="12"/>
        </w:rPr>
        <w:t>biology,</w:t>
      </w:r>
      <w:r w:rsidRPr="0097394B">
        <w:rPr>
          <w:sz w:val="12"/>
        </w:rPr>
        <w:t xml:space="preserve"> </w:t>
      </w:r>
      <w:r w:rsidRPr="0097394B">
        <w:rPr>
          <w:vanish/>
          <w:sz w:val="12"/>
        </w:rPr>
        <w:t>Freudian</w:t>
      </w:r>
      <w:r w:rsidRPr="0097394B">
        <w:rPr>
          <w:sz w:val="12"/>
        </w:rPr>
        <w:t xml:space="preserve"> </w:t>
      </w:r>
      <w:r w:rsidRPr="0097394B">
        <w:rPr>
          <w:vanish/>
          <w:sz w:val="12"/>
        </w:rPr>
        <w:t>psychology,</w:t>
      </w:r>
      <w:r w:rsidRPr="0097394B">
        <w:rPr>
          <w:sz w:val="12"/>
        </w:rPr>
        <w:t xml:space="preserve"> </w:t>
      </w:r>
      <w:r w:rsidRPr="0097394B">
        <w:rPr>
          <w:vanish/>
          <w:sz w:val="12"/>
        </w:rPr>
        <w:t>and</w:t>
      </w:r>
      <w:r w:rsidRPr="0097394B">
        <w:rPr>
          <w:sz w:val="12"/>
        </w:rPr>
        <w:t xml:space="preserve"> </w:t>
      </w:r>
      <w:r w:rsidRPr="0097394B">
        <w:rPr>
          <w:vanish/>
          <w:sz w:val="12"/>
        </w:rPr>
        <w:t>Weberian</w:t>
      </w:r>
      <w:r w:rsidRPr="0097394B">
        <w:rPr>
          <w:sz w:val="12"/>
        </w:rPr>
        <w:t xml:space="preserve"> </w:t>
      </w:r>
      <w:r w:rsidRPr="0097394B">
        <w:rPr>
          <w:vanish/>
          <w:sz w:val="12"/>
        </w:rPr>
        <w:t>sociology).</w:t>
      </w:r>
      <w:r w:rsidRPr="0097394B">
        <w:rPr>
          <w:sz w:val="12"/>
        </w:rPr>
        <w:t xml:space="preserve"> </w:t>
      </w:r>
      <w:r w:rsidRPr="0097394B">
        <w:rPr>
          <w:vanish/>
          <w:sz w:val="12"/>
        </w:rPr>
        <w:t>As</w:t>
      </w:r>
      <w:r w:rsidRPr="0097394B">
        <w:rPr>
          <w:sz w:val="12"/>
        </w:rPr>
        <w:t xml:space="preserve"> </w:t>
      </w:r>
      <w:r w:rsidRPr="0097394B">
        <w:rPr>
          <w:vanish/>
          <w:sz w:val="12"/>
        </w:rPr>
        <w:t>already</w:t>
      </w:r>
      <w:r w:rsidRPr="0097394B">
        <w:rPr>
          <w:sz w:val="12"/>
        </w:rPr>
        <w:t xml:space="preserve"> </w:t>
      </w:r>
      <w:r w:rsidRPr="0097394B">
        <w:rPr>
          <w:vanish/>
          <w:sz w:val="12"/>
        </w:rPr>
        <w:t>noted,</w:t>
      </w:r>
      <w:r w:rsidRPr="0097394B">
        <w:rPr>
          <w:sz w:val="12"/>
        </w:rPr>
        <w:t xml:space="preserve"> </w:t>
      </w:r>
      <w:r w:rsidRPr="0097394B">
        <w:rPr>
          <w:vanish/>
          <w:sz w:val="12"/>
        </w:rPr>
        <w:t>Daoism</w:t>
      </w:r>
      <w:r w:rsidRPr="0097394B">
        <w:rPr>
          <w:sz w:val="12"/>
        </w:rPr>
        <w:t xml:space="preserve"> </w:t>
      </w:r>
      <w:r w:rsidRPr="0097394B">
        <w:rPr>
          <w:vanish/>
          <w:sz w:val="12"/>
        </w:rPr>
        <w:t>shows</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rStyle w:val="Emphasis"/>
          <w:highlight w:val="cyan"/>
        </w:rPr>
        <w:t>explicit separation is only for an implicit connection and ultimately Oneness and the Dao</w:t>
      </w:r>
      <w:r w:rsidRPr="0097394B">
        <w:rPr>
          <w:vanish/>
          <w:sz w:val="12"/>
        </w:rPr>
        <w:t>.</w:t>
      </w:r>
      <w:r w:rsidRPr="0097394B">
        <w:rPr>
          <w:sz w:val="12"/>
        </w:rPr>
        <w:t xml:space="preserve"> </w:t>
      </w:r>
      <w:r w:rsidRPr="0097394B">
        <w:rPr>
          <w:vanish/>
          <w:sz w:val="12"/>
        </w:rPr>
        <w:t>92</w:t>
      </w:r>
      <w:r w:rsidRPr="0097394B">
        <w:rPr>
          <w:sz w:val="12"/>
        </w:rPr>
        <w:t xml:space="preserve"> </w:t>
      </w:r>
      <w:r w:rsidRPr="0097394B">
        <w:rPr>
          <w:vanish/>
          <w:sz w:val="12"/>
        </w:rPr>
        <w:t>At</w:t>
      </w:r>
      <w:r w:rsidRPr="0097394B">
        <w:rPr>
          <w:sz w:val="12"/>
        </w:rPr>
        <w:t xml:space="preserve"> </w:t>
      </w:r>
      <w:r w:rsidRPr="0097394B">
        <w:rPr>
          <w:vanish/>
          <w:sz w:val="12"/>
        </w:rPr>
        <w:t>the</w:t>
      </w:r>
      <w:r w:rsidRPr="0097394B">
        <w:rPr>
          <w:sz w:val="12"/>
        </w:rPr>
        <w:t xml:space="preserve"> </w:t>
      </w:r>
      <w:r w:rsidRPr="0097394B">
        <w:rPr>
          <w:vanish/>
          <w:sz w:val="12"/>
        </w:rPr>
        <w:t>same</w:t>
      </w:r>
      <w:r w:rsidRPr="0097394B">
        <w:rPr>
          <w:sz w:val="12"/>
        </w:rPr>
        <w:t xml:space="preserve"> </w:t>
      </w:r>
      <w:r w:rsidRPr="0097394B">
        <w:rPr>
          <w:vanish/>
          <w:sz w:val="12"/>
        </w:rPr>
        <w:t>time,</w:t>
      </w:r>
      <w:r w:rsidRPr="0097394B">
        <w:rPr>
          <w:sz w:val="12"/>
        </w:rPr>
        <w:t xml:space="preserve"> </w:t>
      </w:r>
      <w:r w:rsidRPr="0097394B">
        <w:rPr>
          <w:vanish/>
          <w:sz w:val="12"/>
        </w:rPr>
        <w:t>this</w:t>
      </w:r>
      <w:r w:rsidRPr="0097394B">
        <w:rPr>
          <w:sz w:val="12"/>
        </w:rPr>
        <w:t xml:space="preserve"> </w:t>
      </w:r>
      <w:r w:rsidRPr="0097394B">
        <w:rPr>
          <w:rStyle w:val="Emphasis"/>
          <w:highlight w:val="cyan"/>
        </w:rPr>
        <w:t>change in consciousness calls for a return to a holistic sense</w:t>
      </w:r>
      <w:r w:rsidRPr="0097394B">
        <w:rPr>
          <w:vanish/>
          <w:sz w:val="12"/>
        </w:rPr>
        <w:t>,</w:t>
      </w:r>
      <w:r w:rsidRPr="0097394B">
        <w:rPr>
          <w:sz w:val="12"/>
        </w:rPr>
        <w:t xml:space="preserve"> </w:t>
      </w:r>
      <w:r w:rsidRPr="0097394B">
        <w:rPr>
          <w:vanish/>
          <w:sz w:val="12"/>
        </w:rPr>
        <w:t>as</w:t>
      </w:r>
      <w:r w:rsidRPr="0097394B">
        <w:rPr>
          <w:sz w:val="12"/>
        </w:rPr>
        <w:t xml:space="preserve"> </w:t>
      </w:r>
      <w:r w:rsidRPr="0097394B">
        <w:rPr>
          <w:vanish/>
          <w:sz w:val="12"/>
        </w:rPr>
        <w:t>America’s</w:t>
      </w:r>
      <w:r w:rsidRPr="0097394B">
        <w:rPr>
          <w:sz w:val="12"/>
        </w:rPr>
        <w:t xml:space="preserve"> </w:t>
      </w:r>
      <w:r w:rsidRPr="0097394B">
        <w:rPr>
          <w:vanish/>
          <w:sz w:val="12"/>
        </w:rPr>
        <w:t>founders</w:t>
      </w:r>
      <w:r w:rsidRPr="0097394B">
        <w:rPr>
          <w:sz w:val="12"/>
        </w:rPr>
        <w:t xml:space="preserve"> </w:t>
      </w:r>
      <w:r w:rsidRPr="0097394B">
        <w:rPr>
          <w:vanish/>
          <w:sz w:val="12"/>
        </w:rPr>
        <w:t>understood,</w:t>
      </w:r>
      <w:r w:rsidRPr="0097394B">
        <w:rPr>
          <w:sz w:val="12"/>
        </w:rPr>
        <w:t xml:space="preserve"> </w:t>
      </w:r>
      <w:r w:rsidRPr="0097394B">
        <w:rPr>
          <w:rStyle w:val="Emphasis"/>
          <w:highlight w:val="cyan"/>
        </w:rPr>
        <w:t>of people and the world as inherently good</w:t>
      </w:r>
      <w:r w:rsidRPr="0097394B">
        <w:rPr>
          <w:sz w:val="12"/>
        </w:rPr>
        <w:t xml:space="preserve"> </w:t>
      </w:r>
      <w:r w:rsidRPr="0097394B">
        <w:rPr>
          <w:vanish/>
          <w:sz w:val="12"/>
        </w:rPr>
        <w:t>(the</w:t>
      </w:r>
      <w:r w:rsidRPr="0097394B">
        <w:rPr>
          <w:sz w:val="12"/>
        </w:rPr>
        <w:t xml:space="preserve"> </w:t>
      </w:r>
      <w:r w:rsidRPr="0097394B">
        <w:rPr>
          <w:vanish/>
          <w:sz w:val="12"/>
        </w:rPr>
        <w:t>divine</w:t>
      </w:r>
      <w:r w:rsidRPr="0097394B">
        <w:rPr>
          <w:sz w:val="12"/>
        </w:rPr>
        <w:t xml:space="preserve"> </w:t>
      </w:r>
      <w:r w:rsidRPr="0097394B">
        <w:rPr>
          <w:vanish/>
          <w:sz w:val="12"/>
        </w:rPr>
        <w:t>essence</w:t>
      </w:r>
      <w:r w:rsidRPr="0097394B">
        <w:rPr>
          <w:sz w:val="12"/>
        </w:rPr>
        <w:t xml:space="preserve"> </w:t>
      </w:r>
      <w:r w:rsidRPr="0097394B">
        <w:rPr>
          <w:vanish/>
          <w:sz w:val="12"/>
        </w:rPr>
        <w:t>itself).</w:t>
      </w:r>
      <w:r w:rsidRPr="0097394B">
        <w:rPr>
          <w:sz w:val="12"/>
        </w:rPr>
        <w:t xml:space="preserve"> </w:t>
      </w:r>
      <w:r w:rsidRPr="0097394B">
        <w:rPr>
          <w:vanish/>
          <w:sz w:val="12"/>
        </w:rPr>
        <w:t>This</w:t>
      </w:r>
      <w:r w:rsidRPr="0097394B">
        <w:rPr>
          <w:sz w:val="12"/>
        </w:rPr>
        <w:t xml:space="preserve"> </w:t>
      </w:r>
      <w:r w:rsidRPr="0097394B">
        <w:rPr>
          <w:vanish/>
          <w:sz w:val="12"/>
        </w:rPr>
        <w:t>lucidity</w:t>
      </w:r>
      <w:r w:rsidRPr="0097394B">
        <w:rPr>
          <w:sz w:val="12"/>
        </w:rPr>
        <w:t xml:space="preserve"> </w:t>
      </w:r>
      <w:r w:rsidRPr="0097394B">
        <w:rPr>
          <w:vanish/>
          <w:sz w:val="12"/>
        </w:rPr>
        <w:t>will</w:t>
      </w:r>
      <w:r w:rsidRPr="0097394B">
        <w:rPr>
          <w:sz w:val="12"/>
        </w:rPr>
        <w:t xml:space="preserve"> </w:t>
      </w:r>
      <w:r w:rsidRPr="0097394B">
        <w:rPr>
          <w:vanish/>
          <w:sz w:val="12"/>
        </w:rPr>
        <w:t>resolve</w:t>
      </w:r>
      <w:r w:rsidRPr="0097394B">
        <w:rPr>
          <w:sz w:val="12"/>
        </w:rPr>
        <w:t xml:space="preserve"> </w:t>
      </w:r>
      <w:r w:rsidRPr="0097394B">
        <w:rPr>
          <w:vanish/>
          <w:sz w:val="12"/>
        </w:rPr>
        <w:t>many</w:t>
      </w:r>
      <w:r w:rsidRPr="0097394B">
        <w:rPr>
          <w:sz w:val="12"/>
        </w:rPr>
        <w:t xml:space="preserve"> </w:t>
      </w:r>
      <w:r w:rsidRPr="0097394B">
        <w:rPr>
          <w:vanish/>
          <w:sz w:val="12"/>
        </w:rPr>
        <w:t>disputes</w:t>
      </w:r>
      <w:r w:rsidRPr="0097394B">
        <w:rPr>
          <w:sz w:val="12"/>
        </w:rPr>
        <w:t xml:space="preserve"> </w:t>
      </w:r>
      <w:r w:rsidRPr="0097394B">
        <w:rPr>
          <w:vanish/>
          <w:sz w:val="12"/>
        </w:rPr>
        <w:t>within</w:t>
      </w:r>
      <w:r w:rsidRPr="0097394B">
        <w:rPr>
          <w:sz w:val="12"/>
        </w:rPr>
        <w:t xml:space="preserve"> </w:t>
      </w:r>
      <w:r w:rsidRPr="0097394B">
        <w:rPr>
          <w:vanish/>
          <w:sz w:val="12"/>
        </w:rPr>
        <w:t>academic</w:t>
      </w:r>
      <w:r w:rsidRPr="0097394B">
        <w:rPr>
          <w:sz w:val="12"/>
        </w:rPr>
        <w:t xml:space="preserve"> </w:t>
      </w:r>
      <w:r w:rsidRPr="0097394B">
        <w:rPr>
          <w:vanish/>
          <w:sz w:val="12"/>
        </w:rPr>
        <w:t>fields</w:t>
      </w:r>
      <w:r w:rsidRPr="0097394B">
        <w:rPr>
          <w:sz w:val="12"/>
        </w:rPr>
        <w:t xml:space="preserve"> </w:t>
      </w:r>
      <w:r w:rsidRPr="0097394B">
        <w:rPr>
          <w:vanish/>
          <w:sz w:val="12"/>
        </w:rPr>
        <w:t>and</w:t>
      </w:r>
      <w:r w:rsidRPr="0097394B">
        <w:rPr>
          <w:sz w:val="12"/>
        </w:rPr>
        <w:t xml:space="preserve"> </w:t>
      </w:r>
      <w:r w:rsidRPr="0097394B">
        <w:rPr>
          <w:vanish/>
          <w:sz w:val="12"/>
        </w:rPr>
        <w:t>between</w:t>
      </w:r>
      <w:r w:rsidRPr="0097394B">
        <w:rPr>
          <w:sz w:val="12"/>
        </w:rPr>
        <w:t xml:space="preserve"> </w:t>
      </w:r>
      <w:r w:rsidRPr="0097394B">
        <w:rPr>
          <w:vanish/>
          <w:sz w:val="12"/>
        </w:rPr>
        <w:t>science</w:t>
      </w:r>
      <w:r w:rsidRPr="0097394B">
        <w:rPr>
          <w:sz w:val="12"/>
        </w:rPr>
        <w:t xml:space="preserve"> </w:t>
      </w:r>
      <w:r w:rsidRPr="0097394B">
        <w:rPr>
          <w:vanish/>
          <w:sz w:val="12"/>
        </w:rPr>
        <w:t>and</w:t>
      </w:r>
      <w:r w:rsidRPr="0097394B">
        <w:rPr>
          <w:sz w:val="12"/>
        </w:rPr>
        <w:t xml:space="preserve"> </w:t>
      </w:r>
      <w:r w:rsidRPr="0097394B">
        <w:rPr>
          <w:vanish/>
          <w:sz w:val="12"/>
        </w:rPr>
        <w:t>religious</w:t>
      </w:r>
      <w:r w:rsidRPr="0097394B">
        <w:rPr>
          <w:sz w:val="12"/>
        </w:rPr>
        <w:t xml:space="preserve"> </w:t>
      </w:r>
      <w:r w:rsidRPr="0097394B">
        <w:rPr>
          <w:vanish/>
          <w:sz w:val="12"/>
        </w:rPr>
        <w:t>forums.</w:t>
      </w:r>
      <w:r w:rsidRPr="0097394B">
        <w:rPr>
          <w:sz w:val="12"/>
        </w:rPr>
        <w:t xml:space="preserve"> </w:t>
      </w:r>
      <w:r w:rsidRPr="0097394B">
        <w:rPr>
          <w:vanish/>
          <w:sz w:val="12"/>
        </w:rPr>
        <w:t>It</w:t>
      </w:r>
      <w:r w:rsidRPr="0097394B">
        <w:rPr>
          <w:sz w:val="12"/>
        </w:rPr>
        <w:t xml:space="preserve"> </w:t>
      </w:r>
      <w:r w:rsidRPr="0097394B">
        <w:rPr>
          <w:vanish/>
          <w:sz w:val="12"/>
        </w:rPr>
        <w:t>will</w:t>
      </w:r>
      <w:r w:rsidRPr="0097394B">
        <w:rPr>
          <w:sz w:val="12"/>
        </w:rPr>
        <w:t xml:space="preserve"> </w:t>
      </w:r>
      <w:r w:rsidRPr="0097394B">
        <w:rPr>
          <w:vanish/>
          <w:sz w:val="12"/>
        </w:rPr>
        <w:t>bring</w:t>
      </w:r>
      <w:r w:rsidRPr="0097394B">
        <w:rPr>
          <w:sz w:val="12"/>
        </w:rPr>
        <w:t xml:space="preserve"> </w:t>
      </w:r>
      <w:r w:rsidRPr="0097394B">
        <w:rPr>
          <w:vanish/>
          <w:sz w:val="12"/>
        </w:rPr>
        <w:t>the</w:t>
      </w:r>
      <w:r w:rsidRPr="0097394B">
        <w:rPr>
          <w:sz w:val="12"/>
        </w:rPr>
        <w:t xml:space="preserve"> </w:t>
      </w:r>
      <w:r w:rsidRPr="0097394B">
        <w:rPr>
          <w:vanish/>
          <w:sz w:val="12"/>
        </w:rPr>
        <w:t>various</w:t>
      </w:r>
      <w:r w:rsidRPr="0097394B">
        <w:rPr>
          <w:sz w:val="12"/>
        </w:rPr>
        <w:t xml:space="preserve"> </w:t>
      </w:r>
      <w:r w:rsidRPr="0097394B">
        <w:rPr>
          <w:vanish/>
          <w:sz w:val="12"/>
        </w:rPr>
        <w:t>strands</w:t>
      </w:r>
      <w:r w:rsidRPr="0097394B">
        <w:rPr>
          <w:sz w:val="12"/>
        </w:rPr>
        <w:t xml:space="preserve"> </w:t>
      </w:r>
      <w:r w:rsidRPr="0097394B">
        <w:rPr>
          <w:vanish/>
          <w:sz w:val="12"/>
        </w:rPr>
        <w:t>of</w:t>
      </w:r>
      <w:r w:rsidRPr="0097394B">
        <w:rPr>
          <w:sz w:val="12"/>
        </w:rPr>
        <w:t xml:space="preserve"> </w:t>
      </w:r>
      <w:r w:rsidRPr="0097394B">
        <w:rPr>
          <w:vanish/>
          <w:sz w:val="12"/>
        </w:rPr>
        <w:t>thinking</w:t>
      </w:r>
      <w:r w:rsidRPr="0097394B">
        <w:rPr>
          <w:sz w:val="12"/>
        </w:rPr>
        <w:t xml:space="preserve"> </w:t>
      </w:r>
      <w:r w:rsidRPr="0097394B">
        <w:rPr>
          <w:vanish/>
          <w:sz w:val="12"/>
        </w:rPr>
        <w:t>back</w:t>
      </w:r>
      <w:r w:rsidRPr="0097394B">
        <w:rPr>
          <w:sz w:val="12"/>
        </w:rPr>
        <w:t xml:space="preserve"> </w:t>
      </w:r>
      <w:r w:rsidRPr="0097394B">
        <w:rPr>
          <w:vanish/>
          <w:sz w:val="12"/>
        </w:rPr>
        <w:t>under</w:t>
      </w:r>
      <w:r w:rsidRPr="0097394B">
        <w:rPr>
          <w:sz w:val="12"/>
        </w:rPr>
        <w:t xml:space="preserve"> </w:t>
      </w:r>
      <w:r w:rsidRPr="0097394B">
        <w:rPr>
          <w:vanish/>
          <w:sz w:val="12"/>
        </w:rPr>
        <w:t>a</w:t>
      </w:r>
      <w:r w:rsidRPr="0097394B">
        <w:rPr>
          <w:sz w:val="12"/>
        </w:rPr>
        <w:t xml:space="preserve"> </w:t>
      </w:r>
      <w:r w:rsidRPr="0097394B">
        <w:rPr>
          <w:vanish/>
          <w:sz w:val="12"/>
        </w:rPr>
        <w:t>single</w:t>
      </w:r>
      <w:r w:rsidRPr="0097394B">
        <w:rPr>
          <w:sz w:val="12"/>
        </w:rPr>
        <w:t xml:space="preserve"> </w:t>
      </w:r>
      <w:r w:rsidRPr="0097394B">
        <w:rPr>
          <w:vanish/>
          <w:sz w:val="12"/>
        </w:rPr>
        <w:t>roof.</w:t>
      </w:r>
      <w:r w:rsidRPr="0097394B">
        <w:rPr>
          <w:sz w:val="12"/>
        </w:rPr>
        <w:t xml:space="preserve"> </w:t>
      </w:r>
      <w:r w:rsidRPr="0097394B">
        <w:rPr>
          <w:vanish/>
          <w:sz w:val="12"/>
        </w:rPr>
        <w:t>In</w:t>
      </w:r>
      <w:r w:rsidRPr="0097394B">
        <w:rPr>
          <w:sz w:val="12"/>
        </w:rPr>
        <w:t xml:space="preserve"> </w:t>
      </w:r>
      <w:r w:rsidRPr="0097394B">
        <w:rPr>
          <w:vanish/>
          <w:sz w:val="12"/>
        </w:rPr>
        <w:t>this</w:t>
      </w:r>
      <w:r w:rsidRPr="0097394B">
        <w:rPr>
          <w:sz w:val="12"/>
        </w:rPr>
        <w:t xml:space="preserve"> </w:t>
      </w:r>
      <w:r w:rsidRPr="0097394B">
        <w:rPr>
          <w:vanish/>
          <w:sz w:val="12"/>
        </w:rPr>
        <w:t>respect,</w:t>
      </w:r>
      <w:r w:rsidRPr="0097394B">
        <w:rPr>
          <w:sz w:val="12"/>
        </w:rPr>
        <w:t xml:space="preserve"> </w:t>
      </w:r>
      <w:r w:rsidRPr="0097394B">
        <w:rPr>
          <w:vanish/>
          <w:sz w:val="12"/>
        </w:rPr>
        <w:t>Daoism</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complete</w:t>
      </w:r>
      <w:r w:rsidRPr="0097394B">
        <w:rPr>
          <w:sz w:val="12"/>
        </w:rPr>
        <w:t xml:space="preserve"> </w:t>
      </w:r>
      <w:r w:rsidRPr="0097394B">
        <w:rPr>
          <w:vanish/>
          <w:sz w:val="12"/>
        </w:rPr>
        <w:t>account</w:t>
      </w:r>
      <w:r w:rsidRPr="0097394B">
        <w:rPr>
          <w:sz w:val="12"/>
        </w:rPr>
        <w:t xml:space="preserve"> </w:t>
      </w:r>
      <w:r w:rsidRPr="0097394B">
        <w:rPr>
          <w:vanish/>
          <w:sz w:val="12"/>
        </w:rPr>
        <w:t>of</w:t>
      </w:r>
      <w:r w:rsidRPr="0097394B">
        <w:rPr>
          <w:sz w:val="12"/>
        </w:rPr>
        <w:t xml:space="preserve"> </w:t>
      </w:r>
      <w:r w:rsidRPr="0097394B">
        <w:rPr>
          <w:vanish/>
          <w:sz w:val="12"/>
        </w:rPr>
        <w:t>reality.</w:t>
      </w:r>
      <w:r w:rsidRPr="0097394B">
        <w:rPr>
          <w:sz w:val="12"/>
        </w:rPr>
        <w:t xml:space="preserve"> </w:t>
      </w:r>
      <w:r w:rsidRPr="0097394B">
        <w:rPr>
          <w:vanish/>
          <w:sz w:val="12"/>
        </w:rPr>
        <w:t>93</w:t>
      </w:r>
      <w:r w:rsidRPr="0097394B">
        <w:rPr>
          <w:sz w:val="12"/>
        </w:rPr>
        <w:t xml:space="preserve"> </w:t>
      </w:r>
      <w:r w:rsidRPr="0097394B">
        <w:rPr>
          <w:vanish/>
          <w:sz w:val="12"/>
        </w:rPr>
        <w:t>91</w:t>
      </w:r>
      <w:r w:rsidRPr="0097394B">
        <w:rPr>
          <w:sz w:val="12"/>
        </w:rPr>
        <w:t xml:space="preserve"> </w:t>
      </w:r>
      <w:r w:rsidRPr="0097394B">
        <w:rPr>
          <w:vanish/>
          <w:sz w:val="12"/>
        </w:rPr>
        <w:t>See</w:t>
      </w:r>
      <w:r w:rsidRPr="0097394B">
        <w:rPr>
          <w:sz w:val="12"/>
        </w:rPr>
        <w:t xml:space="preserve"> </w:t>
      </w:r>
      <w:r w:rsidRPr="0097394B">
        <w:rPr>
          <w:vanish/>
          <w:sz w:val="12"/>
        </w:rPr>
        <w:t>WANG,</w:t>
      </w:r>
      <w:r w:rsidRPr="0097394B">
        <w:rPr>
          <w:sz w:val="12"/>
        </w:rPr>
        <w:t xml:space="preserve"> </w:t>
      </w:r>
      <w:r w:rsidRPr="0097394B">
        <w:rPr>
          <w:vanish/>
          <w:sz w:val="12"/>
        </w:rPr>
        <w:t>YINYANG,</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6,</w:t>
      </w:r>
      <w:r w:rsidRPr="0097394B">
        <w:rPr>
          <w:sz w:val="12"/>
        </w:rPr>
        <w:t xml:space="preserve"> </w:t>
      </w:r>
      <w:r w:rsidRPr="0097394B">
        <w:rPr>
          <w:vanish/>
          <w:sz w:val="12"/>
        </w:rPr>
        <w:t>at</w:t>
      </w:r>
      <w:r w:rsidRPr="0097394B">
        <w:rPr>
          <w:sz w:val="12"/>
        </w:rPr>
        <w:t xml:space="preserve"> </w:t>
      </w:r>
      <w:r w:rsidRPr="0097394B">
        <w:rPr>
          <w:vanish/>
          <w:sz w:val="12"/>
        </w:rPr>
        <w:t>2,</w:t>
      </w:r>
      <w:r w:rsidRPr="0097394B">
        <w:rPr>
          <w:sz w:val="12"/>
        </w:rPr>
        <w:t xml:space="preserve"> </w:t>
      </w:r>
      <w:r w:rsidRPr="0097394B">
        <w:rPr>
          <w:vanish/>
          <w:sz w:val="12"/>
        </w:rPr>
        <w:t>citing</w:t>
      </w:r>
      <w:r w:rsidRPr="0097394B">
        <w:rPr>
          <w:sz w:val="12"/>
        </w:rPr>
        <w:t xml:space="preserve"> </w:t>
      </w:r>
      <w:r w:rsidRPr="0097394B">
        <w:rPr>
          <w:vanish/>
          <w:sz w:val="12"/>
        </w:rPr>
        <w:t>the</w:t>
      </w:r>
      <w:r w:rsidRPr="0097394B">
        <w:rPr>
          <w:sz w:val="12"/>
        </w:rPr>
        <w:t xml:space="preserve"> </w:t>
      </w:r>
      <w:r w:rsidRPr="0097394B">
        <w:rPr>
          <w:vanish/>
          <w:sz w:val="12"/>
        </w:rPr>
        <w:t>200</w:t>
      </w:r>
      <w:r w:rsidRPr="0097394B">
        <w:rPr>
          <w:sz w:val="12"/>
        </w:rPr>
        <w:t xml:space="preserve"> </w:t>
      </w:r>
      <w:r w:rsidRPr="0097394B">
        <w:rPr>
          <w:vanish/>
          <w:sz w:val="12"/>
        </w:rPr>
        <w:t>C.E.</w:t>
      </w:r>
      <w:r w:rsidRPr="0097394B">
        <w:rPr>
          <w:sz w:val="12"/>
        </w:rPr>
        <w:t xml:space="preserve"> </w:t>
      </w:r>
      <w:r w:rsidRPr="0097394B">
        <w:rPr>
          <w:vanish/>
          <w:sz w:val="12"/>
        </w:rPr>
        <w:t>Huangdi</w:t>
      </w:r>
      <w:r w:rsidRPr="0097394B">
        <w:rPr>
          <w:sz w:val="12"/>
        </w:rPr>
        <w:t xml:space="preserve"> </w:t>
      </w:r>
      <w:r w:rsidRPr="0097394B">
        <w:rPr>
          <w:vanish/>
          <w:sz w:val="12"/>
        </w:rPr>
        <w:t>Neijing.</w:t>
      </w:r>
      <w:r w:rsidRPr="0097394B">
        <w:rPr>
          <w:sz w:val="12"/>
        </w:rPr>
        <w:t xml:space="preserve"> </w:t>
      </w:r>
      <w:r w:rsidRPr="0097394B">
        <w:rPr>
          <w:vanish/>
          <w:sz w:val="12"/>
        </w:rPr>
        <w:t>92</w:t>
      </w:r>
      <w:r w:rsidRPr="0097394B">
        <w:rPr>
          <w:sz w:val="12"/>
        </w:rPr>
        <w:t xml:space="preserve"> </w:t>
      </w:r>
      <w:r w:rsidRPr="0097394B">
        <w:rPr>
          <w:vanish/>
          <w:sz w:val="12"/>
        </w:rPr>
        <w:t>Quantum</w:t>
      </w:r>
      <w:r w:rsidRPr="0097394B">
        <w:rPr>
          <w:sz w:val="12"/>
        </w:rPr>
        <w:t xml:space="preserve"> </w:t>
      </w:r>
      <w:r w:rsidRPr="0097394B">
        <w:rPr>
          <w:vanish/>
          <w:sz w:val="12"/>
        </w:rPr>
        <w:t>physics</w:t>
      </w:r>
      <w:r w:rsidRPr="0097394B">
        <w:rPr>
          <w:sz w:val="12"/>
        </w:rPr>
        <w:t xml:space="preserve"> </w:t>
      </w:r>
      <w:r w:rsidRPr="0097394B">
        <w:rPr>
          <w:vanish/>
          <w:sz w:val="12"/>
        </w:rPr>
        <w:t>certainly</w:t>
      </w:r>
      <w:r w:rsidRPr="0097394B">
        <w:rPr>
          <w:sz w:val="12"/>
        </w:rPr>
        <w:t xml:space="preserve"> </w:t>
      </w:r>
      <w:r w:rsidRPr="0097394B">
        <w:rPr>
          <w:vanish/>
          <w:sz w:val="12"/>
        </w:rPr>
        <w:t>challenges</w:t>
      </w:r>
      <w:r w:rsidRPr="0097394B">
        <w:rPr>
          <w:sz w:val="12"/>
        </w:rPr>
        <w:t xml:space="preserve"> </w:t>
      </w:r>
      <w:r w:rsidRPr="0097394B">
        <w:rPr>
          <w:vanish/>
          <w:sz w:val="12"/>
        </w:rPr>
        <w:t>the</w:t>
      </w:r>
      <w:r w:rsidRPr="0097394B">
        <w:rPr>
          <w:sz w:val="12"/>
        </w:rPr>
        <w:t xml:space="preserve"> </w:t>
      </w:r>
      <w:r w:rsidRPr="0097394B">
        <w:rPr>
          <w:vanish/>
          <w:sz w:val="12"/>
        </w:rPr>
        <w:t>traditional</w:t>
      </w:r>
      <w:r w:rsidRPr="0097394B">
        <w:rPr>
          <w:sz w:val="12"/>
        </w:rPr>
        <w:t xml:space="preserve"> </w:t>
      </w:r>
      <w:r w:rsidRPr="0097394B">
        <w:rPr>
          <w:vanish/>
          <w:sz w:val="12"/>
        </w:rPr>
        <w:t>order,</w:t>
      </w:r>
      <w:r w:rsidRPr="0097394B">
        <w:rPr>
          <w:sz w:val="12"/>
        </w:rPr>
        <w:t xml:space="preserve"> </w:t>
      </w:r>
      <w:r w:rsidRPr="0097394B">
        <w:rPr>
          <w:vanish/>
          <w:sz w:val="12"/>
        </w:rPr>
        <w:t>and</w:t>
      </w:r>
      <w:r w:rsidRPr="0097394B">
        <w:rPr>
          <w:sz w:val="12"/>
        </w:rPr>
        <w:t xml:space="preserve"> </w:t>
      </w:r>
      <w:r w:rsidRPr="0097394B">
        <w:rPr>
          <w:vanish/>
          <w:sz w:val="12"/>
        </w:rPr>
        <w:t>some</w:t>
      </w:r>
      <w:r w:rsidRPr="0097394B">
        <w:rPr>
          <w:sz w:val="12"/>
        </w:rPr>
        <w:t xml:space="preserve"> </w:t>
      </w:r>
      <w:r w:rsidRPr="0097394B">
        <w:rPr>
          <w:vanish/>
          <w:sz w:val="12"/>
        </w:rPr>
        <w:t>notable</w:t>
      </w:r>
      <w:r w:rsidRPr="0097394B">
        <w:rPr>
          <w:sz w:val="12"/>
        </w:rPr>
        <w:t xml:space="preserve"> </w:t>
      </w:r>
      <w:r w:rsidRPr="0097394B">
        <w:rPr>
          <w:vanish/>
          <w:sz w:val="12"/>
        </w:rPr>
        <w:t>physicists</w:t>
      </w:r>
      <w:r w:rsidRPr="0097394B">
        <w:rPr>
          <w:sz w:val="12"/>
        </w:rPr>
        <w:t xml:space="preserve"> </w:t>
      </w:r>
      <w:r w:rsidRPr="0097394B">
        <w:rPr>
          <w:vanish/>
          <w:sz w:val="12"/>
        </w:rPr>
        <w:t>have</w:t>
      </w:r>
      <w:r w:rsidRPr="0097394B">
        <w:rPr>
          <w:sz w:val="12"/>
        </w:rPr>
        <w:t xml:space="preserve"> </w:t>
      </w:r>
      <w:r w:rsidRPr="0097394B">
        <w:rPr>
          <w:vanish/>
          <w:sz w:val="12"/>
        </w:rPr>
        <w:t>already</w:t>
      </w:r>
      <w:r w:rsidRPr="0097394B">
        <w:rPr>
          <w:sz w:val="12"/>
        </w:rPr>
        <w:t xml:space="preserve"> </w:t>
      </w:r>
      <w:r w:rsidRPr="0097394B">
        <w:rPr>
          <w:vanish/>
          <w:sz w:val="12"/>
        </w:rPr>
        <w:t>argued</w:t>
      </w:r>
      <w:r w:rsidRPr="0097394B">
        <w:rPr>
          <w:sz w:val="12"/>
        </w:rPr>
        <w:t xml:space="preserve"> </w:t>
      </w:r>
      <w:r w:rsidRPr="0097394B">
        <w:rPr>
          <w:vanish/>
          <w:sz w:val="12"/>
        </w:rPr>
        <w:t>an</w:t>
      </w:r>
      <w:r w:rsidRPr="0097394B">
        <w:rPr>
          <w:sz w:val="12"/>
        </w:rPr>
        <w:t xml:space="preserve"> </w:t>
      </w:r>
      <w:r w:rsidRPr="0097394B">
        <w:rPr>
          <w:vanish/>
          <w:sz w:val="12"/>
        </w:rPr>
        <w:t>approach</w:t>
      </w:r>
      <w:r w:rsidRPr="0097394B">
        <w:rPr>
          <w:sz w:val="12"/>
        </w:rPr>
        <w:t xml:space="preserve"> </w:t>
      </w:r>
      <w:r w:rsidRPr="0097394B">
        <w:rPr>
          <w:vanish/>
          <w:sz w:val="12"/>
        </w:rPr>
        <w:t>similar</w:t>
      </w:r>
      <w:r w:rsidRPr="0097394B">
        <w:rPr>
          <w:sz w:val="12"/>
        </w:rPr>
        <w:t xml:space="preserve"> </w:t>
      </w:r>
      <w:r w:rsidRPr="0097394B">
        <w:rPr>
          <w:vanish/>
          <w:sz w:val="12"/>
        </w:rPr>
        <w:t>to</w:t>
      </w:r>
      <w:r w:rsidRPr="0097394B">
        <w:rPr>
          <w:sz w:val="12"/>
        </w:rPr>
        <w:t xml:space="preserve"> </w:t>
      </w:r>
      <w:r w:rsidRPr="0097394B">
        <w:rPr>
          <w:vanish/>
          <w:sz w:val="12"/>
        </w:rPr>
        <w:t>Daoism.</w:t>
      </w:r>
      <w:r w:rsidRPr="0097394B">
        <w:rPr>
          <w:sz w:val="12"/>
        </w:rPr>
        <w:t xml:space="preserve"> </w:t>
      </w:r>
      <w:r w:rsidRPr="0097394B">
        <w:rPr>
          <w:vanish/>
          <w:sz w:val="12"/>
        </w:rPr>
        <w:t>See,</w:t>
      </w:r>
      <w:r w:rsidRPr="0097394B">
        <w:rPr>
          <w:sz w:val="12"/>
        </w:rPr>
        <w:t xml:space="preserve"> </w:t>
      </w:r>
      <w:r w:rsidRPr="0097394B">
        <w:rPr>
          <w:vanish/>
          <w:sz w:val="12"/>
        </w:rPr>
        <w:t>e.g.,</w:t>
      </w:r>
      <w:r w:rsidRPr="0097394B">
        <w:rPr>
          <w:sz w:val="12"/>
        </w:rPr>
        <w:t xml:space="preserve"> </w:t>
      </w:r>
      <w:r w:rsidRPr="0097394B">
        <w:rPr>
          <w:vanish/>
          <w:sz w:val="12"/>
        </w:rPr>
        <w:t>DAVID</w:t>
      </w:r>
      <w:r w:rsidRPr="0097394B">
        <w:rPr>
          <w:sz w:val="12"/>
        </w:rPr>
        <w:t xml:space="preserve"> </w:t>
      </w:r>
      <w:r w:rsidRPr="0097394B">
        <w:rPr>
          <w:vanish/>
          <w:sz w:val="12"/>
        </w:rPr>
        <w:t>BOHM,</w:t>
      </w:r>
      <w:r w:rsidRPr="0097394B">
        <w:rPr>
          <w:sz w:val="12"/>
        </w:rPr>
        <w:t xml:space="preserve"> </w:t>
      </w:r>
      <w:r w:rsidRPr="0097394B">
        <w:rPr>
          <w:vanish/>
          <w:sz w:val="12"/>
        </w:rPr>
        <w:t>WHOLENESS</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IMPLICATE</w:t>
      </w:r>
      <w:r w:rsidRPr="0097394B">
        <w:rPr>
          <w:sz w:val="12"/>
        </w:rPr>
        <w:t xml:space="preserve"> </w:t>
      </w:r>
      <w:r w:rsidRPr="0097394B">
        <w:rPr>
          <w:vanish/>
          <w:sz w:val="12"/>
        </w:rPr>
        <w:t>ORDER</w:t>
      </w:r>
      <w:r w:rsidRPr="0097394B">
        <w:rPr>
          <w:sz w:val="12"/>
        </w:rPr>
        <w:t xml:space="preserve"> </w:t>
      </w:r>
      <w:r w:rsidRPr="0097394B">
        <w:rPr>
          <w:vanish/>
          <w:sz w:val="12"/>
        </w:rPr>
        <w:t>(1980).</w:t>
      </w:r>
      <w:r w:rsidRPr="0097394B">
        <w:rPr>
          <w:sz w:val="12"/>
        </w:rPr>
        <w:t xml:space="preserve"> </w:t>
      </w:r>
      <w:r w:rsidRPr="0097394B">
        <w:rPr>
          <w:vanish/>
          <w:sz w:val="12"/>
        </w:rPr>
        <w:t>See</w:t>
      </w:r>
      <w:r w:rsidRPr="0097394B">
        <w:rPr>
          <w:sz w:val="12"/>
        </w:rPr>
        <w:t xml:space="preserve"> </w:t>
      </w:r>
      <w:r w:rsidRPr="0097394B">
        <w:rPr>
          <w:vanish/>
          <w:sz w:val="12"/>
        </w:rPr>
        <w:t>also,</w:t>
      </w:r>
      <w:r w:rsidRPr="0097394B">
        <w:rPr>
          <w:sz w:val="12"/>
        </w:rPr>
        <w:t xml:space="preserve"> </w:t>
      </w:r>
      <w:r w:rsidRPr="0097394B">
        <w:rPr>
          <w:vanish/>
          <w:sz w:val="12"/>
        </w:rPr>
        <w:t>DAVID</w:t>
      </w:r>
      <w:r w:rsidRPr="0097394B">
        <w:rPr>
          <w:sz w:val="12"/>
        </w:rPr>
        <w:t xml:space="preserve"> </w:t>
      </w:r>
      <w:r w:rsidRPr="0097394B">
        <w:rPr>
          <w:vanish/>
          <w:sz w:val="12"/>
        </w:rPr>
        <w:t>BOHM,ON</w:t>
      </w:r>
      <w:r w:rsidRPr="0097394B">
        <w:rPr>
          <w:sz w:val="12"/>
        </w:rPr>
        <w:t xml:space="preserve"> </w:t>
      </w:r>
      <w:r w:rsidRPr="0097394B">
        <w:rPr>
          <w:vanish/>
          <w:sz w:val="12"/>
        </w:rPr>
        <w:t>CREATIVITY</w:t>
      </w:r>
      <w:r w:rsidRPr="0097394B">
        <w:rPr>
          <w:sz w:val="12"/>
        </w:rPr>
        <w:t xml:space="preserve"> </w:t>
      </w:r>
      <w:r w:rsidRPr="0097394B">
        <w:rPr>
          <w:vanish/>
          <w:sz w:val="12"/>
        </w:rPr>
        <w:t>104</w:t>
      </w:r>
      <w:r w:rsidRPr="0097394B">
        <w:rPr>
          <w:sz w:val="12"/>
        </w:rPr>
        <w:t xml:space="preserve"> </w:t>
      </w:r>
      <w:r w:rsidRPr="0097394B">
        <w:rPr>
          <w:vanish/>
          <w:sz w:val="12"/>
        </w:rPr>
        <w:t>(1996)</w:t>
      </w:r>
      <w:r w:rsidRPr="0097394B">
        <w:rPr>
          <w:sz w:val="12"/>
        </w:rPr>
        <w:t xml:space="preserve"> </w:t>
      </w:r>
      <w:r w:rsidRPr="0097394B">
        <w:rPr>
          <w:vanish/>
          <w:sz w:val="12"/>
        </w:rPr>
        <w:t>(calling</w:t>
      </w:r>
      <w:r w:rsidRPr="0097394B">
        <w:rPr>
          <w:sz w:val="12"/>
        </w:rPr>
        <w:t xml:space="preserve"> </w:t>
      </w:r>
      <w:r w:rsidRPr="0097394B">
        <w:rPr>
          <w:vanish/>
          <w:sz w:val="12"/>
        </w:rPr>
        <w:t>for</w:t>
      </w:r>
      <w:r w:rsidRPr="0097394B">
        <w:rPr>
          <w:sz w:val="12"/>
        </w:rPr>
        <w:t xml:space="preserve"> </w:t>
      </w:r>
      <w:r w:rsidRPr="0097394B">
        <w:rPr>
          <w:vanish/>
          <w:sz w:val="12"/>
        </w:rPr>
        <w:t>a</w:t>
      </w:r>
      <w:r w:rsidRPr="0097394B">
        <w:rPr>
          <w:sz w:val="12"/>
        </w:rPr>
        <w:t xml:space="preserve"> </w:t>
      </w:r>
      <w:r w:rsidRPr="0097394B">
        <w:rPr>
          <w:vanish/>
          <w:sz w:val="12"/>
        </w:rPr>
        <w:t>new</w:t>
      </w:r>
      <w:r w:rsidRPr="0097394B">
        <w:rPr>
          <w:sz w:val="12"/>
        </w:rPr>
        <w:t xml:space="preserve"> </w:t>
      </w:r>
      <w:r w:rsidRPr="0097394B">
        <w:rPr>
          <w:vanish/>
          <w:sz w:val="12"/>
        </w:rPr>
        <w:t>mathematics</w:t>
      </w:r>
      <w:r w:rsidRPr="0097394B">
        <w:rPr>
          <w:sz w:val="12"/>
        </w:rPr>
        <w:t xml:space="preserve"> </w:t>
      </w:r>
      <w:r w:rsidRPr="0097394B">
        <w:rPr>
          <w:vanish/>
          <w:sz w:val="12"/>
        </w:rPr>
        <w:t>that</w:t>
      </w:r>
      <w:r w:rsidRPr="0097394B">
        <w:rPr>
          <w:sz w:val="12"/>
        </w:rPr>
        <w:t xml:space="preserve"> </w:t>
      </w:r>
      <w:r w:rsidRPr="0097394B">
        <w:rPr>
          <w:vanish/>
          <w:sz w:val="12"/>
        </w:rPr>
        <w:t>calls</w:t>
      </w:r>
      <w:r w:rsidRPr="0097394B">
        <w:rPr>
          <w:sz w:val="12"/>
        </w:rPr>
        <w:t xml:space="preserve"> </w:t>
      </w:r>
      <w:r w:rsidRPr="0097394B">
        <w:rPr>
          <w:vanish/>
          <w:sz w:val="12"/>
        </w:rPr>
        <w:t>attention</w:t>
      </w:r>
      <w:r w:rsidRPr="0097394B">
        <w:rPr>
          <w:sz w:val="12"/>
        </w:rPr>
        <w:t xml:space="preserve"> </w:t>
      </w:r>
      <w:r w:rsidRPr="0097394B">
        <w:rPr>
          <w:vanish/>
          <w:sz w:val="12"/>
        </w:rPr>
        <w:t>to</w:t>
      </w:r>
      <w:r w:rsidRPr="0097394B">
        <w:rPr>
          <w:sz w:val="12"/>
        </w:rPr>
        <w:t xml:space="preserve"> </w:t>
      </w:r>
      <w:r w:rsidRPr="0097394B">
        <w:rPr>
          <w:vanish/>
          <w:sz w:val="12"/>
        </w:rPr>
        <w:t>a</w:t>
      </w:r>
      <w:r w:rsidRPr="0097394B">
        <w:rPr>
          <w:sz w:val="12"/>
        </w:rPr>
        <w:t xml:space="preserve"> </w:t>
      </w:r>
      <w:r w:rsidRPr="0097394B">
        <w:rPr>
          <w:vanish/>
          <w:sz w:val="12"/>
        </w:rPr>
        <w:t>whole</w:t>
      </w:r>
      <w:r w:rsidRPr="0097394B">
        <w:rPr>
          <w:sz w:val="12"/>
        </w:rPr>
        <w:t xml:space="preserve"> </w:t>
      </w:r>
      <w:r w:rsidRPr="0097394B">
        <w:rPr>
          <w:vanish/>
          <w:sz w:val="12"/>
        </w:rPr>
        <w:t>movement</w:t>
      </w:r>
      <w:r w:rsidRPr="0097394B">
        <w:rPr>
          <w:sz w:val="12"/>
        </w:rPr>
        <w:t xml:space="preserve"> </w:t>
      </w:r>
      <w:r w:rsidRPr="0097394B">
        <w:rPr>
          <w:vanish/>
          <w:sz w:val="12"/>
        </w:rPr>
        <w:t>and</w:t>
      </w:r>
      <w:r w:rsidRPr="0097394B">
        <w:rPr>
          <w:sz w:val="12"/>
        </w:rPr>
        <w:t xml:space="preserve"> </w:t>
      </w:r>
      <w:r w:rsidRPr="0097394B">
        <w:rPr>
          <w:vanish/>
          <w:sz w:val="12"/>
        </w:rPr>
        <w:t>to</w:t>
      </w:r>
      <w:r w:rsidRPr="0097394B">
        <w:rPr>
          <w:sz w:val="12"/>
        </w:rPr>
        <w:t xml:space="preserve"> </w:t>
      </w:r>
      <w:r w:rsidRPr="0097394B">
        <w:rPr>
          <w:vanish/>
          <w:sz w:val="12"/>
        </w:rPr>
        <w:t>particular</w:t>
      </w:r>
      <w:r w:rsidRPr="0097394B">
        <w:rPr>
          <w:sz w:val="12"/>
        </w:rPr>
        <w:t xml:space="preserve"> </w:t>
      </w:r>
      <w:r w:rsidRPr="0097394B">
        <w:rPr>
          <w:vanish/>
          <w:sz w:val="12"/>
        </w:rPr>
        <w:t>things</w:t>
      </w:r>
      <w:r w:rsidRPr="0097394B">
        <w:rPr>
          <w:sz w:val="12"/>
        </w:rPr>
        <w:t xml:space="preserve"> </w:t>
      </w:r>
      <w:r w:rsidRPr="0097394B">
        <w:rPr>
          <w:vanish/>
          <w:sz w:val="12"/>
        </w:rPr>
        <w:t>only</w:t>
      </w:r>
      <w:r w:rsidRPr="0097394B">
        <w:rPr>
          <w:sz w:val="12"/>
        </w:rPr>
        <w:t xml:space="preserve"> </w:t>
      </w:r>
      <w:r w:rsidRPr="0097394B">
        <w:rPr>
          <w:vanish/>
          <w:sz w:val="12"/>
        </w:rPr>
        <w:t>in</w:t>
      </w:r>
      <w:r w:rsidRPr="0097394B">
        <w:rPr>
          <w:sz w:val="12"/>
        </w:rPr>
        <w:t xml:space="preserve"> </w:t>
      </w:r>
      <w:r w:rsidRPr="0097394B">
        <w:rPr>
          <w:vanish/>
          <w:sz w:val="12"/>
        </w:rPr>
        <w:t>some</w:t>
      </w:r>
      <w:r w:rsidRPr="0097394B">
        <w:rPr>
          <w:sz w:val="12"/>
        </w:rPr>
        <w:t xml:space="preserve"> </w:t>
      </w:r>
      <w:r w:rsidRPr="0097394B">
        <w:rPr>
          <w:vanish/>
          <w:sz w:val="12"/>
        </w:rPr>
        <w:t>secondary</w:t>
      </w:r>
      <w:r w:rsidRPr="0097394B">
        <w:rPr>
          <w:sz w:val="12"/>
        </w:rPr>
        <w:t xml:space="preserve"> </w:t>
      </w:r>
      <w:r w:rsidRPr="0097394B">
        <w:rPr>
          <w:vanish/>
          <w:sz w:val="12"/>
        </w:rPr>
        <w:t>function).</w:t>
      </w:r>
      <w:r w:rsidRPr="0097394B">
        <w:rPr>
          <w:sz w:val="12"/>
        </w:rPr>
        <w:t xml:space="preserve"> </w:t>
      </w:r>
      <w:r w:rsidRPr="0097394B">
        <w:rPr>
          <w:vanish/>
          <w:sz w:val="12"/>
        </w:rPr>
        <w:t>93</w:t>
      </w:r>
      <w:r w:rsidRPr="0097394B">
        <w:rPr>
          <w:sz w:val="12"/>
        </w:rPr>
        <w:t xml:space="preserve"> </w:t>
      </w:r>
      <w:r w:rsidRPr="0097394B">
        <w:rPr>
          <w:vanish/>
          <w:sz w:val="12"/>
        </w:rPr>
        <w:t>It’s</w:t>
      </w:r>
      <w:r w:rsidRPr="0097394B">
        <w:rPr>
          <w:sz w:val="12"/>
        </w:rPr>
        <w:t xml:space="preserve"> </w:t>
      </w:r>
      <w:r w:rsidRPr="0097394B">
        <w:rPr>
          <w:vanish/>
          <w:sz w:val="12"/>
        </w:rPr>
        <w:t>not</w:t>
      </w:r>
      <w:r w:rsidRPr="0097394B">
        <w:rPr>
          <w:sz w:val="12"/>
        </w:rPr>
        <w:t xml:space="preserve"> </w:t>
      </w:r>
      <w:r w:rsidRPr="0097394B">
        <w:rPr>
          <w:vanish/>
          <w:sz w:val="12"/>
        </w:rPr>
        <w:t>that</w:t>
      </w:r>
      <w:r w:rsidRPr="0097394B">
        <w:rPr>
          <w:sz w:val="12"/>
        </w:rPr>
        <w:t xml:space="preserve"> </w:t>
      </w:r>
      <w:r w:rsidRPr="0097394B">
        <w:rPr>
          <w:vanish/>
          <w:sz w:val="12"/>
        </w:rPr>
        <w:t>this</w:t>
      </w:r>
      <w:r w:rsidRPr="0097394B">
        <w:rPr>
          <w:sz w:val="12"/>
        </w:rPr>
        <w:t xml:space="preserve"> </w:t>
      </w:r>
      <w:r w:rsidRPr="0097394B">
        <w:rPr>
          <w:vanish/>
          <w:sz w:val="12"/>
        </w:rPr>
        <w:t>grand</w:t>
      </w:r>
      <w:r w:rsidRPr="0097394B">
        <w:rPr>
          <w:sz w:val="12"/>
        </w:rPr>
        <w:t xml:space="preserve"> </w:t>
      </w:r>
      <w:r w:rsidRPr="0097394B">
        <w:rPr>
          <w:vanish/>
          <w:sz w:val="12"/>
        </w:rPr>
        <w:t>unified</w:t>
      </w:r>
      <w:r w:rsidRPr="0097394B">
        <w:rPr>
          <w:sz w:val="12"/>
        </w:rPr>
        <w:t xml:space="preserve"> </w:t>
      </w:r>
      <w:r w:rsidRPr="0097394B">
        <w:rPr>
          <w:vanish/>
          <w:sz w:val="12"/>
        </w:rPr>
        <w:t>theory</w:t>
      </w:r>
      <w:r w:rsidRPr="0097394B">
        <w:rPr>
          <w:sz w:val="12"/>
        </w:rPr>
        <w:t xml:space="preserve"> </w:t>
      </w:r>
      <w:r w:rsidRPr="0097394B">
        <w:rPr>
          <w:vanish/>
          <w:sz w:val="12"/>
        </w:rPr>
        <w:t>can</w:t>
      </w:r>
      <w:r w:rsidRPr="0097394B">
        <w:rPr>
          <w:sz w:val="12"/>
        </w:rPr>
        <w:t xml:space="preserve"> </w:t>
      </w:r>
      <w:r w:rsidRPr="0097394B">
        <w:rPr>
          <w:vanish/>
          <w:sz w:val="12"/>
        </w:rPr>
        <w:t>be</w:t>
      </w:r>
      <w:r w:rsidRPr="0097394B">
        <w:rPr>
          <w:sz w:val="12"/>
        </w:rPr>
        <w:t xml:space="preserve"> </w:t>
      </w:r>
      <w:r w:rsidRPr="0097394B">
        <w:rPr>
          <w:vanish/>
          <w:sz w:val="12"/>
        </w:rPr>
        <w:t>proven</w:t>
      </w:r>
      <w:r w:rsidRPr="0097394B">
        <w:rPr>
          <w:sz w:val="12"/>
        </w:rPr>
        <w:t xml:space="preserve"> </w:t>
      </w:r>
      <w:r w:rsidRPr="0097394B">
        <w:rPr>
          <w:vanish/>
          <w:sz w:val="12"/>
        </w:rPr>
        <w:t>rationally,</w:t>
      </w:r>
      <w:r w:rsidRPr="0097394B">
        <w:rPr>
          <w:sz w:val="12"/>
        </w:rPr>
        <w:t xml:space="preserve"> </w:t>
      </w:r>
      <w:r w:rsidRPr="0097394B">
        <w:rPr>
          <w:vanish/>
          <w:sz w:val="12"/>
        </w:rPr>
        <w:t>as</w:t>
      </w:r>
      <w:r w:rsidRPr="0097394B">
        <w:rPr>
          <w:sz w:val="12"/>
        </w:rPr>
        <w:t xml:space="preserve"> </w:t>
      </w:r>
      <w:r w:rsidRPr="0097394B">
        <w:rPr>
          <w:vanish/>
          <w:sz w:val="12"/>
        </w:rPr>
        <w:t>Daoism</w:t>
      </w:r>
      <w:r w:rsidRPr="0097394B">
        <w:rPr>
          <w:sz w:val="12"/>
        </w:rPr>
        <w:t xml:space="preserve"> </w:t>
      </w:r>
      <w:r w:rsidRPr="0097394B">
        <w:rPr>
          <w:vanish/>
          <w:sz w:val="12"/>
        </w:rPr>
        <w:t>holds,</w:t>
      </w:r>
      <w:r w:rsidRPr="0097394B">
        <w:rPr>
          <w:sz w:val="12"/>
        </w:rPr>
        <w:t xml:space="preserve"> </w:t>
      </w:r>
      <w:r w:rsidRPr="0097394B">
        <w:rPr>
          <w:vanish/>
          <w:sz w:val="12"/>
        </w:rPr>
        <w:t>it</w:t>
      </w:r>
      <w:r w:rsidRPr="0097394B">
        <w:rPr>
          <w:sz w:val="12"/>
        </w:rPr>
        <w:t xml:space="preserve"> </w:t>
      </w:r>
      <w:r w:rsidRPr="0097394B">
        <w:rPr>
          <w:vanish/>
          <w:sz w:val="12"/>
        </w:rPr>
        <w:t>can</w:t>
      </w:r>
      <w:r w:rsidRPr="0097394B">
        <w:rPr>
          <w:sz w:val="12"/>
        </w:rPr>
        <w:t xml:space="preserve"> </w:t>
      </w:r>
      <w:r w:rsidRPr="0097394B">
        <w:rPr>
          <w:vanish/>
          <w:sz w:val="12"/>
        </w:rPr>
        <w:t>only</w:t>
      </w:r>
      <w:r w:rsidRPr="0097394B">
        <w:rPr>
          <w:sz w:val="12"/>
        </w:rPr>
        <w:t xml:space="preserve"> </w:t>
      </w:r>
      <w:r w:rsidRPr="0097394B">
        <w:rPr>
          <w:vanish/>
          <w:sz w:val="12"/>
        </w:rPr>
        <w:t>be</w:t>
      </w:r>
      <w:r w:rsidRPr="0097394B">
        <w:rPr>
          <w:sz w:val="12"/>
        </w:rPr>
        <w:t xml:space="preserve"> </w:t>
      </w:r>
      <w:r w:rsidRPr="0097394B">
        <w:rPr>
          <w:vanish/>
          <w:sz w:val="12"/>
        </w:rPr>
        <w:t>shown</w:t>
      </w:r>
      <w:r w:rsidRPr="0097394B">
        <w:rPr>
          <w:sz w:val="12"/>
        </w:rPr>
        <w:t xml:space="preserve"> </w:t>
      </w:r>
      <w:r w:rsidRPr="0097394B">
        <w:rPr>
          <w:vanish/>
          <w:sz w:val="12"/>
        </w:rPr>
        <w:t>that</w:t>
      </w:r>
      <w:r w:rsidRPr="0097394B">
        <w:rPr>
          <w:sz w:val="12"/>
        </w:rPr>
        <w:t xml:space="preserve"> </w:t>
      </w:r>
      <w:r w:rsidRPr="0097394B">
        <w:rPr>
          <w:vanish/>
          <w:sz w:val="12"/>
        </w:rPr>
        <w:t>it</w:t>
      </w:r>
      <w:r w:rsidRPr="0097394B">
        <w:rPr>
          <w:sz w:val="12"/>
        </w:rPr>
        <w:t xml:space="preserve"> </w:t>
      </w:r>
      <w:r w:rsidRPr="0097394B">
        <w:rPr>
          <w:vanish/>
          <w:sz w:val="12"/>
        </w:rPr>
        <w:t>could</w:t>
      </w:r>
      <w:r w:rsidRPr="0097394B">
        <w:rPr>
          <w:sz w:val="12"/>
        </w:rPr>
        <w:t xml:space="preserve"> </w:t>
      </w:r>
      <w:r w:rsidRPr="0097394B">
        <w:rPr>
          <w:vanish/>
          <w:sz w:val="12"/>
        </w:rPr>
        <w:t>be</w:t>
      </w:r>
      <w:r w:rsidRPr="0097394B">
        <w:rPr>
          <w:sz w:val="12"/>
        </w:rPr>
        <w:t xml:space="preserve"> </w:t>
      </w:r>
      <w:r w:rsidRPr="0097394B">
        <w:rPr>
          <w:vanish/>
          <w:sz w:val="12"/>
        </w:rPr>
        <w:t>no</w:t>
      </w:r>
      <w:r w:rsidRPr="0097394B">
        <w:rPr>
          <w:sz w:val="12"/>
        </w:rPr>
        <w:t xml:space="preserve"> </w:t>
      </w:r>
      <w:r w:rsidRPr="0097394B">
        <w:rPr>
          <w:vanish/>
          <w:sz w:val="12"/>
        </w:rPr>
        <w:t>other</w:t>
      </w:r>
      <w:r w:rsidRPr="0097394B">
        <w:rPr>
          <w:sz w:val="12"/>
        </w:rPr>
        <w:t xml:space="preserve"> </w:t>
      </w:r>
      <w:r w:rsidRPr="0097394B">
        <w:rPr>
          <w:vanish/>
          <w:sz w:val="12"/>
        </w:rPr>
        <w:t>way.</w:t>
      </w:r>
      <w:r w:rsidRPr="0097394B">
        <w:rPr>
          <w:sz w:val="12"/>
        </w:rPr>
        <w:t xml:space="preserve"> </w:t>
      </w:r>
      <w:r w:rsidRPr="0097394B">
        <w:rPr>
          <w:vanish/>
          <w:sz w:val="12"/>
        </w:rPr>
        <w:t>Electronic</w:t>
      </w:r>
      <w:r w:rsidRPr="0097394B">
        <w:rPr>
          <w:sz w:val="12"/>
        </w:rPr>
        <w:t xml:space="preserve"> </w:t>
      </w:r>
      <w:r w:rsidRPr="0097394B">
        <w:rPr>
          <w:vanish/>
          <w:sz w:val="12"/>
        </w:rPr>
        <w:t>copy</w:t>
      </w:r>
      <w:r w:rsidRPr="0097394B">
        <w:rPr>
          <w:sz w:val="12"/>
        </w:rPr>
        <w:t xml:space="preserve"> </w:t>
      </w:r>
      <w:r w:rsidRPr="0097394B">
        <w:rPr>
          <w:vanish/>
          <w:sz w:val="12"/>
        </w:rPr>
        <w:t>available</w:t>
      </w:r>
      <w:r w:rsidRPr="0097394B">
        <w:rPr>
          <w:sz w:val="12"/>
        </w:rPr>
        <w:t xml:space="preserve"> </w:t>
      </w:r>
      <w:r w:rsidRPr="0097394B">
        <w:rPr>
          <w:vanish/>
          <w:sz w:val="12"/>
        </w:rPr>
        <w:t>at:</w:t>
      </w:r>
      <w:r w:rsidRPr="0097394B">
        <w:rPr>
          <w:sz w:val="12"/>
        </w:rPr>
        <w:t xml:space="preserve"> </w:t>
      </w:r>
      <w:r w:rsidRPr="0097394B">
        <w:rPr>
          <w:vanish/>
          <w:sz w:val="12"/>
        </w:rPr>
        <w:t>https://ssrn.com/abstract=2441773</w:t>
      </w:r>
      <w:r w:rsidRPr="0097394B">
        <w:rPr>
          <w:sz w:val="12"/>
        </w:rPr>
        <w:t xml:space="preserve"> </w:t>
      </w:r>
      <w:r w:rsidRPr="0097394B">
        <w:rPr>
          <w:vanish/>
          <w:sz w:val="12"/>
        </w:rPr>
        <w:t>21</w:t>
      </w:r>
      <w:r w:rsidRPr="0097394B">
        <w:rPr>
          <w:sz w:val="12"/>
        </w:rPr>
        <w:t xml:space="preserve"> </w:t>
      </w:r>
      <w:r w:rsidRPr="0097394B">
        <w:rPr>
          <w:vanish/>
          <w:sz w:val="12"/>
        </w:rPr>
        <w:t>At</w:t>
      </w:r>
      <w:r w:rsidRPr="0097394B">
        <w:rPr>
          <w:sz w:val="12"/>
        </w:rPr>
        <w:t xml:space="preserve"> </w:t>
      </w:r>
      <w:r w:rsidRPr="0097394B">
        <w:rPr>
          <w:vanish/>
          <w:sz w:val="12"/>
        </w:rPr>
        <w:t>some</w:t>
      </w:r>
      <w:r w:rsidRPr="0097394B">
        <w:rPr>
          <w:sz w:val="12"/>
        </w:rPr>
        <w:t xml:space="preserve"> </w:t>
      </w:r>
      <w:r w:rsidRPr="0097394B">
        <w:rPr>
          <w:vanish/>
          <w:sz w:val="12"/>
        </w:rPr>
        <w:t>point,</w:t>
      </w:r>
      <w:r w:rsidRPr="0097394B">
        <w:rPr>
          <w:sz w:val="12"/>
        </w:rPr>
        <w:t xml:space="preserve"> </w:t>
      </w:r>
      <w:r w:rsidRPr="0097394B">
        <w:rPr>
          <w:vanish/>
          <w:sz w:val="12"/>
        </w:rPr>
        <w:t>this</w:t>
      </w:r>
      <w:r w:rsidRPr="0097394B">
        <w:rPr>
          <w:sz w:val="12"/>
        </w:rPr>
        <w:t xml:space="preserve"> </w:t>
      </w:r>
      <w:r w:rsidRPr="0097394B">
        <w:rPr>
          <w:vanish/>
          <w:sz w:val="12"/>
        </w:rPr>
        <w:t>change</w:t>
      </w:r>
      <w:r w:rsidRPr="0097394B">
        <w:rPr>
          <w:sz w:val="12"/>
        </w:rPr>
        <w:t xml:space="preserve"> </w:t>
      </w:r>
      <w:r w:rsidRPr="0097394B">
        <w:rPr>
          <w:vanish/>
          <w:sz w:val="12"/>
        </w:rPr>
        <w:t>in</w:t>
      </w:r>
      <w:r w:rsidRPr="0097394B">
        <w:rPr>
          <w:sz w:val="12"/>
        </w:rPr>
        <w:t xml:space="preserve"> </w:t>
      </w:r>
      <w:r w:rsidRPr="0097394B">
        <w:rPr>
          <w:vanish/>
          <w:sz w:val="12"/>
        </w:rPr>
        <w:t>consciousness</w:t>
      </w:r>
      <w:r w:rsidRPr="0097394B">
        <w:rPr>
          <w:sz w:val="12"/>
        </w:rPr>
        <w:t xml:space="preserve"> </w:t>
      </w:r>
      <w:r w:rsidRPr="0097394B">
        <w:rPr>
          <w:vanish/>
          <w:sz w:val="12"/>
        </w:rPr>
        <w:t>is</w:t>
      </w:r>
      <w:r w:rsidRPr="0097394B">
        <w:rPr>
          <w:sz w:val="12"/>
        </w:rPr>
        <w:t xml:space="preserve"> </w:t>
      </w:r>
      <w:r w:rsidRPr="0097394B">
        <w:rPr>
          <w:vanish/>
          <w:sz w:val="12"/>
        </w:rPr>
        <w:t>inevitable—as</w:t>
      </w:r>
      <w:r w:rsidRPr="0097394B">
        <w:rPr>
          <w:sz w:val="12"/>
        </w:rPr>
        <w:t xml:space="preserve"> </w:t>
      </w:r>
      <w:r w:rsidRPr="0097394B">
        <w:rPr>
          <w:vanish/>
          <w:sz w:val="12"/>
        </w:rPr>
        <w:t>Daoism</w:t>
      </w:r>
      <w:r w:rsidRPr="0097394B">
        <w:rPr>
          <w:sz w:val="12"/>
        </w:rPr>
        <w:t xml:space="preserve"> </w:t>
      </w:r>
      <w:r w:rsidRPr="0097394B">
        <w:rPr>
          <w:vanish/>
          <w:sz w:val="12"/>
        </w:rPr>
        <w:t>illustrates,</w:t>
      </w:r>
      <w:r w:rsidRPr="0097394B">
        <w:rPr>
          <w:sz w:val="12"/>
        </w:rPr>
        <w:t xml:space="preserve"> </w:t>
      </w:r>
      <w:r w:rsidRPr="0097394B">
        <w:rPr>
          <w:vanish/>
          <w:sz w:val="12"/>
        </w:rPr>
        <w:t>the</w:t>
      </w:r>
      <w:r w:rsidRPr="0097394B">
        <w:rPr>
          <w:sz w:val="12"/>
        </w:rPr>
        <w:t xml:space="preserve"> </w:t>
      </w:r>
      <w:r w:rsidRPr="0097394B">
        <w:rPr>
          <w:vanish/>
          <w:sz w:val="12"/>
        </w:rPr>
        <w:t>present</w:t>
      </w:r>
      <w:r w:rsidRPr="0097394B">
        <w:rPr>
          <w:sz w:val="12"/>
        </w:rPr>
        <w:t xml:space="preserve"> </w:t>
      </w:r>
      <w:r w:rsidRPr="0097394B">
        <w:rPr>
          <w:vanish/>
          <w:sz w:val="12"/>
        </w:rPr>
        <w:t>situation</w:t>
      </w:r>
      <w:r w:rsidRPr="0097394B">
        <w:rPr>
          <w:sz w:val="12"/>
        </w:rPr>
        <w:t xml:space="preserve"> </w:t>
      </w:r>
      <w:r w:rsidRPr="0097394B">
        <w:rPr>
          <w:vanish/>
          <w:sz w:val="12"/>
        </w:rPr>
        <w:t>is</w:t>
      </w:r>
      <w:r w:rsidRPr="0097394B">
        <w:rPr>
          <w:sz w:val="12"/>
        </w:rPr>
        <w:t xml:space="preserve"> </w:t>
      </w:r>
      <w:r w:rsidRPr="0097394B">
        <w:rPr>
          <w:vanish/>
          <w:sz w:val="12"/>
        </w:rPr>
        <w:t>unsustainable.</w:t>
      </w:r>
      <w:r w:rsidRPr="0097394B">
        <w:rPr>
          <w:sz w:val="12"/>
        </w:rPr>
        <w:t xml:space="preserve"> </w:t>
      </w:r>
      <w:r w:rsidRPr="0097394B">
        <w:rPr>
          <w:vanish/>
          <w:sz w:val="12"/>
        </w:rPr>
        <w:t>Conflict</w:t>
      </w:r>
      <w:r w:rsidRPr="0097394B">
        <w:rPr>
          <w:sz w:val="12"/>
        </w:rPr>
        <w:t xml:space="preserve"> </w:t>
      </w:r>
      <w:r w:rsidRPr="0097394B">
        <w:rPr>
          <w:vanish/>
          <w:sz w:val="12"/>
        </w:rPr>
        <w:t>has</w:t>
      </w:r>
      <w:r w:rsidRPr="0097394B">
        <w:rPr>
          <w:sz w:val="12"/>
        </w:rPr>
        <w:t xml:space="preserve"> </w:t>
      </w:r>
      <w:r w:rsidRPr="0097394B">
        <w:rPr>
          <w:vanish/>
          <w:sz w:val="12"/>
        </w:rPr>
        <w:t>served</w:t>
      </w:r>
      <w:r w:rsidRPr="0097394B">
        <w:rPr>
          <w:sz w:val="12"/>
        </w:rPr>
        <w:t xml:space="preserve"> </w:t>
      </w:r>
      <w:r w:rsidRPr="0097394B">
        <w:rPr>
          <w:vanish/>
          <w:sz w:val="12"/>
        </w:rPr>
        <w:t>its</w:t>
      </w:r>
      <w:r w:rsidRPr="0097394B">
        <w:rPr>
          <w:sz w:val="12"/>
        </w:rPr>
        <w:t xml:space="preserve"> </w:t>
      </w:r>
      <w:r w:rsidRPr="0097394B">
        <w:rPr>
          <w:vanish/>
          <w:sz w:val="12"/>
        </w:rPr>
        <w:t>purpose:</w:t>
      </w:r>
      <w:r w:rsidRPr="0097394B">
        <w:rPr>
          <w:sz w:val="12"/>
        </w:rPr>
        <w:t xml:space="preserve"> </w:t>
      </w:r>
      <w:r w:rsidRPr="0097394B">
        <w:rPr>
          <w:vanish/>
          <w:sz w:val="12"/>
        </w:rPr>
        <w:t>disharmony</w:t>
      </w:r>
      <w:r w:rsidRPr="0097394B">
        <w:rPr>
          <w:sz w:val="12"/>
        </w:rPr>
        <w:t xml:space="preserve"> </w:t>
      </w:r>
      <w:r w:rsidRPr="0097394B">
        <w:rPr>
          <w:vanish/>
          <w:sz w:val="12"/>
        </w:rPr>
        <w:t>is</w:t>
      </w:r>
      <w:r w:rsidRPr="0097394B">
        <w:rPr>
          <w:sz w:val="12"/>
        </w:rPr>
        <w:t xml:space="preserve"> </w:t>
      </w:r>
      <w:r w:rsidRPr="0097394B">
        <w:rPr>
          <w:vanish/>
          <w:sz w:val="12"/>
        </w:rPr>
        <w:t>necessary</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experience</w:t>
      </w:r>
      <w:r w:rsidRPr="0097394B">
        <w:rPr>
          <w:sz w:val="12"/>
        </w:rPr>
        <w:t xml:space="preserve"> </w:t>
      </w:r>
      <w:r w:rsidRPr="0097394B">
        <w:rPr>
          <w:vanish/>
          <w:sz w:val="12"/>
        </w:rPr>
        <w:t>of</w:t>
      </w:r>
      <w:r w:rsidRPr="0097394B">
        <w:rPr>
          <w:sz w:val="12"/>
        </w:rPr>
        <w:t xml:space="preserve"> </w:t>
      </w:r>
      <w:r w:rsidRPr="0097394B">
        <w:rPr>
          <w:vanish/>
          <w:sz w:val="12"/>
        </w:rPr>
        <w:t>harmony</w:t>
      </w:r>
      <w:r w:rsidRPr="0097394B">
        <w:rPr>
          <w:sz w:val="12"/>
        </w:rPr>
        <w:t xml:space="preserve"> </w:t>
      </w:r>
      <w:r w:rsidRPr="0097394B">
        <w:rPr>
          <w:vanish/>
          <w:sz w:val="12"/>
        </w:rPr>
        <w:t>and</w:t>
      </w:r>
      <w:r w:rsidRPr="0097394B">
        <w:rPr>
          <w:sz w:val="12"/>
        </w:rPr>
        <w:t xml:space="preserve"> </w:t>
      </w:r>
      <w:r w:rsidRPr="0097394B">
        <w:rPr>
          <w:vanish/>
          <w:sz w:val="12"/>
        </w:rPr>
        <w:t>ultimately</w:t>
      </w:r>
      <w:r w:rsidRPr="0097394B">
        <w:rPr>
          <w:sz w:val="12"/>
        </w:rPr>
        <w:t xml:space="preserve"> </w:t>
      </w:r>
      <w:r w:rsidRPr="0097394B">
        <w:rPr>
          <w:vanish/>
          <w:sz w:val="12"/>
        </w:rPr>
        <w:t>Oneness</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Dao.</w:t>
      </w:r>
      <w:r w:rsidRPr="0097394B">
        <w:rPr>
          <w:sz w:val="12"/>
        </w:rPr>
        <w:t xml:space="preserve"> </w:t>
      </w:r>
      <w:r w:rsidRPr="0097394B">
        <w:rPr>
          <w:vanish/>
          <w:sz w:val="12"/>
        </w:rPr>
        <w:t>As</w:t>
      </w:r>
      <w:r w:rsidRPr="0097394B">
        <w:rPr>
          <w:sz w:val="12"/>
        </w:rPr>
        <w:t xml:space="preserve"> </w:t>
      </w:r>
      <w:r w:rsidRPr="0097394B">
        <w:rPr>
          <w:vanish/>
          <w:sz w:val="12"/>
        </w:rPr>
        <w:t>described</w:t>
      </w:r>
      <w:r w:rsidRPr="0097394B">
        <w:rPr>
          <w:sz w:val="12"/>
        </w:rPr>
        <w:t xml:space="preserve"> </w:t>
      </w:r>
      <w:r w:rsidRPr="0097394B">
        <w:rPr>
          <w:vanish/>
          <w:sz w:val="12"/>
        </w:rPr>
        <w:t>in</w:t>
      </w:r>
      <w:r w:rsidRPr="0097394B">
        <w:rPr>
          <w:sz w:val="12"/>
        </w:rPr>
        <w:t xml:space="preserve"> </w:t>
      </w:r>
      <w:r w:rsidRPr="0097394B">
        <w:rPr>
          <w:vanish/>
          <w:sz w:val="12"/>
        </w:rPr>
        <w:t>Part</w:t>
      </w:r>
      <w:r w:rsidRPr="0097394B">
        <w:rPr>
          <w:sz w:val="12"/>
        </w:rPr>
        <w:t xml:space="preserve"> </w:t>
      </w:r>
      <w:r w:rsidRPr="0097394B">
        <w:rPr>
          <w:vanish/>
          <w:sz w:val="12"/>
        </w:rPr>
        <w:t>III,</w:t>
      </w:r>
      <w:r w:rsidRPr="0097394B">
        <w:rPr>
          <w:sz w:val="12"/>
        </w:rPr>
        <w:t xml:space="preserve"> </w:t>
      </w:r>
      <w:r w:rsidRPr="0097394B">
        <w:rPr>
          <w:vanish/>
          <w:sz w:val="12"/>
        </w:rPr>
        <w:t>however,</w:t>
      </w:r>
      <w:r w:rsidRPr="0097394B">
        <w:rPr>
          <w:sz w:val="12"/>
        </w:rPr>
        <w:t xml:space="preserve"> </w:t>
      </w:r>
      <w:r w:rsidRPr="0097394B">
        <w:rPr>
          <w:vanish/>
          <w:sz w:val="12"/>
        </w:rPr>
        <w:t>the</w:t>
      </w:r>
      <w:r w:rsidRPr="0097394B">
        <w:rPr>
          <w:sz w:val="12"/>
        </w:rPr>
        <w:t xml:space="preserve"> </w:t>
      </w:r>
      <w:r w:rsidRPr="0097394B">
        <w:rPr>
          <w:vanish/>
          <w:sz w:val="12"/>
        </w:rPr>
        <w:t>current</w:t>
      </w:r>
      <w:r w:rsidRPr="0097394B">
        <w:rPr>
          <w:sz w:val="12"/>
        </w:rPr>
        <w:t xml:space="preserve"> </w:t>
      </w:r>
      <w:r w:rsidRPr="0097394B">
        <w:rPr>
          <w:vanish/>
          <w:sz w:val="12"/>
        </w:rPr>
        <w:t>economic</w:t>
      </w:r>
      <w:r w:rsidRPr="0097394B">
        <w:rPr>
          <w:sz w:val="12"/>
        </w:rPr>
        <w:t xml:space="preserve"> </w:t>
      </w:r>
      <w:r w:rsidRPr="0097394B">
        <w:rPr>
          <w:vanish/>
          <w:sz w:val="12"/>
        </w:rPr>
        <w:t>conflict</w:t>
      </w:r>
      <w:r w:rsidRPr="0097394B">
        <w:rPr>
          <w:sz w:val="12"/>
        </w:rPr>
        <w:t xml:space="preserve"> </w:t>
      </w:r>
      <w:r w:rsidRPr="0097394B">
        <w:rPr>
          <w:vanish/>
          <w:sz w:val="12"/>
        </w:rPr>
        <w:t>is</w:t>
      </w:r>
      <w:r w:rsidRPr="0097394B">
        <w:rPr>
          <w:sz w:val="12"/>
        </w:rPr>
        <w:t xml:space="preserve"> </w:t>
      </w:r>
      <w:r w:rsidRPr="0097394B">
        <w:rPr>
          <w:vanish/>
          <w:sz w:val="12"/>
        </w:rPr>
        <w:t>dysfunctional,</w:t>
      </w:r>
      <w:r w:rsidRPr="0097394B">
        <w:rPr>
          <w:sz w:val="12"/>
        </w:rPr>
        <w:t xml:space="preserve"> </w:t>
      </w:r>
      <w:r w:rsidRPr="0097394B">
        <w:rPr>
          <w:vanish/>
          <w:sz w:val="12"/>
        </w:rPr>
        <w:t>and</w:t>
      </w:r>
      <w:r w:rsidRPr="0097394B">
        <w:rPr>
          <w:sz w:val="12"/>
        </w:rPr>
        <w:t xml:space="preserve"> </w:t>
      </w:r>
      <w:r w:rsidRPr="0097394B">
        <w:rPr>
          <w:vanish/>
          <w:sz w:val="12"/>
        </w:rPr>
        <w:t>the</w:t>
      </w:r>
      <w:r w:rsidRPr="0097394B">
        <w:rPr>
          <w:sz w:val="12"/>
        </w:rPr>
        <w:t xml:space="preserve"> </w:t>
      </w:r>
      <w:r w:rsidRPr="0097394B">
        <w:rPr>
          <w:vanish/>
          <w:sz w:val="12"/>
        </w:rPr>
        <w:t>cultural</w:t>
      </w:r>
      <w:r w:rsidRPr="0097394B">
        <w:rPr>
          <w:sz w:val="12"/>
        </w:rPr>
        <w:t xml:space="preserve"> </w:t>
      </w:r>
      <w:r w:rsidRPr="0097394B">
        <w:rPr>
          <w:vanish/>
          <w:sz w:val="12"/>
        </w:rPr>
        <w:t>and</w:t>
      </w:r>
      <w:r w:rsidRPr="0097394B">
        <w:rPr>
          <w:sz w:val="12"/>
        </w:rPr>
        <w:t xml:space="preserve"> </w:t>
      </w:r>
      <w:r w:rsidRPr="0097394B">
        <w:rPr>
          <w:vanish/>
          <w:sz w:val="12"/>
        </w:rPr>
        <w:t>social</w:t>
      </w:r>
      <w:r w:rsidRPr="0097394B">
        <w:rPr>
          <w:sz w:val="12"/>
        </w:rPr>
        <w:t xml:space="preserve"> </w:t>
      </w:r>
      <w:r w:rsidRPr="0097394B">
        <w:rPr>
          <w:vanish/>
          <w:sz w:val="12"/>
        </w:rPr>
        <w:t>welfare</w:t>
      </w:r>
      <w:r w:rsidRPr="0097394B">
        <w:rPr>
          <w:sz w:val="12"/>
        </w:rPr>
        <w:t xml:space="preserve"> </w:t>
      </w:r>
      <w:r w:rsidRPr="0097394B">
        <w:rPr>
          <w:vanish/>
          <w:sz w:val="12"/>
        </w:rPr>
        <w:t>strife</w:t>
      </w:r>
      <w:r w:rsidRPr="0097394B">
        <w:rPr>
          <w:sz w:val="12"/>
        </w:rPr>
        <w:t xml:space="preserve"> </w:t>
      </w:r>
      <w:r w:rsidRPr="0097394B">
        <w:rPr>
          <w:vanish/>
          <w:sz w:val="12"/>
        </w:rPr>
        <w:t>crippling.94</w:t>
      </w:r>
      <w:r w:rsidRPr="0097394B">
        <w:rPr>
          <w:sz w:val="12"/>
        </w:rPr>
        <w:t xml:space="preserve"> </w:t>
      </w:r>
      <w:r w:rsidRPr="0097394B">
        <w:rPr>
          <w:vanish/>
          <w:sz w:val="12"/>
        </w:rPr>
        <w:t>Throughout</w:t>
      </w:r>
      <w:r w:rsidRPr="0097394B">
        <w:rPr>
          <w:sz w:val="12"/>
        </w:rPr>
        <w:t xml:space="preserve"> </w:t>
      </w:r>
      <w:r w:rsidRPr="0097394B">
        <w:rPr>
          <w:vanish/>
          <w:sz w:val="12"/>
        </w:rPr>
        <w:t>history,</w:t>
      </w:r>
      <w:r w:rsidRPr="0097394B">
        <w:rPr>
          <w:sz w:val="12"/>
        </w:rPr>
        <w:t xml:space="preserve"> </w:t>
      </w:r>
      <w:r w:rsidRPr="0097394B">
        <w:rPr>
          <w:vanish/>
          <w:sz w:val="12"/>
        </w:rPr>
        <w:t>a</w:t>
      </w:r>
      <w:r w:rsidRPr="0097394B">
        <w:rPr>
          <w:sz w:val="12"/>
        </w:rPr>
        <w:t xml:space="preserve"> </w:t>
      </w:r>
      <w:r w:rsidRPr="0097394B">
        <w:rPr>
          <w:vanish/>
          <w:sz w:val="12"/>
        </w:rPr>
        <w:t>conflicted</w:t>
      </w:r>
      <w:r w:rsidRPr="0097394B">
        <w:rPr>
          <w:sz w:val="12"/>
        </w:rPr>
        <w:t xml:space="preserve"> </w:t>
      </w:r>
      <w:r w:rsidRPr="0097394B">
        <w:rPr>
          <w:vanish/>
          <w:sz w:val="12"/>
        </w:rPr>
        <w:t>society</w:t>
      </w:r>
      <w:r w:rsidRPr="0097394B">
        <w:rPr>
          <w:sz w:val="12"/>
        </w:rPr>
        <w:t xml:space="preserve"> </w:t>
      </w:r>
      <w:r w:rsidRPr="0097394B">
        <w:rPr>
          <w:vanish/>
          <w:sz w:val="12"/>
        </w:rPr>
        <w:t>has</w:t>
      </w:r>
      <w:r w:rsidRPr="0097394B">
        <w:rPr>
          <w:sz w:val="12"/>
        </w:rPr>
        <w:t xml:space="preserve"> </w:t>
      </w:r>
      <w:r w:rsidRPr="0097394B">
        <w:rPr>
          <w:vanish/>
          <w:sz w:val="12"/>
        </w:rPr>
        <w:t>always</w:t>
      </w:r>
      <w:r w:rsidRPr="0097394B">
        <w:rPr>
          <w:sz w:val="12"/>
        </w:rPr>
        <w:t xml:space="preserve"> </w:t>
      </w:r>
      <w:r w:rsidRPr="0097394B">
        <w:rPr>
          <w:vanish/>
          <w:sz w:val="12"/>
        </w:rPr>
        <w:t>had</w:t>
      </w:r>
      <w:r w:rsidRPr="0097394B">
        <w:rPr>
          <w:sz w:val="12"/>
        </w:rPr>
        <w:t xml:space="preserve"> </w:t>
      </w:r>
      <w:r w:rsidRPr="0097394B">
        <w:rPr>
          <w:vanish/>
          <w:sz w:val="12"/>
        </w:rPr>
        <w:t>to</w:t>
      </w:r>
      <w:r w:rsidRPr="0097394B">
        <w:rPr>
          <w:sz w:val="12"/>
        </w:rPr>
        <w:t xml:space="preserve"> </w:t>
      </w:r>
      <w:r w:rsidRPr="0097394B">
        <w:rPr>
          <w:vanish/>
          <w:sz w:val="12"/>
        </w:rPr>
        <w:t>evolve</w:t>
      </w:r>
      <w:r w:rsidRPr="0097394B">
        <w:rPr>
          <w:sz w:val="12"/>
        </w:rPr>
        <w:t xml:space="preserve"> </w:t>
      </w:r>
      <w:r w:rsidRPr="0097394B">
        <w:rPr>
          <w:vanish/>
          <w:sz w:val="12"/>
        </w:rPr>
        <w:t>or</w:t>
      </w:r>
      <w:r w:rsidRPr="0097394B">
        <w:rPr>
          <w:sz w:val="12"/>
        </w:rPr>
        <w:t xml:space="preserve"> </w:t>
      </w:r>
      <w:r w:rsidRPr="0097394B">
        <w:rPr>
          <w:vanish/>
          <w:sz w:val="12"/>
        </w:rPr>
        <w:t>it</w:t>
      </w:r>
      <w:r w:rsidRPr="0097394B">
        <w:rPr>
          <w:sz w:val="12"/>
        </w:rPr>
        <w:t xml:space="preserve"> </w:t>
      </w:r>
      <w:r w:rsidRPr="0097394B">
        <w:rPr>
          <w:vanish/>
          <w:sz w:val="12"/>
        </w:rPr>
        <w:t>would</w:t>
      </w:r>
      <w:r w:rsidRPr="0097394B">
        <w:rPr>
          <w:sz w:val="12"/>
        </w:rPr>
        <w:t xml:space="preserve"> </w:t>
      </w:r>
      <w:r w:rsidRPr="0097394B">
        <w:rPr>
          <w:vanish/>
          <w:sz w:val="12"/>
        </w:rPr>
        <w:t>collapse;95</w:t>
      </w:r>
      <w:r w:rsidRPr="0097394B">
        <w:rPr>
          <w:sz w:val="12"/>
        </w:rPr>
        <w:t xml:space="preserve"> </w:t>
      </w:r>
      <w:r w:rsidRPr="0097394B">
        <w:rPr>
          <w:vanish/>
          <w:sz w:val="12"/>
        </w:rPr>
        <w:t>and,</w:t>
      </w:r>
      <w:r w:rsidRPr="0097394B">
        <w:rPr>
          <w:sz w:val="12"/>
        </w:rPr>
        <w:t xml:space="preserve"> </w:t>
      </w:r>
      <w:r w:rsidRPr="0097394B">
        <w:rPr>
          <w:vanish/>
          <w:sz w:val="12"/>
        </w:rPr>
        <w:t>again,</w:t>
      </w:r>
      <w:r w:rsidRPr="0097394B">
        <w:rPr>
          <w:sz w:val="12"/>
        </w:rPr>
        <w:t xml:space="preserve"> </w:t>
      </w:r>
      <w:r w:rsidRPr="0097394B">
        <w:rPr>
          <w:vanish/>
          <w:sz w:val="12"/>
        </w:rPr>
        <w:t>neither</w:t>
      </w:r>
      <w:r w:rsidRPr="0097394B">
        <w:rPr>
          <w:sz w:val="12"/>
        </w:rPr>
        <w:t xml:space="preserve"> </w:t>
      </w:r>
      <w:r w:rsidRPr="0097394B">
        <w:rPr>
          <w:vanish/>
          <w:sz w:val="12"/>
        </w:rPr>
        <w:t>the</w:t>
      </w:r>
      <w:r w:rsidRPr="0097394B">
        <w:rPr>
          <w:sz w:val="12"/>
        </w:rPr>
        <w:t xml:space="preserve"> </w:t>
      </w:r>
      <w:r w:rsidRPr="0097394B">
        <w:rPr>
          <w:vanish/>
          <w:sz w:val="12"/>
        </w:rPr>
        <w:t>law</w:t>
      </w:r>
      <w:r w:rsidRPr="0097394B">
        <w:rPr>
          <w:sz w:val="12"/>
        </w:rPr>
        <w:t xml:space="preserve"> </w:t>
      </w:r>
      <w:r w:rsidRPr="0097394B">
        <w:rPr>
          <w:vanish/>
          <w:sz w:val="12"/>
        </w:rPr>
        <w:t>nor</w:t>
      </w:r>
      <w:r w:rsidRPr="0097394B">
        <w:rPr>
          <w:sz w:val="12"/>
        </w:rPr>
        <w:t xml:space="preserve"> </w:t>
      </w:r>
      <w:r w:rsidRPr="0097394B">
        <w:rPr>
          <w:vanish/>
          <w:sz w:val="12"/>
        </w:rPr>
        <w:t>any</w:t>
      </w:r>
      <w:r w:rsidRPr="0097394B">
        <w:rPr>
          <w:sz w:val="12"/>
        </w:rPr>
        <w:t xml:space="preserve"> </w:t>
      </w:r>
      <w:r w:rsidRPr="0097394B">
        <w:rPr>
          <w:vanish/>
          <w:sz w:val="12"/>
        </w:rPr>
        <w:t>other</w:t>
      </w:r>
      <w:r w:rsidRPr="0097394B">
        <w:rPr>
          <w:sz w:val="12"/>
        </w:rPr>
        <w:t xml:space="preserve"> </w:t>
      </w:r>
      <w:r w:rsidRPr="0097394B">
        <w:rPr>
          <w:vanish/>
          <w:sz w:val="12"/>
        </w:rPr>
        <w:t>social</w:t>
      </w:r>
      <w:r w:rsidRPr="0097394B">
        <w:rPr>
          <w:sz w:val="12"/>
        </w:rPr>
        <w:t xml:space="preserve"> </w:t>
      </w:r>
      <w:r w:rsidRPr="0097394B">
        <w:rPr>
          <w:vanish/>
          <w:sz w:val="12"/>
        </w:rPr>
        <w:t>norm</w:t>
      </w:r>
      <w:r w:rsidRPr="0097394B">
        <w:rPr>
          <w:sz w:val="12"/>
        </w:rPr>
        <w:t xml:space="preserve"> </w:t>
      </w:r>
      <w:r w:rsidRPr="0097394B">
        <w:rPr>
          <w:vanish/>
          <w:sz w:val="12"/>
        </w:rPr>
        <w:t>could</w:t>
      </w:r>
      <w:r w:rsidRPr="0097394B">
        <w:rPr>
          <w:sz w:val="12"/>
        </w:rPr>
        <w:t xml:space="preserve"> </w:t>
      </w:r>
      <w:r w:rsidRPr="0097394B">
        <w:rPr>
          <w:vanish/>
          <w:sz w:val="12"/>
        </w:rPr>
        <w:t>do</w:t>
      </w:r>
      <w:r w:rsidRPr="0097394B">
        <w:rPr>
          <w:sz w:val="12"/>
        </w:rPr>
        <w:t xml:space="preserve"> </w:t>
      </w:r>
      <w:r w:rsidRPr="0097394B">
        <w:rPr>
          <w:vanish/>
          <w:sz w:val="12"/>
        </w:rPr>
        <w:t>anything</w:t>
      </w:r>
      <w:r w:rsidRPr="0097394B">
        <w:rPr>
          <w:sz w:val="12"/>
        </w:rPr>
        <w:t xml:space="preserve"> </w:t>
      </w:r>
      <w:r w:rsidRPr="0097394B">
        <w:rPr>
          <w:vanish/>
          <w:sz w:val="12"/>
        </w:rPr>
        <w:t>about</w:t>
      </w:r>
      <w:r w:rsidRPr="0097394B">
        <w:rPr>
          <w:sz w:val="12"/>
        </w:rPr>
        <w:t xml:space="preserve"> </w:t>
      </w:r>
      <w:r w:rsidRPr="0097394B">
        <w:rPr>
          <w:vanish/>
          <w:sz w:val="12"/>
        </w:rPr>
        <w:t>it.</w:t>
      </w:r>
      <w:r w:rsidRPr="0097394B">
        <w:rPr>
          <w:sz w:val="12"/>
        </w:rPr>
        <w:t xml:space="preserve"> </w:t>
      </w:r>
      <w:r w:rsidRPr="0097394B">
        <w:rPr>
          <w:vanish/>
          <w:sz w:val="12"/>
        </w:rPr>
        <w:t>Many</w:t>
      </w:r>
      <w:r w:rsidRPr="0097394B">
        <w:rPr>
          <w:sz w:val="12"/>
        </w:rPr>
        <w:t xml:space="preserve"> </w:t>
      </w:r>
      <w:r w:rsidRPr="0097394B">
        <w:rPr>
          <w:vanish/>
          <w:sz w:val="12"/>
        </w:rPr>
        <w:t>of</w:t>
      </w:r>
      <w:r w:rsidRPr="0097394B">
        <w:rPr>
          <w:sz w:val="12"/>
        </w:rPr>
        <w:t xml:space="preserve"> </w:t>
      </w:r>
      <w:r w:rsidRPr="0097394B">
        <w:rPr>
          <w:vanish/>
          <w:sz w:val="12"/>
        </w:rPr>
        <w:t>America’s</w:t>
      </w:r>
      <w:r w:rsidRPr="0097394B">
        <w:rPr>
          <w:sz w:val="12"/>
        </w:rPr>
        <w:t xml:space="preserve"> </w:t>
      </w:r>
      <w:r w:rsidRPr="0097394B">
        <w:rPr>
          <w:vanish/>
          <w:sz w:val="12"/>
        </w:rPr>
        <w:t>late</w:t>
      </w:r>
      <w:r w:rsidRPr="0097394B">
        <w:rPr>
          <w:sz w:val="12"/>
        </w:rPr>
        <w:t xml:space="preserve"> </w:t>
      </w:r>
      <w:r w:rsidRPr="0097394B">
        <w:rPr>
          <w:vanish/>
          <w:sz w:val="12"/>
        </w:rPr>
        <w:t>18th</w:t>
      </w:r>
      <w:r w:rsidRPr="0097394B">
        <w:rPr>
          <w:sz w:val="12"/>
        </w:rPr>
        <w:t xml:space="preserve"> </w:t>
      </w:r>
      <w:r w:rsidRPr="0097394B">
        <w:rPr>
          <w:vanish/>
          <w:sz w:val="12"/>
        </w:rPr>
        <w:t>century</w:t>
      </w:r>
      <w:r w:rsidRPr="0097394B">
        <w:rPr>
          <w:sz w:val="12"/>
        </w:rPr>
        <w:t xml:space="preserve"> </w:t>
      </w:r>
      <w:r w:rsidRPr="0097394B">
        <w:rPr>
          <w:vanish/>
          <w:sz w:val="12"/>
        </w:rPr>
        <w:t>constitutionalists</w:t>
      </w:r>
      <w:r w:rsidRPr="0097394B">
        <w:rPr>
          <w:sz w:val="12"/>
        </w:rPr>
        <w:t xml:space="preserve"> </w:t>
      </w:r>
      <w:r w:rsidRPr="0097394B">
        <w:rPr>
          <w:vanish/>
          <w:sz w:val="12"/>
        </w:rPr>
        <w:t>understood</w:t>
      </w:r>
      <w:r w:rsidRPr="0097394B">
        <w:rPr>
          <w:sz w:val="12"/>
        </w:rPr>
        <w:t xml:space="preserve"> </w:t>
      </w:r>
      <w:r w:rsidRPr="0097394B">
        <w:rPr>
          <w:vanish/>
          <w:sz w:val="12"/>
        </w:rPr>
        <w:t>that</w:t>
      </w:r>
      <w:r w:rsidRPr="0097394B">
        <w:rPr>
          <w:sz w:val="12"/>
        </w:rPr>
        <w:t xml:space="preserve"> </w:t>
      </w:r>
      <w:r w:rsidRPr="0097394B">
        <w:rPr>
          <w:vanish/>
          <w:sz w:val="12"/>
        </w:rPr>
        <w:t>the</w:t>
      </w:r>
      <w:r w:rsidRPr="0097394B">
        <w:rPr>
          <w:sz w:val="12"/>
        </w:rPr>
        <w:t xml:space="preserve"> </w:t>
      </w:r>
      <w:r w:rsidRPr="0097394B">
        <w:rPr>
          <w:vanish/>
          <w:sz w:val="12"/>
        </w:rPr>
        <w:t>conflict</w:t>
      </w:r>
      <w:r w:rsidRPr="0097394B">
        <w:rPr>
          <w:sz w:val="12"/>
        </w:rPr>
        <w:t xml:space="preserve"> </w:t>
      </w:r>
      <w:r w:rsidRPr="0097394B">
        <w:rPr>
          <w:vanish/>
          <w:sz w:val="12"/>
        </w:rPr>
        <w:t>between</w:t>
      </w:r>
      <w:r w:rsidRPr="0097394B">
        <w:rPr>
          <w:sz w:val="12"/>
        </w:rPr>
        <w:t xml:space="preserve"> </w:t>
      </w:r>
      <w:r w:rsidRPr="0097394B">
        <w:rPr>
          <w:vanish/>
          <w:sz w:val="12"/>
        </w:rPr>
        <w:t>liberalism</w:t>
      </w:r>
      <w:r w:rsidRPr="0097394B">
        <w:rPr>
          <w:sz w:val="12"/>
        </w:rPr>
        <w:t xml:space="preserve"> </w:t>
      </w:r>
      <w:r w:rsidRPr="0097394B">
        <w:rPr>
          <w:vanish/>
          <w:sz w:val="12"/>
        </w:rPr>
        <w:t>and</w:t>
      </w:r>
      <w:r w:rsidRPr="0097394B">
        <w:rPr>
          <w:sz w:val="12"/>
        </w:rPr>
        <w:t xml:space="preserve"> </w:t>
      </w:r>
      <w:r w:rsidRPr="0097394B">
        <w:rPr>
          <w:vanish/>
          <w:sz w:val="12"/>
        </w:rPr>
        <w:t>republicanism</w:t>
      </w:r>
      <w:r w:rsidRPr="0097394B">
        <w:rPr>
          <w:sz w:val="12"/>
        </w:rPr>
        <w:t xml:space="preserve"> </w:t>
      </w:r>
      <w:r w:rsidRPr="0097394B">
        <w:rPr>
          <w:vanish/>
          <w:sz w:val="12"/>
        </w:rPr>
        <w:t>was</w:t>
      </w:r>
      <w:r w:rsidRPr="0097394B">
        <w:rPr>
          <w:sz w:val="12"/>
        </w:rPr>
        <w:t xml:space="preserve"> </w:t>
      </w:r>
      <w:r w:rsidRPr="0097394B">
        <w:rPr>
          <w:vanish/>
          <w:sz w:val="12"/>
        </w:rPr>
        <w:t>inimical</w:t>
      </w:r>
      <w:r w:rsidRPr="0097394B">
        <w:rPr>
          <w:sz w:val="12"/>
        </w:rPr>
        <w:t xml:space="preserve"> </w:t>
      </w:r>
      <w:r w:rsidRPr="0097394B">
        <w:rPr>
          <w:vanish/>
          <w:sz w:val="12"/>
        </w:rPr>
        <w:t>to</w:t>
      </w:r>
      <w:r w:rsidRPr="0097394B">
        <w:rPr>
          <w:sz w:val="12"/>
        </w:rPr>
        <w:t xml:space="preserve"> </w:t>
      </w:r>
      <w:r w:rsidRPr="0097394B">
        <w:rPr>
          <w:vanish/>
          <w:sz w:val="12"/>
        </w:rPr>
        <w:t>democracy</w:t>
      </w:r>
      <w:r w:rsidRPr="0097394B">
        <w:rPr>
          <w:sz w:val="12"/>
        </w:rPr>
        <w:t xml:space="preserve"> </w:t>
      </w:r>
      <w:r w:rsidRPr="0097394B">
        <w:rPr>
          <w:vanish/>
          <w:sz w:val="12"/>
        </w:rPr>
        <w:t>and</w:t>
      </w:r>
      <w:r w:rsidRPr="0097394B">
        <w:rPr>
          <w:sz w:val="12"/>
        </w:rPr>
        <w:t xml:space="preserve"> </w:t>
      </w:r>
      <w:r w:rsidRPr="0097394B">
        <w:rPr>
          <w:vanish/>
          <w:sz w:val="12"/>
        </w:rPr>
        <w:t>a</w:t>
      </w:r>
      <w:r w:rsidRPr="0097394B">
        <w:rPr>
          <w:sz w:val="12"/>
        </w:rPr>
        <w:t xml:space="preserve"> </w:t>
      </w:r>
      <w:r w:rsidRPr="0097394B">
        <w:rPr>
          <w:vanish/>
          <w:sz w:val="12"/>
        </w:rPr>
        <w:t>natural</w:t>
      </w:r>
      <w:r w:rsidRPr="0097394B">
        <w:rPr>
          <w:sz w:val="12"/>
        </w:rPr>
        <w:t xml:space="preserve"> </w:t>
      </w:r>
      <w:r w:rsidRPr="0097394B">
        <w:rPr>
          <w:vanish/>
          <w:sz w:val="12"/>
        </w:rPr>
        <w:t>happiness.</w:t>
      </w:r>
      <w:r w:rsidRPr="0097394B">
        <w:rPr>
          <w:sz w:val="12"/>
        </w:rPr>
        <w:t xml:space="preserve"> </w:t>
      </w:r>
      <w:r w:rsidRPr="0097394B">
        <w:rPr>
          <w:vanish/>
          <w:sz w:val="12"/>
        </w:rPr>
        <w:t>As</w:t>
      </w:r>
      <w:r w:rsidRPr="0097394B">
        <w:rPr>
          <w:sz w:val="12"/>
        </w:rPr>
        <w:t xml:space="preserve"> </w:t>
      </w:r>
      <w:r w:rsidRPr="0097394B">
        <w:rPr>
          <w:vanish/>
          <w:sz w:val="12"/>
        </w:rPr>
        <w:t>Daoism</w:t>
      </w:r>
      <w:r w:rsidRPr="0097394B">
        <w:rPr>
          <w:sz w:val="12"/>
        </w:rPr>
        <w:t xml:space="preserve"> </w:t>
      </w:r>
      <w:r w:rsidRPr="0097394B">
        <w:rPr>
          <w:vanish/>
          <w:sz w:val="12"/>
        </w:rPr>
        <w:t>also</w:t>
      </w:r>
      <w:r w:rsidRPr="0097394B">
        <w:rPr>
          <w:sz w:val="12"/>
        </w:rPr>
        <w:t xml:space="preserve"> </w:t>
      </w:r>
      <w:r w:rsidRPr="0097394B">
        <w:rPr>
          <w:vanish/>
          <w:sz w:val="12"/>
        </w:rPr>
        <w:t>notes,</w:t>
      </w:r>
      <w:r w:rsidRPr="0097394B">
        <w:rPr>
          <w:sz w:val="12"/>
        </w:rPr>
        <w:t xml:space="preserve"> </w:t>
      </w:r>
      <w:r w:rsidRPr="0097394B">
        <w:rPr>
          <w:vanish/>
          <w:sz w:val="12"/>
        </w:rPr>
        <w:t>this</w:t>
      </w:r>
      <w:r w:rsidRPr="0097394B">
        <w:rPr>
          <w:sz w:val="12"/>
        </w:rPr>
        <w:t xml:space="preserve"> </w:t>
      </w:r>
      <w:r w:rsidRPr="0097394B">
        <w:rPr>
          <w:vanish/>
          <w:sz w:val="12"/>
        </w:rPr>
        <w:t>question</w:t>
      </w:r>
      <w:r w:rsidRPr="0097394B">
        <w:rPr>
          <w:sz w:val="12"/>
        </w:rPr>
        <w:t xml:space="preserve"> </w:t>
      </w:r>
      <w:r w:rsidRPr="0097394B">
        <w:rPr>
          <w:vanish/>
          <w:sz w:val="12"/>
        </w:rPr>
        <w:t>is</w:t>
      </w:r>
      <w:r w:rsidRPr="0097394B">
        <w:rPr>
          <w:sz w:val="12"/>
        </w:rPr>
        <w:t xml:space="preserve"> </w:t>
      </w:r>
      <w:r w:rsidRPr="0097394B">
        <w:rPr>
          <w:vanish/>
          <w:sz w:val="12"/>
        </w:rPr>
        <w:t>not</w:t>
      </w:r>
      <w:r w:rsidRPr="0097394B">
        <w:rPr>
          <w:sz w:val="12"/>
        </w:rPr>
        <w:t xml:space="preserve"> </w:t>
      </w:r>
      <w:r w:rsidRPr="0097394B">
        <w:rPr>
          <w:vanish/>
          <w:sz w:val="12"/>
        </w:rPr>
        <w:t>a</w:t>
      </w:r>
      <w:r w:rsidRPr="0097394B">
        <w:rPr>
          <w:sz w:val="12"/>
        </w:rPr>
        <w:t xml:space="preserve"> </w:t>
      </w:r>
      <w:r w:rsidRPr="0097394B">
        <w:rPr>
          <w:vanish/>
          <w:sz w:val="12"/>
        </w:rPr>
        <w:t>philosophical</w:t>
      </w:r>
      <w:r w:rsidRPr="0097394B">
        <w:rPr>
          <w:sz w:val="12"/>
        </w:rPr>
        <w:t xml:space="preserve"> </w:t>
      </w:r>
      <w:r w:rsidRPr="0097394B">
        <w:rPr>
          <w:vanish/>
          <w:sz w:val="12"/>
        </w:rPr>
        <w:t>issue,</w:t>
      </w:r>
      <w:r w:rsidRPr="0097394B">
        <w:rPr>
          <w:sz w:val="12"/>
        </w:rPr>
        <w:t xml:space="preserve"> </w:t>
      </w:r>
      <w:r w:rsidRPr="0097394B">
        <w:rPr>
          <w:vanish/>
          <w:sz w:val="12"/>
        </w:rPr>
        <w:t>it</w:t>
      </w:r>
      <w:r w:rsidRPr="0097394B">
        <w:rPr>
          <w:sz w:val="12"/>
        </w:rPr>
        <w:t xml:space="preserve"> </w:t>
      </w:r>
      <w:r w:rsidRPr="0097394B">
        <w:rPr>
          <w:vanish/>
          <w:sz w:val="12"/>
        </w:rPr>
        <w:t>is</w:t>
      </w:r>
      <w:r w:rsidRPr="0097394B">
        <w:rPr>
          <w:sz w:val="12"/>
        </w:rPr>
        <w:t xml:space="preserve"> </w:t>
      </w:r>
      <w:r w:rsidRPr="0097394B">
        <w:rPr>
          <w:vanish/>
          <w:sz w:val="12"/>
        </w:rPr>
        <w:t>a</w:t>
      </w:r>
      <w:r w:rsidRPr="0097394B">
        <w:rPr>
          <w:sz w:val="12"/>
        </w:rPr>
        <w:t xml:space="preserve"> </w:t>
      </w:r>
      <w:r w:rsidRPr="0097394B">
        <w:rPr>
          <w:vanish/>
          <w:sz w:val="12"/>
        </w:rPr>
        <w:t>metaphysical</w:t>
      </w:r>
      <w:r w:rsidRPr="0097394B">
        <w:rPr>
          <w:sz w:val="12"/>
        </w:rPr>
        <w:t xml:space="preserve"> </w:t>
      </w:r>
      <w:r w:rsidRPr="0097394B">
        <w:rPr>
          <w:vanish/>
          <w:sz w:val="12"/>
        </w:rPr>
        <w:t>point.</w:t>
      </w:r>
      <w:r w:rsidRPr="0097394B">
        <w:rPr>
          <w:sz w:val="12"/>
        </w:rPr>
        <w:t xml:space="preserve"> </w:t>
      </w:r>
      <w:r w:rsidRPr="0097394B">
        <w:rPr>
          <w:vanish/>
          <w:sz w:val="12"/>
        </w:rPr>
        <w:t>Daoism</w:t>
      </w:r>
      <w:r w:rsidRPr="0097394B">
        <w:rPr>
          <w:sz w:val="12"/>
        </w:rPr>
        <w:t xml:space="preserve"> </w:t>
      </w:r>
      <w:r w:rsidRPr="0097394B">
        <w:rPr>
          <w:vanish/>
          <w:sz w:val="12"/>
        </w:rPr>
        <w:t>demonstrates</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is</w:t>
      </w:r>
      <w:r w:rsidRPr="0097394B">
        <w:rPr>
          <w:sz w:val="12"/>
        </w:rPr>
        <w:t xml:space="preserve"> </w:t>
      </w:r>
      <w:r w:rsidRPr="0097394B">
        <w:rPr>
          <w:vanish/>
          <w:sz w:val="12"/>
        </w:rPr>
        <w:t>greater</w:t>
      </w:r>
      <w:r w:rsidRPr="0097394B">
        <w:rPr>
          <w:sz w:val="12"/>
        </w:rPr>
        <w:t xml:space="preserve"> </w:t>
      </w:r>
      <w:r w:rsidRPr="0097394B">
        <w:rPr>
          <w:vanish/>
          <w:sz w:val="12"/>
        </w:rPr>
        <w:t>than</w:t>
      </w:r>
      <w:r w:rsidRPr="0097394B">
        <w:rPr>
          <w:sz w:val="12"/>
        </w:rPr>
        <w:t xml:space="preserve"> </w:t>
      </w:r>
      <w:r w:rsidRPr="0097394B">
        <w:rPr>
          <w:vanish/>
          <w:sz w:val="12"/>
        </w:rPr>
        <w:t>the</w:t>
      </w:r>
      <w:r w:rsidRPr="0097394B">
        <w:rPr>
          <w:sz w:val="12"/>
        </w:rPr>
        <w:t xml:space="preserve"> </w:t>
      </w:r>
      <w:r w:rsidRPr="0097394B">
        <w:rPr>
          <w:vanish/>
          <w:sz w:val="12"/>
        </w:rPr>
        <w:t>sum</w:t>
      </w:r>
      <w:r w:rsidRPr="0097394B">
        <w:rPr>
          <w:sz w:val="12"/>
        </w:rPr>
        <w:t xml:space="preserve"> </w:t>
      </w:r>
      <w:r w:rsidRPr="0097394B">
        <w:rPr>
          <w:vanish/>
          <w:sz w:val="12"/>
        </w:rPr>
        <w:t>of</w:t>
      </w:r>
      <w:r w:rsidRPr="0097394B">
        <w:rPr>
          <w:sz w:val="12"/>
        </w:rPr>
        <w:t xml:space="preserve"> </w:t>
      </w:r>
      <w:r w:rsidRPr="0097394B">
        <w:rPr>
          <w:vanish/>
          <w:sz w:val="12"/>
        </w:rPr>
        <w:t>its</w:t>
      </w:r>
      <w:r w:rsidRPr="0097394B">
        <w:rPr>
          <w:sz w:val="12"/>
        </w:rPr>
        <w:t xml:space="preserve"> </w:t>
      </w:r>
      <w:r w:rsidRPr="0097394B">
        <w:rPr>
          <w:vanish/>
          <w:sz w:val="12"/>
        </w:rPr>
        <w:t>parts.</w:t>
      </w:r>
      <w:r w:rsidRPr="0097394B">
        <w:rPr>
          <w:sz w:val="12"/>
        </w:rPr>
        <w:t xml:space="preserve"> </w:t>
      </w:r>
      <w:r w:rsidRPr="0097394B">
        <w:rPr>
          <w:rStyle w:val="Emphasis"/>
          <w:highlight w:val="cyan"/>
        </w:rPr>
        <w:t>When the implicit connection and explicit separation come together in harmony, a person may experience Oneness and ultimately the Dao</w:t>
      </w:r>
      <w:r w:rsidRPr="0097394B">
        <w:rPr>
          <w:vanish/>
          <w:sz w:val="12"/>
        </w:rPr>
        <w:t>.96</w:t>
      </w:r>
      <w:r w:rsidRPr="0097394B">
        <w:rPr>
          <w:sz w:val="12"/>
        </w:rPr>
        <w:t xml:space="preserve"> </w:t>
      </w:r>
      <w:r w:rsidRPr="0097394B">
        <w:rPr>
          <w:vanish/>
          <w:sz w:val="12"/>
        </w:rPr>
        <w:t>This</w:t>
      </w:r>
      <w:r w:rsidRPr="0097394B">
        <w:rPr>
          <w:sz w:val="12"/>
        </w:rPr>
        <w:t xml:space="preserve"> </w:t>
      </w:r>
      <w:r w:rsidRPr="0097394B">
        <w:rPr>
          <w:vanish/>
          <w:sz w:val="12"/>
        </w:rPr>
        <w:t>ancient</w:t>
      </w:r>
      <w:r w:rsidRPr="0097394B">
        <w:rPr>
          <w:sz w:val="12"/>
        </w:rPr>
        <w:t xml:space="preserve"> </w:t>
      </w:r>
      <w:r w:rsidRPr="0097394B">
        <w:rPr>
          <w:vanish/>
          <w:sz w:val="12"/>
        </w:rPr>
        <w:t>wisdom</w:t>
      </w:r>
      <w:r w:rsidRPr="0097394B">
        <w:rPr>
          <w:sz w:val="12"/>
        </w:rPr>
        <w:t xml:space="preserve"> </w:t>
      </w:r>
      <w:r w:rsidRPr="0097394B">
        <w:rPr>
          <w:vanish/>
          <w:sz w:val="12"/>
        </w:rPr>
        <w:t>is</w:t>
      </w:r>
      <w:r w:rsidRPr="0097394B">
        <w:rPr>
          <w:sz w:val="12"/>
        </w:rPr>
        <w:t xml:space="preserve"> </w:t>
      </w:r>
      <w:r w:rsidRPr="0097394B">
        <w:rPr>
          <w:vanish/>
          <w:sz w:val="12"/>
        </w:rPr>
        <w:t>simple</w:t>
      </w:r>
      <w:r w:rsidRPr="0097394B">
        <w:rPr>
          <w:sz w:val="12"/>
        </w:rPr>
        <w:t xml:space="preserve"> </w:t>
      </w:r>
      <w:r w:rsidRPr="0097394B">
        <w:rPr>
          <w:vanish/>
          <w:sz w:val="12"/>
        </w:rPr>
        <w:t>but</w:t>
      </w:r>
      <w:r w:rsidRPr="0097394B">
        <w:rPr>
          <w:sz w:val="12"/>
        </w:rPr>
        <w:t xml:space="preserve"> </w:t>
      </w:r>
      <w:r w:rsidRPr="0097394B">
        <w:rPr>
          <w:vanish/>
          <w:sz w:val="12"/>
        </w:rPr>
        <w:t>profound.</w:t>
      </w:r>
      <w:r w:rsidRPr="0097394B">
        <w:rPr>
          <w:sz w:val="12"/>
        </w:rPr>
        <w:t xml:space="preserve"> </w:t>
      </w:r>
      <w:r w:rsidRPr="0097394B">
        <w:rPr>
          <w:vanish/>
          <w:sz w:val="12"/>
        </w:rPr>
        <w:t>In</w:t>
      </w:r>
      <w:r w:rsidRPr="0097394B">
        <w:rPr>
          <w:sz w:val="12"/>
        </w:rPr>
        <w:t xml:space="preserve"> </w:t>
      </w:r>
      <w:r w:rsidRPr="0097394B">
        <w:rPr>
          <w:vanish/>
          <w:sz w:val="12"/>
        </w:rPr>
        <w:t>the</w:t>
      </w:r>
      <w:r w:rsidRPr="0097394B">
        <w:rPr>
          <w:sz w:val="12"/>
        </w:rPr>
        <w:t xml:space="preserve"> </w:t>
      </w:r>
      <w:r w:rsidRPr="0097394B">
        <w:rPr>
          <w:vanish/>
          <w:sz w:val="12"/>
        </w:rPr>
        <w:t>modern</w:t>
      </w:r>
      <w:r w:rsidRPr="0097394B">
        <w:rPr>
          <w:sz w:val="12"/>
        </w:rPr>
        <w:t xml:space="preserve"> </w:t>
      </w:r>
      <w:r w:rsidRPr="0097394B">
        <w:rPr>
          <w:vanish/>
          <w:sz w:val="12"/>
        </w:rPr>
        <w:t>era,</w:t>
      </w:r>
      <w:r w:rsidRPr="0097394B">
        <w:rPr>
          <w:sz w:val="12"/>
        </w:rPr>
        <w:t xml:space="preserve"> </w:t>
      </w:r>
      <w:r w:rsidRPr="0097394B">
        <w:rPr>
          <w:vanish/>
          <w:sz w:val="12"/>
        </w:rPr>
        <w:t>thinkers</w:t>
      </w:r>
      <w:r w:rsidRPr="0097394B">
        <w:rPr>
          <w:sz w:val="12"/>
        </w:rPr>
        <w:t xml:space="preserve"> </w:t>
      </w:r>
      <w:r w:rsidRPr="0097394B">
        <w:rPr>
          <w:vanish/>
          <w:sz w:val="12"/>
        </w:rPr>
        <w:t>must</w:t>
      </w:r>
      <w:r w:rsidRPr="0097394B">
        <w:rPr>
          <w:sz w:val="12"/>
        </w:rPr>
        <w:t xml:space="preserve"> </w:t>
      </w:r>
      <w:r w:rsidRPr="0097394B">
        <w:rPr>
          <w:vanish/>
          <w:sz w:val="12"/>
        </w:rPr>
        <w:t>work</w:t>
      </w:r>
      <w:r w:rsidRPr="0097394B">
        <w:rPr>
          <w:sz w:val="12"/>
        </w:rPr>
        <w:t xml:space="preserve"> </w:t>
      </w:r>
      <w:r w:rsidRPr="0097394B">
        <w:rPr>
          <w:vanish/>
          <w:sz w:val="12"/>
        </w:rPr>
        <w:t>to</w:t>
      </w:r>
      <w:r w:rsidRPr="0097394B">
        <w:rPr>
          <w:sz w:val="12"/>
        </w:rPr>
        <w:t xml:space="preserve"> </w:t>
      </w:r>
      <w:r w:rsidRPr="0097394B">
        <w:rPr>
          <w:vanish/>
          <w:sz w:val="12"/>
        </w:rPr>
        <w:t>understand</w:t>
      </w:r>
      <w:r w:rsidRPr="0097394B">
        <w:rPr>
          <w:sz w:val="12"/>
        </w:rPr>
        <w:t xml:space="preserve"> </w:t>
      </w:r>
      <w:r w:rsidRPr="0097394B">
        <w:rPr>
          <w:vanish/>
          <w:sz w:val="12"/>
        </w:rPr>
        <w:t>its</w:t>
      </w:r>
      <w:r w:rsidRPr="0097394B">
        <w:rPr>
          <w:sz w:val="12"/>
        </w:rPr>
        <w:t xml:space="preserve"> </w:t>
      </w:r>
      <w:r w:rsidRPr="0097394B">
        <w:rPr>
          <w:vanish/>
          <w:sz w:val="12"/>
        </w:rPr>
        <w:t>implications.</w:t>
      </w:r>
      <w:r w:rsidRPr="0097394B">
        <w:rPr>
          <w:sz w:val="12"/>
        </w:rPr>
        <w:t xml:space="preserve"> </w:t>
      </w:r>
      <w:r w:rsidRPr="0097394B">
        <w:rPr>
          <w:vanish/>
          <w:sz w:val="12"/>
        </w:rPr>
        <w:t>97</w:t>
      </w:r>
      <w:r w:rsidRPr="0097394B">
        <w:rPr>
          <w:sz w:val="12"/>
        </w:rPr>
        <w:t xml:space="preserve"> </w:t>
      </w:r>
      <w:r w:rsidRPr="0097394B">
        <w:rPr>
          <w:vanish/>
          <w:sz w:val="12"/>
        </w:rPr>
        <w:t>There</w:t>
      </w:r>
      <w:r w:rsidRPr="0097394B">
        <w:rPr>
          <w:sz w:val="12"/>
        </w:rPr>
        <w:t xml:space="preserve"> </w:t>
      </w:r>
      <w:r w:rsidRPr="0097394B">
        <w:rPr>
          <w:vanish/>
          <w:sz w:val="12"/>
        </w:rPr>
        <w:t>is</w:t>
      </w:r>
      <w:r w:rsidRPr="0097394B">
        <w:rPr>
          <w:sz w:val="12"/>
        </w:rPr>
        <w:t xml:space="preserve"> </w:t>
      </w:r>
      <w:r w:rsidRPr="0097394B">
        <w:rPr>
          <w:vanish/>
          <w:sz w:val="12"/>
        </w:rPr>
        <w:t>much</w:t>
      </w:r>
      <w:r w:rsidRPr="0097394B">
        <w:rPr>
          <w:sz w:val="12"/>
        </w:rPr>
        <w:t xml:space="preserve"> </w:t>
      </w:r>
      <w:r w:rsidRPr="0097394B">
        <w:rPr>
          <w:vanish/>
          <w:sz w:val="12"/>
        </w:rPr>
        <w:t>to</w:t>
      </w:r>
      <w:r w:rsidRPr="0097394B">
        <w:rPr>
          <w:sz w:val="12"/>
        </w:rPr>
        <w:t xml:space="preserve"> </w:t>
      </w:r>
      <w:r w:rsidRPr="0097394B">
        <w:rPr>
          <w:vanish/>
          <w:sz w:val="12"/>
        </w:rPr>
        <w:t>do</w:t>
      </w:r>
      <w:r w:rsidRPr="0097394B">
        <w:rPr>
          <w:sz w:val="12"/>
        </w:rPr>
        <w:t xml:space="preserve"> </w:t>
      </w:r>
      <w:r w:rsidRPr="0097394B">
        <w:rPr>
          <w:vanish/>
          <w:sz w:val="12"/>
        </w:rPr>
        <w:t>within</w:t>
      </w:r>
      <w:r w:rsidRPr="0097394B">
        <w:rPr>
          <w:sz w:val="12"/>
        </w:rPr>
        <w:t xml:space="preserve"> </w:t>
      </w:r>
      <w:r w:rsidRPr="0097394B">
        <w:rPr>
          <w:vanish/>
          <w:sz w:val="12"/>
        </w:rPr>
        <w:t>current</w:t>
      </w:r>
      <w:r w:rsidRPr="0097394B">
        <w:rPr>
          <w:sz w:val="12"/>
        </w:rPr>
        <w:t xml:space="preserve"> </w:t>
      </w:r>
      <w:r w:rsidRPr="0097394B">
        <w:rPr>
          <w:vanish/>
          <w:sz w:val="12"/>
        </w:rPr>
        <w:t>fields</w:t>
      </w:r>
      <w:r w:rsidRPr="0097394B">
        <w:rPr>
          <w:sz w:val="12"/>
        </w:rPr>
        <w:t xml:space="preserve"> </w:t>
      </w:r>
      <w:r w:rsidRPr="0097394B">
        <w:rPr>
          <w:vanish/>
          <w:sz w:val="12"/>
        </w:rPr>
        <w:t>like</w:t>
      </w:r>
      <w:r w:rsidRPr="0097394B">
        <w:rPr>
          <w:sz w:val="12"/>
        </w:rPr>
        <w:t xml:space="preserve"> </w:t>
      </w:r>
      <w:r w:rsidRPr="0097394B">
        <w:rPr>
          <w:vanish/>
          <w:sz w:val="12"/>
        </w:rPr>
        <w:t>physics,</w:t>
      </w:r>
      <w:r w:rsidRPr="0097394B">
        <w:rPr>
          <w:sz w:val="12"/>
        </w:rPr>
        <w:t xml:space="preserve"> </w:t>
      </w:r>
      <w:r w:rsidRPr="0097394B">
        <w:rPr>
          <w:vanish/>
          <w:sz w:val="12"/>
        </w:rPr>
        <w:t>health,</w:t>
      </w:r>
      <w:r w:rsidRPr="0097394B">
        <w:rPr>
          <w:sz w:val="12"/>
        </w:rPr>
        <w:t xml:space="preserve"> </w:t>
      </w:r>
      <w:r w:rsidRPr="0097394B">
        <w:rPr>
          <w:vanish/>
          <w:sz w:val="12"/>
        </w:rPr>
        <w:t>and</w:t>
      </w:r>
      <w:r w:rsidRPr="0097394B">
        <w:rPr>
          <w:sz w:val="12"/>
        </w:rPr>
        <w:t xml:space="preserve"> </w:t>
      </w:r>
      <w:r w:rsidRPr="0097394B">
        <w:rPr>
          <w:vanish/>
          <w:sz w:val="12"/>
        </w:rPr>
        <w:t>divinity.</w:t>
      </w:r>
      <w:r w:rsidRPr="0097394B">
        <w:rPr>
          <w:sz w:val="12"/>
        </w:rPr>
        <w:t xml:space="preserve"> </w:t>
      </w:r>
      <w:r w:rsidRPr="0097394B">
        <w:rPr>
          <w:vanish/>
          <w:sz w:val="12"/>
        </w:rPr>
        <w:t>In</w:t>
      </w:r>
      <w:r w:rsidRPr="0097394B">
        <w:rPr>
          <w:sz w:val="12"/>
        </w:rPr>
        <w:t xml:space="preserve"> </w:t>
      </w:r>
      <w:r w:rsidRPr="0097394B">
        <w:rPr>
          <w:vanish/>
          <w:sz w:val="12"/>
        </w:rPr>
        <w:t>typical</w:t>
      </w:r>
      <w:r w:rsidRPr="0097394B">
        <w:rPr>
          <w:sz w:val="12"/>
        </w:rPr>
        <w:t xml:space="preserve"> </w:t>
      </w:r>
      <w:r w:rsidRPr="0097394B">
        <w:rPr>
          <w:vanish/>
          <w:sz w:val="12"/>
        </w:rPr>
        <w:t>94</w:t>
      </w:r>
      <w:r w:rsidRPr="0097394B">
        <w:rPr>
          <w:sz w:val="12"/>
        </w:rPr>
        <w:t xml:space="preserve"> </w:t>
      </w:r>
      <w:r w:rsidRPr="0097394B">
        <w:rPr>
          <w:vanish/>
          <w:sz w:val="12"/>
        </w:rPr>
        <w:t>Externalities</w:t>
      </w:r>
      <w:r w:rsidRPr="0097394B">
        <w:rPr>
          <w:sz w:val="12"/>
        </w:rPr>
        <w:t xml:space="preserve"> </w:t>
      </w:r>
      <w:r w:rsidRPr="0097394B">
        <w:rPr>
          <w:vanish/>
          <w:sz w:val="12"/>
        </w:rPr>
        <w:t>are</w:t>
      </w:r>
      <w:r w:rsidRPr="0097394B">
        <w:rPr>
          <w:sz w:val="12"/>
        </w:rPr>
        <w:t xml:space="preserve"> </w:t>
      </w:r>
      <w:r w:rsidRPr="0097394B">
        <w:rPr>
          <w:vanish/>
          <w:sz w:val="12"/>
        </w:rPr>
        <w:t>much</w:t>
      </w:r>
      <w:r w:rsidRPr="0097394B">
        <w:rPr>
          <w:sz w:val="12"/>
        </w:rPr>
        <w:t xml:space="preserve"> </w:t>
      </w:r>
      <w:r w:rsidRPr="0097394B">
        <w:rPr>
          <w:vanish/>
          <w:sz w:val="12"/>
        </w:rPr>
        <w:t>greater</w:t>
      </w:r>
      <w:r w:rsidRPr="0097394B">
        <w:rPr>
          <w:sz w:val="12"/>
        </w:rPr>
        <w:t xml:space="preserve"> </w:t>
      </w:r>
      <w:r w:rsidRPr="0097394B">
        <w:rPr>
          <w:vanish/>
          <w:sz w:val="12"/>
        </w:rPr>
        <w:t>than</w:t>
      </w:r>
      <w:r w:rsidRPr="0097394B">
        <w:rPr>
          <w:sz w:val="12"/>
        </w:rPr>
        <w:t xml:space="preserve"> </w:t>
      </w:r>
      <w:r w:rsidRPr="0097394B">
        <w:rPr>
          <w:vanish/>
          <w:sz w:val="12"/>
        </w:rPr>
        <w:t>most</w:t>
      </w:r>
      <w:r w:rsidRPr="0097394B">
        <w:rPr>
          <w:sz w:val="12"/>
        </w:rPr>
        <w:t xml:space="preserve"> </w:t>
      </w:r>
      <w:r w:rsidRPr="0097394B">
        <w:rPr>
          <w:vanish/>
          <w:sz w:val="12"/>
        </w:rPr>
        <w:t>people</w:t>
      </w:r>
      <w:r w:rsidRPr="0097394B">
        <w:rPr>
          <w:sz w:val="12"/>
        </w:rPr>
        <w:t xml:space="preserve"> </w:t>
      </w:r>
      <w:r w:rsidRPr="0097394B">
        <w:rPr>
          <w:vanish/>
          <w:sz w:val="12"/>
        </w:rPr>
        <w:t>recognize,</w:t>
      </w:r>
      <w:r w:rsidRPr="0097394B">
        <w:rPr>
          <w:sz w:val="12"/>
        </w:rPr>
        <w:t xml:space="preserve"> </w:t>
      </w:r>
      <w:r w:rsidRPr="0097394B">
        <w:rPr>
          <w:vanish/>
          <w:sz w:val="12"/>
        </w:rPr>
        <w:t>and</w:t>
      </w:r>
      <w:r w:rsidRPr="0097394B">
        <w:rPr>
          <w:sz w:val="12"/>
        </w:rPr>
        <w:t xml:space="preserve"> </w:t>
      </w:r>
      <w:r w:rsidRPr="0097394B">
        <w:rPr>
          <w:vanish/>
          <w:sz w:val="12"/>
        </w:rPr>
        <w:t>include</w:t>
      </w:r>
      <w:r w:rsidRPr="0097394B">
        <w:rPr>
          <w:sz w:val="12"/>
        </w:rPr>
        <w:t xml:space="preserve"> </w:t>
      </w:r>
      <w:r w:rsidRPr="0097394B">
        <w:rPr>
          <w:vanish/>
          <w:sz w:val="12"/>
        </w:rPr>
        <w:t>things</w:t>
      </w:r>
      <w:r w:rsidRPr="0097394B">
        <w:rPr>
          <w:sz w:val="12"/>
        </w:rPr>
        <w:t xml:space="preserve"> </w:t>
      </w:r>
      <w:r w:rsidRPr="0097394B">
        <w:rPr>
          <w:vanish/>
          <w:sz w:val="12"/>
        </w:rPr>
        <w:t>like</w:t>
      </w:r>
      <w:r w:rsidRPr="0097394B">
        <w:rPr>
          <w:sz w:val="12"/>
        </w:rPr>
        <w:t xml:space="preserve"> </w:t>
      </w:r>
      <w:r w:rsidRPr="0097394B">
        <w:rPr>
          <w:vanish/>
          <w:sz w:val="12"/>
        </w:rPr>
        <w:t>routine</w:t>
      </w:r>
      <w:r w:rsidRPr="0097394B">
        <w:rPr>
          <w:sz w:val="12"/>
        </w:rPr>
        <w:t xml:space="preserve"> </w:t>
      </w:r>
      <w:r w:rsidRPr="0097394B">
        <w:rPr>
          <w:vanish/>
          <w:sz w:val="12"/>
        </w:rPr>
        <w:t>pollution,</w:t>
      </w:r>
      <w:r w:rsidRPr="0097394B">
        <w:rPr>
          <w:sz w:val="12"/>
        </w:rPr>
        <w:t xml:space="preserve"> </w:t>
      </w:r>
      <w:r w:rsidRPr="0097394B">
        <w:rPr>
          <w:vanish/>
          <w:sz w:val="12"/>
        </w:rPr>
        <w:t>war</w:t>
      </w:r>
      <w:r w:rsidRPr="0097394B">
        <w:rPr>
          <w:sz w:val="12"/>
        </w:rPr>
        <w:t xml:space="preserve"> </w:t>
      </w:r>
      <w:r w:rsidRPr="0097394B">
        <w:rPr>
          <w:vanish/>
          <w:sz w:val="12"/>
        </w:rPr>
        <w:t>and</w:t>
      </w:r>
      <w:r w:rsidRPr="0097394B">
        <w:rPr>
          <w:sz w:val="12"/>
        </w:rPr>
        <w:t xml:space="preserve"> </w:t>
      </w:r>
      <w:r w:rsidRPr="0097394B">
        <w:rPr>
          <w:vanish/>
          <w:sz w:val="12"/>
        </w:rPr>
        <w:t>cancer.</w:t>
      </w:r>
      <w:r w:rsidRPr="0097394B">
        <w:rPr>
          <w:sz w:val="12"/>
        </w:rPr>
        <w:t xml:space="preserve"> </w:t>
      </w:r>
      <w:r w:rsidRPr="0097394B">
        <w:rPr>
          <w:vanish/>
          <w:sz w:val="12"/>
        </w:rPr>
        <w:t>95</w:t>
      </w:r>
      <w:r w:rsidRPr="0097394B">
        <w:rPr>
          <w:sz w:val="12"/>
        </w:rPr>
        <w:t xml:space="preserve"> </w:t>
      </w:r>
      <w:r w:rsidRPr="0097394B">
        <w:rPr>
          <w:vanish/>
          <w:sz w:val="12"/>
        </w:rPr>
        <w:t>Feudalism,</w:t>
      </w:r>
      <w:r w:rsidRPr="0097394B">
        <w:rPr>
          <w:sz w:val="12"/>
        </w:rPr>
        <w:t xml:space="preserve"> </w:t>
      </w:r>
      <w:r w:rsidRPr="0097394B">
        <w:rPr>
          <w:vanish/>
          <w:sz w:val="12"/>
        </w:rPr>
        <w:t>for</w:t>
      </w:r>
      <w:r w:rsidRPr="0097394B">
        <w:rPr>
          <w:sz w:val="12"/>
        </w:rPr>
        <w:t xml:space="preserve"> </w:t>
      </w:r>
      <w:r w:rsidRPr="0097394B">
        <w:rPr>
          <w:vanish/>
          <w:sz w:val="12"/>
        </w:rPr>
        <w:t>example,</w:t>
      </w:r>
      <w:r w:rsidRPr="0097394B">
        <w:rPr>
          <w:sz w:val="12"/>
        </w:rPr>
        <w:t xml:space="preserve"> </w:t>
      </w:r>
      <w:r w:rsidRPr="0097394B">
        <w:rPr>
          <w:vanish/>
          <w:sz w:val="12"/>
        </w:rPr>
        <w:t>either</w:t>
      </w:r>
      <w:r w:rsidRPr="0097394B">
        <w:rPr>
          <w:sz w:val="12"/>
        </w:rPr>
        <w:t xml:space="preserve"> </w:t>
      </w:r>
      <w:r w:rsidRPr="0097394B">
        <w:rPr>
          <w:vanish/>
          <w:sz w:val="12"/>
        </w:rPr>
        <w:t>transitioned</w:t>
      </w:r>
      <w:r w:rsidRPr="0097394B">
        <w:rPr>
          <w:sz w:val="12"/>
        </w:rPr>
        <w:t xml:space="preserve"> </w:t>
      </w:r>
      <w:r w:rsidRPr="0097394B">
        <w:rPr>
          <w:vanish/>
          <w:sz w:val="12"/>
        </w:rPr>
        <w:t>to</w:t>
      </w:r>
      <w:r w:rsidRPr="0097394B">
        <w:rPr>
          <w:sz w:val="12"/>
        </w:rPr>
        <w:t xml:space="preserve"> </w:t>
      </w:r>
      <w:r w:rsidRPr="0097394B">
        <w:rPr>
          <w:vanish/>
          <w:sz w:val="12"/>
        </w:rPr>
        <w:t>a</w:t>
      </w:r>
      <w:r w:rsidRPr="0097394B">
        <w:rPr>
          <w:sz w:val="12"/>
        </w:rPr>
        <w:t xml:space="preserve"> </w:t>
      </w:r>
      <w:r w:rsidRPr="0097394B">
        <w:rPr>
          <w:vanish/>
          <w:sz w:val="12"/>
        </w:rPr>
        <w:t>balanced</w:t>
      </w:r>
      <w:r w:rsidRPr="0097394B">
        <w:rPr>
          <w:sz w:val="12"/>
        </w:rPr>
        <w:t xml:space="preserve"> </w:t>
      </w:r>
      <w:r w:rsidRPr="0097394B">
        <w:rPr>
          <w:vanish/>
          <w:sz w:val="12"/>
        </w:rPr>
        <w:t>homesteading</w:t>
      </w:r>
      <w:r w:rsidRPr="0097394B">
        <w:rPr>
          <w:sz w:val="12"/>
        </w:rPr>
        <w:t xml:space="preserve"> </w:t>
      </w:r>
      <w:r w:rsidRPr="0097394B">
        <w:rPr>
          <w:vanish/>
          <w:sz w:val="12"/>
        </w:rPr>
        <w:t>(something</w:t>
      </w:r>
      <w:r w:rsidRPr="0097394B">
        <w:rPr>
          <w:sz w:val="12"/>
        </w:rPr>
        <w:t xml:space="preserve"> </w:t>
      </w:r>
      <w:r w:rsidRPr="0097394B">
        <w:rPr>
          <w:vanish/>
          <w:sz w:val="12"/>
        </w:rPr>
        <w:t>akin</w:t>
      </w:r>
      <w:r w:rsidRPr="0097394B">
        <w:rPr>
          <w:sz w:val="12"/>
        </w:rPr>
        <w:t xml:space="preserve"> </w:t>
      </w:r>
      <w:r w:rsidRPr="0097394B">
        <w:rPr>
          <w:vanish/>
          <w:sz w:val="12"/>
        </w:rPr>
        <w:t>to</w:t>
      </w:r>
      <w:r w:rsidRPr="0097394B">
        <w:rPr>
          <w:sz w:val="12"/>
        </w:rPr>
        <w:t xml:space="preserve"> </w:t>
      </w:r>
      <w:r w:rsidRPr="0097394B">
        <w:rPr>
          <w:vanish/>
          <w:sz w:val="12"/>
        </w:rPr>
        <w:t>early</w:t>
      </w:r>
      <w:r w:rsidRPr="0097394B">
        <w:rPr>
          <w:sz w:val="12"/>
        </w:rPr>
        <w:t xml:space="preserve"> </w:t>
      </w:r>
      <w:r w:rsidRPr="0097394B">
        <w:rPr>
          <w:vanish/>
          <w:sz w:val="12"/>
        </w:rPr>
        <w:t>America)</w:t>
      </w:r>
      <w:r w:rsidRPr="0097394B">
        <w:rPr>
          <w:sz w:val="12"/>
        </w:rPr>
        <w:t xml:space="preserve"> </w:t>
      </w:r>
      <w:r w:rsidRPr="0097394B">
        <w:rPr>
          <w:vanish/>
          <w:sz w:val="12"/>
        </w:rPr>
        <w:t>or</w:t>
      </w:r>
      <w:r w:rsidRPr="0097394B">
        <w:rPr>
          <w:sz w:val="12"/>
        </w:rPr>
        <w:t xml:space="preserve"> </w:t>
      </w:r>
      <w:r w:rsidRPr="0097394B">
        <w:rPr>
          <w:vanish/>
          <w:sz w:val="12"/>
        </w:rPr>
        <w:t>collapsed</w:t>
      </w:r>
      <w:r w:rsidRPr="0097394B">
        <w:rPr>
          <w:sz w:val="12"/>
        </w:rPr>
        <w:t xml:space="preserve"> </w:t>
      </w:r>
      <w:r w:rsidRPr="0097394B">
        <w:rPr>
          <w:vanish/>
          <w:sz w:val="12"/>
        </w:rPr>
        <w:t>(like</w:t>
      </w:r>
      <w:r w:rsidRPr="0097394B">
        <w:rPr>
          <w:sz w:val="12"/>
        </w:rPr>
        <w:t xml:space="preserve"> </w:t>
      </w:r>
      <w:r w:rsidRPr="0097394B">
        <w:rPr>
          <w:vanish/>
          <w:sz w:val="12"/>
        </w:rPr>
        <w:t>what</w:t>
      </w:r>
      <w:r w:rsidRPr="0097394B">
        <w:rPr>
          <w:sz w:val="12"/>
        </w:rPr>
        <w:t xml:space="preserve"> </w:t>
      </w:r>
      <w:r w:rsidRPr="0097394B">
        <w:rPr>
          <w:vanish/>
          <w:sz w:val="12"/>
        </w:rPr>
        <w:t>happened</w:t>
      </w:r>
      <w:r w:rsidRPr="0097394B">
        <w:rPr>
          <w:sz w:val="12"/>
        </w:rPr>
        <w:t xml:space="preserve"> </w:t>
      </w:r>
      <w:r w:rsidRPr="0097394B">
        <w:rPr>
          <w:vanish/>
          <w:sz w:val="12"/>
        </w:rPr>
        <w:t>in</w:t>
      </w:r>
      <w:r w:rsidRPr="0097394B">
        <w:rPr>
          <w:sz w:val="12"/>
        </w:rPr>
        <w:t xml:space="preserve"> </w:t>
      </w:r>
      <w:r w:rsidRPr="0097394B">
        <w:rPr>
          <w:vanish/>
          <w:sz w:val="12"/>
        </w:rPr>
        <w:t>Russia).</w:t>
      </w:r>
      <w:r w:rsidRPr="0097394B">
        <w:rPr>
          <w:sz w:val="12"/>
        </w:rPr>
        <w:t xml:space="preserve"> </w:t>
      </w:r>
      <w:r w:rsidRPr="0097394B">
        <w:rPr>
          <w:vanish/>
          <w:sz w:val="12"/>
        </w:rPr>
        <w:t>96</w:t>
      </w:r>
      <w:r w:rsidRPr="0097394B">
        <w:rPr>
          <w:sz w:val="12"/>
        </w:rPr>
        <w:t xml:space="preserve"> </w:t>
      </w:r>
      <w:r w:rsidRPr="0097394B">
        <w:rPr>
          <w:vanish/>
          <w:sz w:val="12"/>
        </w:rPr>
        <w:t>Professor</w:t>
      </w:r>
      <w:r w:rsidRPr="0097394B">
        <w:rPr>
          <w:sz w:val="12"/>
        </w:rPr>
        <w:t xml:space="preserve"> </w:t>
      </w:r>
      <w:r w:rsidRPr="0097394B">
        <w:rPr>
          <w:vanish/>
          <w:sz w:val="12"/>
        </w:rPr>
        <w:t>Wang</w:t>
      </w:r>
      <w:r w:rsidRPr="0097394B">
        <w:rPr>
          <w:sz w:val="12"/>
        </w:rPr>
        <w:t xml:space="preserve"> </w:t>
      </w:r>
      <w:r w:rsidRPr="0097394B">
        <w:rPr>
          <w:vanish/>
          <w:sz w:val="12"/>
        </w:rPr>
        <w:t>also</w:t>
      </w:r>
      <w:r w:rsidRPr="0097394B">
        <w:rPr>
          <w:sz w:val="12"/>
        </w:rPr>
        <w:t xml:space="preserve"> </w:t>
      </w:r>
      <w:r w:rsidRPr="0097394B">
        <w:rPr>
          <w:vanish/>
          <w:sz w:val="12"/>
        </w:rPr>
        <w:t>noted</w:t>
      </w:r>
      <w:r w:rsidRPr="0097394B">
        <w:rPr>
          <w:sz w:val="12"/>
        </w:rPr>
        <w:t xml:space="preserve"> </w:t>
      </w:r>
      <w:r w:rsidRPr="0097394B">
        <w:rPr>
          <w:vanish/>
          <w:sz w:val="12"/>
        </w:rPr>
        <w:t>this</w:t>
      </w:r>
      <w:r w:rsidRPr="0097394B">
        <w:rPr>
          <w:sz w:val="12"/>
        </w:rPr>
        <w:t xml:space="preserve"> </w:t>
      </w:r>
      <w:r w:rsidRPr="0097394B">
        <w:rPr>
          <w:vanish/>
          <w:sz w:val="12"/>
        </w:rPr>
        <w:t>point.</w:t>
      </w:r>
      <w:r w:rsidRPr="0097394B">
        <w:rPr>
          <w:sz w:val="12"/>
        </w:rPr>
        <w:t xml:space="preserve"> </w:t>
      </w:r>
      <w:r w:rsidRPr="0097394B">
        <w:rPr>
          <w:vanish/>
          <w:sz w:val="12"/>
        </w:rPr>
        <w:t>See</w:t>
      </w:r>
      <w:r w:rsidRPr="0097394B">
        <w:rPr>
          <w:sz w:val="12"/>
        </w:rPr>
        <w:t xml:space="preserve"> </w:t>
      </w:r>
      <w:r w:rsidRPr="0097394B">
        <w:rPr>
          <w:vanish/>
          <w:sz w:val="12"/>
        </w:rPr>
        <w:t>WANG,</w:t>
      </w:r>
      <w:r w:rsidRPr="0097394B">
        <w:rPr>
          <w:sz w:val="12"/>
        </w:rPr>
        <w:t xml:space="preserve"> </w:t>
      </w:r>
      <w:r w:rsidRPr="0097394B">
        <w:rPr>
          <w:vanish/>
          <w:sz w:val="12"/>
        </w:rPr>
        <w:t>YINYANG,</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6,</w:t>
      </w:r>
      <w:r w:rsidRPr="0097394B">
        <w:rPr>
          <w:sz w:val="12"/>
        </w:rPr>
        <w:t xml:space="preserve"> </w:t>
      </w:r>
      <w:r w:rsidRPr="0097394B">
        <w:rPr>
          <w:vanish/>
          <w:sz w:val="12"/>
        </w:rPr>
        <w:t>at</w:t>
      </w:r>
      <w:r w:rsidRPr="0097394B">
        <w:rPr>
          <w:sz w:val="12"/>
        </w:rPr>
        <w:t xml:space="preserve"> </w:t>
      </w:r>
      <w:r w:rsidRPr="0097394B">
        <w:rPr>
          <w:vanish/>
          <w:sz w:val="12"/>
        </w:rPr>
        <w:t>223</w:t>
      </w:r>
      <w:r w:rsidRPr="0097394B">
        <w:rPr>
          <w:sz w:val="12"/>
        </w:rPr>
        <w:t xml:space="preserve"> </w:t>
      </w:r>
      <w:r w:rsidRPr="0097394B">
        <w:rPr>
          <w:vanish/>
          <w:sz w:val="12"/>
        </w:rPr>
        <w:t>(describing</w:t>
      </w:r>
      <w:r w:rsidRPr="0097394B">
        <w:rPr>
          <w:sz w:val="12"/>
        </w:rPr>
        <w:t xml:space="preserve"> </w:t>
      </w:r>
      <w:r w:rsidRPr="0097394B">
        <w:rPr>
          <w:vanish/>
          <w:sz w:val="12"/>
        </w:rPr>
        <w:t>how</w:t>
      </w:r>
      <w:r w:rsidRPr="0097394B">
        <w:rPr>
          <w:sz w:val="12"/>
        </w:rPr>
        <w:t xml:space="preserve"> </w:t>
      </w:r>
      <w:r w:rsidRPr="0097394B">
        <w:rPr>
          <w:vanish/>
          <w:sz w:val="12"/>
        </w:rPr>
        <w:t>“[t]he</w:t>
      </w:r>
      <w:r w:rsidRPr="0097394B">
        <w:rPr>
          <w:sz w:val="12"/>
        </w:rPr>
        <w:t xml:space="preserve"> </w:t>
      </w:r>
      <w:r w:rsidRPr="0097394B">
        <w:rPr>
          <w:vanish/>
          <w:sz w:val="12"/>
        </w:rPr>
        <w:t>whole</w:t>
      </w:r>
      <w:r w:rsidRPr="0097394B">
        <w:rPr>
          <w:sz w:val="12"/>
        </w:rPr>
        <w:t xml:space="preserve"> </w:t>
      </w:r>
      <w:r w:rsidRPr="0097394B">
        <w:rPr>
          <w:vanish/>
          <w:sz w:val="12"/>
        </w:rPr>
        <w:t>emergent</w:t>
      </w:r>
      <w:r w:rsidRPr="0097394B">
        <w:rPr>
          <w:sz w:val="12"/>
        </w:rPr>
        <w:t xml:space="preserve"> </w:t>
      </w:r>
      <w:r w:rsidRPr="0097394B">
        <w:rPr>
          <w:vanish/>
          <w:sz w:val="12"/>
        </w:rPr>
        <w:t>regularity</w:t>
      </w:r>
      <w:r w:rsidRPr="0097394B">
        <w:rPr>
          <w:sz w:val="12"/>
        </w:rPr>
        <w:t xml:space="preserve"> </w:t>
      </w:r>
      <w:r w:rsidRPr="0097394B">
        <w:rPr>
          <w:vanish/>
          <w:sz w:val="12"/>
        </w:rPr>
        <w:t>is</w:t>
      </w:r>
      <w:r w:rsidRPr="0097394B">
        <w:rPr>
          <w:sz w:val="12"/>
        </w:rPr>
        <w:t xml:space="preserve"> </w:t>
      </w:r>
      <w:r w:rsidRPr="0097394B">
        <w:rPr>
          <w:vanish/>
          <w:sz w:val="12"/>
        </w:rPr>
        <w:t>more</w:t>
      </w:r>
      <w:r w:rsidRPr="0097394B">
        <w:rPr>
          <w:sz w:val="12"/>
        </w:rPr>
        <w:t xml:space="preserve"> </w:t>
      </w:r>
      <w:r w:rsidRPr="0097394B">
        <w:rPr>
          <w:vanish/>
          <w:sz w:val="12"/>
        </w:rPr>
        <w:t>than</w:t>
      </w:r>
      <w:r w:rsidRPr="0097394B">
        <w:rPr>
          <w:sz w:val="12"/>
        </w:rPr>
        <w:t xml:space="preserve"> </w:t>
      </w:r>
      <w:r w:rsidRPr="0097394B">
        <w:rPr>
          <w:vanish/>
          <w:sz w:val="12"/>
        </w:rPr>
        <w:t>the</w:t>
      </w:r>
      <w:r w:rsidRPr="0097394B">
        <w:rPr>
          <w:sz w:val="12"/>
        </w:rPr>
        <w:t xml:space="preserve"> </w:t>
      </w:r>
      <w:r w:rsidRPr="0097394B">
        <w:rPr>
          <w:vanish/>
          <w:sz w:val="12"/>
        </w:rPr>
        <w:t>sum</w:t>
      </w:r>
      <w:r w:rsidRPr="0097394B">
        <w:rPr>
          <w:sz w:val="12"/>
        </w:rPr>
        <w:t xml:space="preserve"> </w:t>
      </w:r>
      <w:r w:rsidRPr="0097394B">
        <w:rPr>
          <w:vanish/>
          <w:sz w:val="12"/>
        </w:rPr>
        <w:t>of</w:t>
      </w:r>
      <w:r w:rsidRPr="0097394B">
        <w:rPr>
          <w:sz w:val="12"/>
        </w:rPr>
        <w:t xml:space="preserve"> </w:t>
      </w:r>
      <w:r w:rsidRPr="0097394B">
        <w:rPr>
          <w:vanish/>
          <w:sz w:val="12"/>
        </w:rPr>
        <w:t>its</w:t>
      </w:r>
      <w:r w:rsidRPr="0097394B">
        <w:rPr>
          <w:sz w:val="12"/>
        </w:rPr>
        <w:t xml:space="preserve"> </w:t>
      </w:r>
      <w:r w:rsidRPr="0097394B">
        <w:rPr>
          <w:vanish/>
          <w:sz w:val="12"/>
        </w:rPr>
        <w:t>parts”).</w:t>
      </w:r>
      <w:r w:rsidRPr="0097394B">
        <w:rPr>
          <w:sz w:val="12"/>
        </w:rPr>
        <w:t xml:space="preserve"> </w:t>
      </w:r>
      <w:r w:rsidRPr="0097394B">
        <w:rPr>
          <w:vanish/>
          <w:sz w:val="12"/>
        </w:rPr>
        <w:t>97</w:t>
      </w:r>
      <w:r w:rsidRPr="0097394B">
        <w:rPr>
          <w:sz w:val="12"/>
        </w:rPr>
        <w:t xml:space="preserve"> </w:t>
      </w:r>
      <w:r w:rsidRPr="0097394B">
        <w:rPr>
          <w:vanish/>
          <w:sz w:val="12"/>
        </w:rPr>
        <w:t>For</w:t>
      </w:r>
      <w:r w:rsidRPr="0097394B">
        <w:rPr>
          <w:sz w:val="12"/>
        </w:rPr>
        <w:t xml:space="preserve"> </w:t>
      </w:r>
      <w:r w:rsidRPr="0097394B">
        <w:rPr>
          <w:vanish/>
          <w:sz w:val="12"/>
        </w:rPr>
        <w:t>the</w:t>
      </w:r>
      <w:r w:rsidRPr="0097394B">
        <w:rPr>
          <w:sz w:val="12"/>
        </w:rPr>
        <w:t xml:space="preserve"> </w:t>
      </w:r>
      <w:r w:rsidRPr="0097394B">
        <w:rPr>
          <w:vanish/>
          <w:sz w:val="12"/>
        </w:rPr>
        <w:t>many</w:t>
      </w:r>
      <w:r w:rsidRPr="0097394B">
        <w:rPr>
          <w:sz w:val="12"/>
        </w:rPr>
        <w:t xml:space="preserve"> </w:t>
      </w:r>
      <w:r w:rsidRPr="0097394B">
        <w:rPr>
          <w:vanish/>
          <w:sz w:val="12"/>
        </w:rPr>
        <w:t>nuances</w:t>
      </w:r>
      <w:r w:rsidRPr="0097394B">
        <w:rPr>
          <w:sz w:val="12"/>
        </w:rPr>
        <w:t xml:space="preserve"> </w:t>
      </w:r>
      <w:r w:rsidRPr="0097394B">
        <w:rPr>
          <w:vanish/>
          <w:sz w:val="12"/>
        </w:rPr>
        <w:t>of</w:t>
      </w:r>
      <w:r w:rsidRPr="0097394B">
        <w:rPr>
          <w:sz w:val="12"/>
        </w:rPr>
        <w:t xml:space="preserve"> </w:t>
      </w:r>
      <w:r w:rsidRPr="0097394B">
        <w:rPr>
          <w:vanish/>
          <w:sz w:val="12"/>
        </w:rPr>
        <w:t>just</w:t>
      </w:r>
      <w:r w:rsidRPr="0097394B">
        <w:rPr>
          <w:sz w:val="12"/>
        </w:rPr>
        <w:t xml:space="preserve"> </w:t>
      </w:r>
      <w:r w:rsidRPr="0097394B">
        <w:rPr>
          <w:vanish/>
          <w:sz w:val="12"/>
        </w:rPr>
        <w:t>the</w:t>
      </w:r>
      <w:r w:rsidRPr="0097394B">
        <w:rPr>
          <w:sz w:val="12"/>
        </w:rPr>
        <w:t xml:space="preserve"> </w:t>
      </w:r>
      <w:r w:rsidRPr="0097394B">
        <w:rPr>
          <w:vanish/>
          <w:sz w:val="12"/>
        </w:rPr>
        <w:t>Yin</w:t>
      </w:r>
      <w:r w:rsidRPr="0097394B">
        <w:rPr>
          <w:sz w:val="12"/>
        </w:rPr>
        <w:t xml:space="preserve"> </w:t>
      </w:r>
      <w:r w:rsidRPr="0097394B">
        <w:rPr>
          <w:vanish/>
          <w:sz w:val="12"/>
        </w:rPr>
        <w:t>and</w:t>
      </w:r>
      <w:r w:rsidRPr="0097394B">
        <w:rPr>
          <w:sz w:val="12"/>
        </w:rPr>
        <w:t xml:space="preserve"> </w:t>
      </w:r>
      <w:r w:rsidRPr="0097394B">
        <w:rPr>
          <w:vanish/>
          <w:sz w:val="12"/>
        </w:rPr>
        <w:t>Yang,</w:t>
      </w:r>
      <w:r w:rsidRPr="0097394B">
        <w:rPr>
          <w:sz w:val="12"/>
        </w:rPr>
        <w:t xml:space="preserve"> </w:t>
      </w:r>
      <w:r w:rsidRPr="0097394B">
        <w:rPr>
          <w:vanish/>
          <w:sz w:val="12"/>
        </w:rPr>
        <w:t>see</w:t>
      </w:r>
      <w:r w:rsidRPr="0097394B">
        <w:rPr>
          <w:sz w:val="12"/>
        </w:rPr>
        <w:t xml:space="preserve"> </w:t>
      </w:r>
      <w:r w:rsidRPr="0097394B">
        <w:rPr>
          <w:vanish/>
          <w:sz w:val="12"/>
        </w:rPr>
        <w:t>Professor</w:t>
      </w:r>
      <w:r w:rsidRPr="0097394B">
        <w:rPr>
          <w:sz w:val="12"/>
        </w:rPr>
        <w:t xml:space="preserve"> </w:t>
      </w:r>
      <w:r w:rsidRPr="0097394B">
        <w:rPr>
          <w:vanish/>
          <w:sz w:val="12"/>
        </w:rPr>
        <w:t>Wang’s</w:t>
      </w:r>
      <w:r w:rsidRPr="0097394B">
        <w:rPr>
          <w:sz w:val="12"/>
        </w:rPr>
        <w:t xml:space="preserve"> </w:t>
      </w:r>
      <w:r w:rsidRPr="0097394B">
        <w:rPr>
          <w:vanish/>
          <w:sz w:val="12"/>
        </w:rPr>
        <w:t>book.</w:t>
      </w:r>
      <w:r w:rsidRPr="0097394B">
        <w:rPr>
          <w:sz w:val="12"/>
        </w:rPr>
        <w:t xml:space="preserve"> </w:t>
      </w:r>
      <w:r w:rsidRPr="0097394B">
        <w:rPr>
          <w:vanish/>
          <w:sz w:val="12"/>
        </w:rPr>
        <w:t>WANG,</w:t>
      </w:r>
      <w:r w:rsidRPr="0097394B">
        <w:rPr>
          <w:sz w:val="12"/>
        </w:rPr>
        <w:t xml:space="preserve"> </w:t>
      </w:r>
      <w:r w:rsidRPr="0097394B">
        <w:rPr>
          <w:vanish/>
          <w:sz w:val="12"/>
        </w:rPr>
        <w:t>YINYANG,</w:t>
      </w:r>
      <w:r w:rsidRPr="0097394B">
        <w:rPr>
          <w:sz w:val="12"/>
        </w:rPr>
        <w:t xml:space="preserve"> </w:t>
      </w:r>
      <w:r w:rsidRPr="0097394B">
        <w:rPr>
          <w:vanish/>
          <w:sz w:val="12"/>
        </w:rPr>
        <w:t>supra</w:t>
      </w:r>
      <w:r w:rsidRPr="0097394B">
        <w:rPr>
          <w:sz w:val="12"/>
        </w:rPr>
        <w:t xml:space="preserve"> </w:t>
      </w:r>
      <w:r w:rsidRPr="0097394B">
        <w:rPr>
          <w:vanish/>
          <w:sz w:val="12"/>
        </w:rPr>
        <w:t>note</w:t>
      </w:r>
      <w:r w:rsidRPr="0097394B">
        <w:rPr>
          <w:sz w:val="12"/>
        </w:rPr>
        <w:t xml:space="preserve"> </w:t>
      </w:r>
      <w:r w:rsidRPr="0097394B">
        <w:rPr>
          <w:vanish/>
          <w:sz w:val="12"/>
        </w:rPr>
        <w:t>6.</w:t>
      </w:r>
      <w:r w:rsidRPr="0097394B">
        <w:rPr>
          <w:sz w:val="12"/>
        </w:rPr>
        <w:t xml:space="preserve"> </w:t>
      </w:r>
      <w:r w:rsidRPr="0097394B">
        <w:rPr>
          <w:vanish/>
          <w:sz w:val="12"/>
        </w:rPr>
        <w:t>Electronic</w:t>
      </w:r>
      <w:r w:rsidRPr="0097394B">
        <w:rPr>
          <w:sz w:val="12"/>
        </w:rPr>
        <w:t xml:space="preserve"> </w:t>
      </w:r>
      <w:r w:rsidRPr="0097394B">
        <w:rPr>
          <w:vanish/>
          <w:sz w:val="12"/>
        </w:rPr>
        <w:t>copy</w:t>
      </w:r>
      <w:r w:rsidRPr="0097394B">
        <w:rPr>
          <w:sz w:val="12"/>
        </w:rPr>
        <w:t xml:space="preserve"> </w:t>
      </w:r>
      <w:r w:rsidRPr="0097394B">
        <w:rPr>
          <w:vanish/>
          <w:sz w:val="12"/>
        </w:rPr>
        <w:t>available</w:t>
      </w:r>
      <w:r w:rsidRPr="0097394B">
        <w:rPr>
          <w:sz w:val="12"/>
        </w:rPr>
        <w:t xml:space="preserve"> </w:t>
      </w:r>
      <w:r w:rsidRPr="0097394B">
        <w:rPr>
          <w:vanish/>
          <w:sz w:val="12"/>
        </w:rPr>
        <w:t>at:</w:t>
      </w:r>
      <w:r w:rsidRPr="0097394B">
        <w:rPr>
          <w:sz w:val="12"/>
        </w:rPr>
        <w:t xml:space="preserve"> </w:t>
      </w:r>
      <w:r w:rsidRPr="0097394B">
        <w:rPr>
          <w:vanish/>
          <w:sz w:val="12"/>
        </w:rPr>
        <w:t>https://ssrn.com/abstract=2441773</w:t>
      </w:r>
      <w:r w:rsidRPr="0097394B">
        <w:rPr>
          <w:sz w:val="12"/>
        </w:rPr>
        <w:t xml:space="preserve"> </w:t>
      </w:r>
      <w:r w:rsidRPr="0097394B">
        <w:rPr>
          <w:vanish/>
          <w:sz w:val="12"/>
        </w:rPr>
        <w:t>22</w:t>
      </w:r>
      <w:r w:rsidRPr="0097394B">
        <w:rPr>
          <w:sz w:val="12"/>
        </w:rPr>
        <w:t xml:space="preserve"> </w:t>
      </w:r>
      <w:r w:rsidRPr="0097394B">
        <w:rPr>
          <w:vanish/>
          <w:sz w:val="12"/>
        </w:rPr>
        <w:t>Daoist</w:t>
      </w:r>
      <w:r w:rsidRPr="0097394B">
        <w:rPr>
          <w:sz w:val="12"/>
        </w:rPr>
        <w:t xml:space="preserve"> </w:t>
      </w:r>
      <w:r w:rsidRPr="0097394B">
        <w:rPr>
          <w:vanish/>
          <w:sz w:val="12"/>
        </w:rPr>
        <w:t>fashion,</w:t>
      </w:r>
      <w:r w:rsidRPr="0097394B">
        <w:rPr>
          <w:sz w:val="12"/>
        </w:rPr>
        <w:t xml:space="preserve"> </w:t>
      </w:r>
      <w:r w:rsidRPr="0097394B">
        <w:rPr>
          <w:vanish/>
          <w:sz w:val="12"/>
        </w:rPr>
        <w:t>this</w:t>
      </w:r>
      <w:r w:rsidRPr="0097394B">
        <w:rPr>
          <w:sz w:val="12"/>
        </w:rPr>
        <w:t xml:space="preserve"> </w:t>
      </w:r>
      <w:r w:rsidRPr="0097394B">
        <w:rPr>
          <w:vanish/>
          <w:sz w:val="12"/>
        </w:rPr>
        <w:t>Eastern</w:t>
      </w:r>
      <w:r w:rsidRPr="0097394B">
        <w:rPr>
          <w:sz w:val="12"/>
        </w:rPr>
        <w:t xml:space="preserve"> </w:t>
      </w:r>
      <w:r w:rsidRPr="0097394B">
        <w:rPr>
          <w:vanish/>
          <w:sz w:val="12"/>
        </w:rPr>
        <w:t>understanding</w:t>
      </w:r>
      <w:r w:rsidRPr="0097394B">
        <w:rPr>
          <w:sz w:val="12"/>
        </w:rPr>
        <w:t xml:space="preserve"> </w:t>
      </w:r>
      <w:r w:rsidRPr="0097394B">
        <w:rPr>
          <w:vanish/>
          <w:sz w:val="12"/>
        </w:rPr>
        <w:t>calls</w:t>
      </w:r>
      <w:r w:rsidRPr="0097394B">
        <w:rPr>
          <w:sz w:val="12"/>
        </w:rPr>
        <w:t xml:space="preserve"> </w:t>
      </w:r>
      <w:r w:rsidRPr="0097394B">
        <w:rPr>
          <w:vanish/>
          <w:sz w:val="12"/>
        </w:rPr>
        <w:t>for</w:t>
      </w:r>
      <w:r w:rsidRPr="0097394B">
        <w:rPr>
          <w:sz w:val="12"/>
        </w:rPr>
        <w:t xml:space="preserve"> </w:t>
      </w:r>
      <w:r w:rsidRPr="0097394B">
        <w:rPr>
          <w:vanish/>
          <w:sz w:val="12"/>
        </w:rPr>
        <w:t>a</w:t>
      </w:r>
      <w:r w:rsidRPr="0097394B">
        <w:rPr>
          <w:sz w:val="12"/>
        </w:rPr>
        <w:t xml:space="preserve"> </w:t>
      </w:r>
      <w:r w:rsidRPr="0097394B">
        <w:rPr>
          <w:vanish/>
          <w:sz w:val="12"/>
        </w:rPr>
        <w:t>Western</w:t>
      </w:r>
      <w:r w:rsidRPr="0097394B">
        <w:rPr>
          <w:sz w:val="12"/>
        </w:rPr>
        <w:t xml:space="preserve"> </w:t>
      </w:r>
      <w:r w:rsidRPr="0097394B">
        <w:rPr>
          <w:vanish/>
          <w:sz w:val="12"/>
        </w:rPr>
        <w:t>pragmatism.98</w:t>
      </w:r>
      <w:r w:rsidRPr="0097394B">
        <w:rPr>
          <w:sz w:val="12"/>
        </w:rPr>
        <w:t xml:space="preserve"> </w:t>
      </w:r>
      <w:r w:rsidRPr="0097394B">
        <w:rPr>
          <w:vanish/>
          <w:sz w:val="12"/>
        </w:rPr>
        <w:t>In</w:t>
      </w:r>
      <w:r w:rsidRPr="0097394B">
        <w:rPr>
          <w:sz w:val="12"/>
        </w:rPr>
        <w:t xml:space="preserve"> </w:t>
      </w:r>
      <w:r w:rsidRPr="0097394B">
        <w:rPr>
          <w:vanish/>
          <w:sz w:val="12"/>
        </w:rPr>
        <w:t>such</w:t>
      </w:r>
      <w:r w:rsidRPr="0097394B">
        <w:rPr>
          <w:sz w:val="12"/>
        </w:rPr>
        <w:t xml:space="preserve"> </w:t>
      </w:r>
      <w:r w:rsidRPr="0097394B">
        <w:rPr>
          <w:vanish/>
          <w:sz w:val="12"/>
        </w:rPr>
        <w:t>a</w:t>
      </w:r>
      <w:r w:rsidRPr="0097394B">
        <w:rPr>
          <w:sz w:val="12"/>
        </w:rPr>
        <w:t xml:space="preserve"> </w:t>
      </w:r>
      <w:r w:rsidRPr="0097394B">
        <w:rPr>
          <w:vanish/>
          <w:sz w:val="12"/>
        </w:rPr>
        <w:t>harmoniousstate</w:t>
      </w:r>
      <w:r w:rsidRPr="0097394B">
        <w:rPr>
          <w:sz w:val="12"/>
        </w:rPr>
        <w:t xml:space="preserve"> </w:t>
      </w:r>
      <w:r w:rsidRPr="0097394B">
        <w:rPr>
          <w:vanish/>
          <w:sz w:val="12"/>
        </w:rPr>
        <w:t>may</w:t>
      </w:r>
      <w:r w:rsidRPr="0097394B">
        <w:rPr>
          <w:sz w:val="12"/>
        </w:rPr>
        <w:t xml:space="preserve"> </w:t>
      </w:r>
      <w:r w:rsidRPr="0097394B">
        <w:rPr>
          <w:vanish/>
          <w:sz w:val="12"/>
        </w:rPr>
        <w:t>lie</w:t>
      </w:r>
      <w:r w:rsidRPr="0097394B">
        <w:rPr>
          <w:sz w:val="12"/>
        </w:rPr>
        <w:t xml:space="preserve"> </w:t>
      </w:r>
      <w:r w:rsidRPr="0097394B">
        <w:rPr>
          <w:vanish/>
          <w:sz w:val="12"/>
        </w:rPr>
        <w:t>the</w:t>
      </w:r>
      <w:r w:rsidRPr="0097394B">
        <w:rPr>
          <w:sz w:val="12"/>
        </w:rPr>
        <w:t xml:space="preserve"> </w:t>
      </w:r>
      <w:r w:rsidRPr="0097394B">
        <w:rPr>
          <w:vanish/>
          <w:sz w:val="12"/>
        </w:rPr>
        <w:t>solution</w:t>
      </w:r>
      <w:r w:rsidRPr="0097394B">
        <w:rPr>
          <w:sz w:val="12"/>
        </w:rPr>
        <w:t xml:space="preserve"> </w:t>
      </w:r>
      <w:r w:rsidRPr="0097394B">
        <w:rPr>
          <w:vanish/>
          <w:sz w:val="12"/>
        </w:rPr>
        <w:t>to</w:t>
      </w:r>
      <w:r w:rsidRPr="0097394B">
        <w:rPr>
          <w:sz w:val="12"/>
        </w:rPr>
        <w:t xml:space="preserve"> </w:t>
      </w:r>
      <w:r w:rsidRPr="0097394B">
        <w:rPr>
          <w:vanish/>
          <w:sz w:val="12"/>
        </w:rPr>
        <w:t>the</w:t>
      </w:r>
      <w:r w:rsidRPr="0097394B">
        <w:rPr>
          <w:sz w:val="12"/>
        </w:rPr>
        <w:t xml:space="preserve"> </w:t>
      </w:r>
      <w:r w:rsidRPr="0097394B">
        <w:rPr>
          <w:vanish/>
          <w:sz w:val="12"/>
        </w:rPr>
        <w:t>world’s</w:t>
      </w:r>
      <w:r w:rsidRPr="0097394B">
        <w:rPr>
          <w:sz w:val="12"/>
        </w:rPr>
        <w:t xml:space="preserve"> </w:t>
      </w:r>
      <w:r w:rsidRPr="0097394B">
        <w:rPr>
          <w:vanish/>
          <w:sz w:val="12"/>
        </w:rPr>
        <w:t>present</w:t>
      </w:r>
      <w:r w:rsidRPr="0097394B">
        <w:rPr>
          <w:sz w:val="12"/>
        </w:rPr>
        <w:t xml:space="preserve"> </w:t>
      </w:r>
      <w:r w:rsidRPr="0097394B">
        <w:rPr>
          <w:vanish/>
          <w:sz w:val="12"/>
        </w:rPr>
        <w:t>challenges.</w:t>
      </w:r>
    </w:p>
    <w:p w14:paraId="250B4179" w14:textId="77777777" w:rsidR="0097394B" w:rsidRPr="0097394B" w:rsidRDefault="0097394B" w:rsidP="0097394B">
      <w:pPr>
        <w:pStyle w:val="Heading2"/>
      </w:pPr>
      <w:r w:rsidRPr="0097394B">
        <w:lastRenderedPageBreak/>
        <w:t>2-Util</w:t>
      </w:r>
    </w:p>
    <w:p w14:paraId="3BDB8C82" w14:textId="77777777" w:rsidR="0097394B" w:rsidRPr="0097394B" w:rsidRDefault="0097394B" w:rsidP="0097394B">
      <w:pPr>
        <w:spacing w:before="40" w:after="0" w:line="240" w:lineRule="auto"/>
        <w:rPr>
          <w:rFonts w:ascii="Times New Roman" w:eastAsia="Times New Roman" w:hAnsi="Times New Roman" w:cs="Times New Roman"/>
          <w:sz w:val="24"/>
        </w:rPr>
      </w:pPr>
      <w:r w:rsidRPr="0097394B">
        <w:rPr>
          <w:rFonts w:eastAsia="Times New Roman"/>
          <w:b/>
          <w:bCs/>
          <w:vanish/>
          <w:color w:val="000000"/>
          <w:sz w:val="26"/>
          <w:szCs w:val="26"/>
        </w:rPr>
        <w:t>First-</w:t>
      </w:r>
      <w:r w:rsidRPr="0097394B">
        <w:rPr>
          <w:rFonts w:eastAsia="Times New Roman"/>
          <w:b/>
          <w:bCs/>
          <w:color w:val="000000"/>
          <w:sz w:val="26"/>
          <w:szCs w:val="26"/>
        </w:rPr>
        <w:t xml:space="preserve"> </w:t>
      </w:r>
      <w:r w:rsidRPr="0097394B">
        <w:rPr>
          <w:rFonts w:eastAsia="Times New Roman"/>
          <w:b/>
          <w:bCs/>
          <w:vanish/>
          <w:color w:val="000000"/>
          <w:sz w:val="26"/>
          <w:szCs w:val="26"/>
        </w:rPr>
        <w:t>Pleasure</w:t>
      </w:r>
      <w:r w:rsidRPr="0097394B">
        <w:rPr>
          <w:rFonts w:eastAsia="Times New Roman"/>
          <w:b/>
          <w:bCs/>
          <w:color w:val="000000"/>
          <w:sz w:val="26"/>
          <w:szCs w:val="26"/>
        </w:rPr>
        <w:t xml:space="preserve"> </w:t>
      </w:r>
      <w:r w:rsidRPr="0097394B">
        <w:rPr>
          <w:rFonts w:eastAsia="Times New Roman"/>
          <w:b/>
          <w:bCs/>
          <w:vanish/>
          <w:color w:val="000000"/>
          <w:sz w:val="26"/>
          <w:szCs w:val="26"/>
        </w:rPr>
        <w:t>and</w:t>
      </w:r>
      <w:r w:rsidRPr="0097394B">
        <w:rPr>
          <w:rFonts w:eastAsia="Times New Roman"/>
          <w:b/>
          <w:bCs/>
          <w:color w:val="000000"/>
          <w:sz w:val="26"/>
          <w:szCs w:val="26"/>
        </w:rPr>
        <w:t xml:space="preserve"> </w:t>
      </w:r>
      <w:r w:rsidRPr="0097394B">
        <w:rPr>
          <w:rFonts w:eastAsia="Times New Roman"/>
          <w:b/>
          <w:bCs/>
          <w:vanish/>
          <w:color w:val="000000"/>
          <w:sz w:val="26"/>
          <w:szCs w:val="26"/>
        </w:rPr>
        <w:t>pain</w:t>
      </w:r>
      <w:r w:rsidRPr="0097394B">
        <w:rPr>
          <w:rFonts w:eastAsia="Times New Roman"/>
          <w:b/>
          <w:bCs/>
          <w:color w:val="000000"/>
          <w:sz w:val="26"/>
          <w:szCs w:val="26"/>
        </w:rPr>
        <w:t xml:space="preserve"> </w:t>
      </w:r>
      <w:r w:rsidRPr="0097394B">
        <w:rPr>
          <w:rFonts w:eastAsia="Times New Roman"/>
          <w:b/>
          <w:bCs/>
          <w:vanish/>
          <w:color w:val="000000"/>
          <w:sz w:val="26"/>
          <w:szCs w:val="26"/>
        </w:rPr>
        <w:t>are</w:t>
      </w:r>
      <w:r w:rsidRPr="0097394B">
        <w:rPr>
          <w:rFonts w:eastAsia="Times New Roman"/>
          <w:b/>
          <w:bCs/>
          <w:color w:val="000000"/>
          <w:sz w:val="26"/>
          <w:szCs w:val="26"/>
        </w:rPr>
        <w:t xml:space="preserve"> </w:t>
      </w:r>
      <w:r w:rsidRPr="0097394B">
        <w:rPr>
          <w:rFonts w:eastAsia="Times New Roman"/>
          <w:b/>
          <w:bCs/>
          <w:vanish/>
          <w:color w:val="000000"/>
          <w:sz w:val="26"/>
          <w:szCs w:val="26"/>
        </w:rPr>
        <w:t>the</w:t>
      </w:r>
      <w:r w:rsidRPr="0097394B">
        <w:rPr>
          <w:rFonts w:eastAsia="Times New Roman"/>
          <w:b/>
          <w:bCs/>
          <w:color w:val="000000"/>
          <w:sz w:val="26"/>
          <w:szCs w:val="26"/>
        </w:rPr>
        <w:t xml:space="preserve"> </w:t>
      </w:r>
      <w:r w:rsidRPr="0097394B">
        <w:rPr>
          <w:rFonts w:eastAsia="Times New Roman"/>
          <w:b/>
          <w:bCs/>
          <w:vanish/>
          <w:color w:val="000000"/>
          <w:sz w:val="26"/>
          <w:szCs w:val="26"/>
        </w:rPr>
        <w:t>starting</w:t>
      </w:r>
      <w:r w:rsidRPr="0097394B">
        <w:rPr>
          <w:rFonts w:eastAsia="Times New Roman"/>
          <w:b/>
          <w:bCs/>
          <w:color w:val="000000"/>
          <w:sz w:val="26"/>
          <w:szCs w:val="26"/>
        </w:rPr>
        <w:t xml:space="preserve"> </w:t>
      </w:r>
      <w:r w:rsidRPr="0097394B">
        <w:rPr>
          <w:rFonts w:eastAsia="Times New Roman"/>
          <w:b/>
          <w:bCs/>
          <w:vanish/>
          <w:color w:val="000000"/>
          <w:sz w:val="26"/>
          <w:szCs w:val="26"/>
        </w:rPr>
        <w:t>point</w:t>
      </w:r>
      <w:r w:rsidRPr="0097394B">
        <w:rPr>
          <w:rFonts w:eastAsia="Times New Roman"/>
          <w:b/>
          <w:bCs/>
          <w:color w:val="000000"/>
          <w:sz w:val="26"/>
          <w:szCs w:val="26"/>
        </w:rPr>
        <w:t xml:space="preserve"> </w:t>
      </w:r>
      <w:r w:rsidRPr="0097394B">
        <w:rPr>
          <w:rFonts w:eastAsia="Times New Roman"/>
          <w:b/>
          <w:bCs/>
          <w:vanish/>
          <w:color w:val="000000"/>
          <w:sz w:val="26"/>
          <w:szCs w:val="26"/>
        </w:rPr>
        <w:t>for</w:t>
      </w:r>
      <w:r w:rsidRPr="0097394B">
        <w:rPr>
          <w:rFonts w:eastAsia="Times New Roman"/>
          <w:b/>
          <w:bCs/>
          <w:color w:val="000000"/>
          <w:sz w:val="26"/>
          <w:szCs w:val="26"/>
        </w:rPr>
        <w:t xml:space="preserve"> </w:t>
      </w:r>
      <w:r w:rsidRPr="0097394B">
        <w:rPr>
          <w:rFonts w:eastAsia="Times New Roman"/>
          <w:b/>
          <w:bCs/>
          <w:vanish/>
          <w:color w:val="000000"/>
          <w:sz w:val="26"/>
          <w:szCs w:val="26"/>
        </w:rPr>
        <w:t>moral</w:t>
      </w:r>
      <w:r w:rsidRPr="0097394B">
        <w:rPr>
          <w:rFonts w:eastAsia="Times New Roman"/>
          <w:b/>
          <w:bCs/>
          <w:color w:val="000000"/>
          <w:sz w:val="26"/>
          <w:szCs w:val="26"/>
        </w:rPr>
        <w:t xml:space="preserve"> </w:t>
      </w:r>
      <w:r w:rsidRPr="0097394B">
        <w:rPr>
          <w:rFonts w:eastAsia="Times New Roman"/>
          <w:b/>
          <w:bCs/>
          <w:vanish/>
          <w:color w:val="000000"/>
          <w:sz w:val="26"/>
          <w:szCs w:val="26"/>
        </w:rPr>
        <w:t>reasoning—they’re</w:t>
      </w:r>
      <w:r w:rsidRPr="0097394B">
        <w:rPr>
          <w:rFonts w:eastAsia="Times New Roman"/>
          <w:b/>
          <w:bCs/>
          <w:color w:val="000000"/>
          <w:sz w:val="26"/>
          <w:szCs w:val="26"/>
        </w:rPr>
        <w:t xml:space="preserve"> </w:t>
      </w:r>
      <w:r w:rsidRPr="0097394B">
        <w:rPr>
          <w:rFonts w:eastAsia="Times New Roman"/>
          <w:b/>
          <w:bCs/>
          <w:vanish/>
          <w:color w:val="000000"/>
          <w:sz w:val="26"/>
          <w:szCs w:val="26"/>
        </w:rPr>
        <w:t>our</w:t>
      </w:r>
      <w:r w:rsidRPr="0097394B">
        <w:rPr>
          <w:rFonts w:eastAsia="Times New Roman"/>
          <w:b/>
          <w:bCs/>
          <w:color w:val="000000"/>
          <w:sz w:val="26"/>
          <w:szCs w:val="26"/>
        </w:rPr>
        <w:t xml:space="preserve"> </w:t>
      </w:r>
      <w:r w:rsidRPr="0097394B">
        <w:rPr>
          <w:rFonts w:eastAsia="Times New Roman"/>
          <w:b/>
          <w:bCs/>
          <w:vanish/>
          <w:color w:val="000000"/>
          <w:sz w:val="26"/>
          <w:szCs w:val="26"/>
        </w:rPr>
        <w:t>most</w:t>
      </w:r>
      <w:r w:rsidRPr="0097394B">
        <w:rPr>
          <w:rFonts w:eastAsia="Times New Roman"/>
          <w:b/>
          <w:bCs/>
          <w:color w:val="000000"/>
          <w:sz w:val="26"/>
          <w:szCs w:val="26"/>
        </w:rPr>
        <w:t xml:space="preserve"> </w:t>
      </w:r>
      <w:r w:rsidRPr="0097394B">
        <w:rPr>
          <w:rFonts w:eastAsia="Times New Roman"/>
          <w:b/>
          <w:bCs/>
          <w:vanish/>
          <w:color w:val="000000"/>
          <w:sz w:val="26"/>
          <w:szCs w:val="26"/>
        </w:rPr>
        <w:t>baseline</w:t>
      </w:r>
      <w:r w:rsidRPr="0097394B">
        <w:rPr>
          <w:rFonts w:eastAsia="Times New Roman"/>
          <w:b/>
          <w:bCs/>
          <w:color w:val="000000"/>
          <w:sz w:val="26"/>
          <w:szCs w:val="26"/>
        </w:rPr>
        <w:t xml:space="preserve"> </w:t>
      </w:r>
      <w:r w:rsidRPr="0097394B">
        <w:rPr>
          <w:rFonts w:eastAsia="Times New Roman"/>
          <w:b/>
          <w:bCs/>
          <w:vanish/>
          <w:color w:val="000000"/>
          <w:sz w:val="26"/>
          <w:szCs w:val="26"/>
        </w:rPr>
        <w:t>desires</w:t>
      </w:r>
      <w:r w:rsidRPr="0097394B">
        <w:rPr>
          <w:rFonts w:eastAsia="Times New Roman"/>
          <w:b/>
          <w:bCs/>
          <w:color w:val="000000"/>
          <w:sz w:val="26"/>
          <w:szCs w:val="26"/>
        </w:rPr>
        <w:t xml:space="preserve"> </w:t>
      </w:r>
      <w:r w:rsidRPr="0097394B">
        <w:rPr>
          <w:rFonts w:eastAsia="Times New Roman"/>
          <w:b/>
          <w:bCs/>
          <w:vanish/>
          <w:color w:val="000000"/>
          <w:sz w:val="26"/>
          <w:szCs w:val="26"/>
        </w:rPr>
        <w:t>and</w:t>
      </w:r>
      <w:r w:rsidRPr="0097394B">
        <w:rPr>
          <w:rFonts w:eastAsia="Times New Roman"/>
          <w:b/>
          <w:bCs/>
          <w:color w:val="000000"/>
          <w:sz w:val="26"/>
          <w:szCs w:val="26"/>
        </w:rPr>
        <w:t xml:space="preserve"> </w:t>
      </w:r>
      <w:r w:rsidRPr="0097394B">
        <w:rPr>
          <w:rFonts w:eastAsia="Times New Roman"/>
          <w:b/>
          <w:bCs/>
          <w:vanish/>
          <w:color w:val="000000"/>
          <w:sz w:val="26"/>
          <w:szCs w:val="26"/>
        </w:rPr>
        <w:t>the</w:t>
      </w:r>
      <w:r w:rsidRPr="0097394B">
        <w:rPr>
          <w:rFonts w:eastAsia="Times New Roman"/>
          <w:b/>
          <w:bCs/>
          <w:color w:val="000000"/>
          <w:sz w:val="26"/>
          <w:szCs w:val="26"/>
        </w:rPr>
        <w:t xml:space="preserve"> </w:t>
      </w:r>
      <w:r w:rsidRPr="0097394B">
        <w:rPr>
          <w:rFonts w:eastAsia="Times New Roman"/>
          <w:b/>
          <w:bCs/>
          <w:vanish/>
          <w:color w:val="000000"/>
          <w:sz w:val="26"/>
          <w:szCs w:val="26"/>
        </w:rPr>
        <w:t>only</w:t>
      </w:r>
      <w:r w:rsidRPr="0097394B">
        <w:rPr>
          <w:rFonts w:eastAsia="Times New Roman"/>
          <w:b/>
          <w:bCs/>
          <w:color w:val="000000"/>
          <w:sz w:val="26"/>
          <w:szCs w:val="26"/>
        </w:rPr>
        <w:t xml:space="preserve"> </w:t>
      </w:r>
      <w:r w:rsidRPr="0097394B">
        <w:rPr>
          <w:rFonts w:eastAsia="Times New Roman"/>
          <w:b/>
          <w:bCs/>
          <w:vanish/>
          <w:color w:val="000000"/>
          <w:sz w:val="26"/>
          <w:szCs w:val="26"/>
        </w:rPr>
        <w:t>things</w:t>
      </w:r>
      <w:r w:rsidRPr="0097394B">
        <w:rPr>
          <w:rFonts w:eastAsia="Times New Roman"/>
          <w:b/>
          <w:bCs/>
          <w:color w:val="000000"/>
          <w:sz w:val="26"/>
          <w:szCs w:val="26"/>
        </w:rPr>
        <w:t xml:space="preserve"> </w:t>
      </w:r>
      <w:r w:rsidRPr="0097394B">
        <w:rPr>
          <w:rFonts w:eastAsia="Times New Roman"/>
          <w:b/>
          <w:bCs/>
          <w:vanish/>
          <w:color w:val="000000"/>
          <w:sz w:val="26"/>
          <w:szCs w:val="26"/>
        </w:rPr>
        <w:t>that</w:t>
      </w:r>
      <w:r w:rsidRPr="0097394B">
        <w:rPr>
          <w:rFonts w:eastAsia="Times New Roman"/>
          <w:b/>
          <w:bCs/>
          <w:color w:val="000000"/>
          <w:sz w:val="26"/>
          <w:szCs w:val="26"/>
        </w:rPr>
        <w:t xml:space="preserve"> </w:t>
      </w:r>
      <w:r w:rsidRPr="0097394B">
        <w:rPr>
          <w:rFonts w:eastAsia="Times New Roman"/>
          <w:b/>
          <w:bCs/>
          <w:vanish/>
          <w:color w:val="000000"/>
          <w:sz w:val="26"/>
          <w:szCs w:val="26"/>
        </w:rPr>
        <w:t>explain</w:t>
      </w:r>
      <w:r w:rsidRPr="0097394B">
        <w:rPr>
          <w:rFonts w:eastAsia="Times New Roman"/>
          <w:b/>
          <w:bCs/>
          <w:color w:val="000000"/>
          <w:sz w:val="26"/>
          <w:szCs w:val="26"/>
        </w:rPr>
        <w:t xml:space="preserve"> </w:t>
      </w:r>
      <w:r w:rsidRPr="0097394B">
        <w:rPr>
          <w:rFonts w:eastAsia="Times New Roman"/>
          <w:b/>
          <w:bCs/>
          <w:vanish/>
          <w:color w:val="000000"/>
          <w:sz w:val="26"/>
          <w:szCs w:val="26"/>
        </w:rPr>
        <w:t>the</w:t>
      </w:r>
      <w:r w:rsidRPr="0097394B">
        <w:rPr>
          <w:rFonts w:eastAsia="Times New Roman"/>
          <w:b/>
          <w:bCs/>
          <w:color w:val="000000"/>
          <w:sz w:val="26"/>
          <w:szCs w:val="26"/>
        </w:rPr>
        <w:t xml:space="preserve"> </w:t>
      </w:r>
      <w:r w:rsidRPr="0097394B">
        <w:rPr>
          <w:rFonts w:eastAsia="Times New Roman"/>
          <w:b/>
          <w:bCs/>
          <w:vanish/>
          <w:color w:val="000000"/>
          <w:sz w:val="26"/>
          <w:szCs w:val="26"/>
        </w:rPr>
        <w:t>intrinsic</w:t>
      </w:r>
      <w:r w:rsidRPr="0097394B">
        <w:rPr>
          <w:rFonts w:eastAsia="Times New Roman"/>
          <w:b/>
          <w:bCs/>
          <w:color w:val="000000"/>
          <w:sz w:val="26"/>
          <w:szCs w:val="26"/>
        </w:rPr>
        <w:t xml:space="preserve"> </w:t>
      </w:r>
      <w:r w:rsidRPr="0097394B">
        <w:rPr>
          <w:rFonts w:eastAsia="Times New Roman"/>
          <w:b/>
          <w:bCs/>
          <w:vanish/>
          <w:color w:val="000000"/>
          <w:sz w:val="26"/>
          <w:szCs w:val="26"/>
        </w:rPr>
        <w:t>value</w:t>
      </w:r>
      <w:r w:rsidRPr="0097394B">
        <w:rPr>
          <w:rFonts w:eastAsia="Times New Roman"/>
          <w:b/>
          <w:bCs/>
          <w:color w:val="000000"/>
          <w:sz w:val="26"/>
          <w:szCs w:val="26"/>
        </w:rPr>
        <w:t xml:space="preserve"> </w:t>
      </w:r>
      <w:r w:rsidRPr="0097394B">
        <w:rPr>
          <w:rFonts w:eastAsia="Times New Roman"/>
          <w:b/>
          <w:bCs/>
          <w:vanish/>
          <w:color w:val="000000"/>
          <w:sz w:val="26"/>
          <w:szCs w:val="26"/>
        </w:rPr>
        <w:t>of</w:t>
      </w:r>
      <w:r w:rsidRPr="0097394B">
        <w:rPr>
          <w:rFonts w:eastAsia="Times New Roman"/>
          <w:b/>
          <w:bCs/>
          <w:color w:val="000000"/>
          <w:sz w:val="26"/>
          <w:szCs w:val="26"/>
        </w:rPr>
        <w:t xml:space="preserve"> </w:t>
      </w:r>
      <w:r w:rsidRPr="0097394B">
        <w:rPr>
          <w:rFonts w:eastAsia="Times New Roman"/>
          <w:b/>
          <w:bCs/>
          <w:vanish/>
          <w:color w:val="000000"/>
          <w:sz w:val="26"/>
          <w:szCs w:val="26"/>
        </w:rPr>
        <w:t>objects</w:t>
      </w:r>
      <w:r w:rsidRPr="0097394B">
        <w:rPr>
          <w:rFonts w:eastAsia="Times New Roman"/>
          <w:b/>
          <w:bCs/>
          <w:color w:val="000000"/>
          <w:sz w:val="26"/>
          <w:szCs w:val="26"/>
        </w:rPr>
        <w:t xml:space="preserve"> </w:t>
      </w:r>
      <w:r w:rsidRPr="0097394B">
        <w:rPr>
          <w:rFonts w:eastAsia="Times New Roman"/>
          <w:b/>
          <w:bCs/>
          <w:vanish/>
          <w:color w:val="000000"/>
          <w:sz w:val="26"/>
          <w:szCs w:val="26"/>
        </w:rPr>
        <w:t>or</w:t>
      </w:r>
      <w:r w:rsidRPr="0097394B">
        <w:rPr>
          <w:rFonts w:eastAsia="Times New Roman"/>
          <w:b/>
          <w:bCs/>
          <w:color w:val="000000"/>
          <w:sz w:val="26"/>
          <w:szCs w:val="26"/>
        </w:rPr>
        <w:t xml:space="preserve"> </w:t>
      </w:r>
      <w:r w:rsidRPr="0097394B">
        <w:rPr>
          <w:rFonts w:eastAsia="Times New Roman"/>
          <w:b/>
          <w:bCs/>
          <w:vanish/>
          <w:color w:val="000000"/>
          <w:sz w:val="26"/>
          <w:szCs w:val="26"/>
        </w:rPr>
        <w:t>actions</w:t>
      </w:r>
    </w:p>
    <w:p w14:paraId="70AA30FD" w14:textId="77777777" w:rsidR="0097394B" w:rsidRPr="0097394B" w:rsidRDefault="0097394B" w:rsidP="0097394B">
      <w:pPr>
        <w:spacing w:line="240" w:lineRule="auto"/>
        <w:rPr>
          <w:rFonts w:ascii="Times New Roman" w:eastAsia="Times New Roman" w:hAnsi="Times New Roman" w:cs="Times New Roman"/>
          <w:sz w:val="24"/>
        </w:rPr>
      </w:pPr>
      <w:r w:rsidRPr="0097394B">
        <w:rPr>
          <w:rFonts w:eastAsia="Times New Roman"/>
          <w:b/>
          <w:bCs/>
          <w:vanish/>
          <w:color w:val="000000"/>
          <w:sz w:val="26"/>
          <w:szCs w:val="26"/>
        </w:rPr>
        <w:t>Moen</w:t>
      </w:r>
      <w:r w:rsidRPr="0097394B">
        <w:rPr>
          <w:rFonts w:eastAsia="Times New Roman"/>
          <w:b/>
          <w:bCs/>
          <w:color w:val="000000"/>
          <w:sz w:val="26"/>
          <w:szCs w:val="26"/>
        </w:rPr>
        <w:t xml:space="preserve"> </w:t>
      </w:r>
      <w:r w:rsidRPr="0097394B">
        <w:rPr>
          <w:rFonts w:eastAsia="Times New Roman"/>
          <w:b/>
          <w:bCs/>
          <w:vanish/>
          <w:color w:val="000000"/>
          <w:sz w:val="26"/>
          <w:szCs w:val="26"/>
        </w:rPr>
        <w:t>16</w:t>
      </w:r>
      <w:r w:rsidRPr="0097394B">
        <w:rPr>
          <w:rFonts w:eastAsia="Times New Roman"/>
          <w:color w:val="000000"/>
          <w:szCs w:val="22"/>
        </w:rPr>
        <w:t xml:space="preserve"> </w:t>
      </w:r>
      <w:r w:rsidRPr="0097394B">
        <w:rPr>
          <w:rFonts w:eastAsia="Times New Roman"/>
          <w:vanish/>
          <w:color w:val="000000"/>
          <w:szCs w:val="22"/>
        </w:rPr>
        <w:t>[Ole</w:t>
      </w:r>
      <w:r w:rsidRPr="0097394B">
        <w:rPr>
          <w:rFonts w:eastAsia="Times New Roman"/>
          <w:color w:val="000000"/>
          <w:szCs w:val="22"/>
        </w:rPr>
        <w:t xml:space="preserve"> </w:t>
      </w:r>
      <w:r w:rsidRPr="0097394B">
        <w:rPr>
          <w:rFonts w:eastAsia="Times New Roman"/>
          <w:vanish/>
          <w:color w:val="000000"/>
          <w:szCs w:val="22"/>
        </w:rPr>
        <w:t>Martin</w:t>
      </w:r>
      <w:r w:rsidRPr="0097394B">
        <w:rPr>
          <w:rFonts w:eastAsia="Times New Roman"/>
          <w:color w:val="000000"/>
          <w:szCs w:val="22"/>
        </w:rPr>
        <w:t xml:space="preserve"> </w:t>
      </w:r>
      <w:r w:rsidRPr="0097394B">
        <w:rPr>
          <w:rFonts w:eastAsia="Times New Roman"/>
          <w:vanish/>
          <w:color w:val="000000"/>
          <w:szCs w:val="22"/>
        </w:rPr>
        <w:t>Moen,</w:t>
      </w:r>
      <w:r w:rsidRPr="0097394B">
        <w:rPr>
          <w:rFonts w:eastAsia="Times New Roman"/>
          <w:color w:val="000000"/>
          <w:szCs w:val="22"/>
        </w:rPr>
        <w:t xml:space="preserve"> </w:t>
      </w:r>
      <w:r w:rsidRPr="0097394B">
        <w:rPr>
          <w:rFonts w:eastAsia="Times New Roman"/>
          <w:vanish/>
          <w:color w:val="000000"/>
          <w:szCs w:val="22"/>
        </w:rPr>
        <w:t>Research</w:t>
      </w:r>
      <w:r w:rsidRPr="0097394B">
        <w:rPr>
          <w:rFonts w:eastAsia="Times New Roman"/>
          <w:color w:val="000000"/>
          <w:szCs w:val="22"/>
        </w:rPr>
        <w:t xml:space="preserve"> </w:t>
      </w:r>
      <w:r w:rsidRPr="0097394B">
        <w:rPr>
          <w:rFonts w:eastAsia="Times New Roman"/>
          <w:vanish/>
          <w:color w:val="000000"/>
          <w:szCs w:val="22"/>
        </w:rPr>
        <w:t>Fellow</w:t>
      </w:r>
      <w:r w:rsidRPr="0097394B">
        <w:rPr>
          <w:rFonts w:eastAsia="Times New Roman"/>
          <w:color w:val="000000"/>
          <w:szCs w:val="22"/>
        </w:rPr>
        <w:t xml:space="preserve"> </w:t>
      </w:r>
      <w:r w:rsidRPr="0097394B">
        <w:rPr>
          <w:rFonts w:eastAsia="Times New Roman"/>
          <w:vanish/>
          <w:color w:val="000000"/>
          <w:szCs w:val="22"/>
        </w:rPr>
        <w:t>in</w:t>
      </w:r>
      <w:r w:rsidRPr="0097394B">
        <w:rPr>
          <w:rFonts w:eastAsia="Times New Roman"/>
          <w:color w:val="000000"/>
          <w:szCs w:val="22"/>
        </w:rPr>
        <w:t xml:space="preserve"> </w:t>
      </w:r>
      <w:r w:rsidRPr="0097394B">
        <w:rPr>
          <w:rFonts w:eastAsia="Times New Roman"/>
          <w:vanish/>
          <w:color w:val="000000"/>
          <w:szCs w:val="22"/>
        </w:rPr>
        <w:t>Philosophy</w:t>
      </w:r>
      <w:r w:rsidRPr="0097394B">
        <w:rPr>
          <w:rFonts w:eastAsia="Times New Roman"/>
          <w:color w:val="000000"/>
          <w:szCs w:val="22"/>
        </w:rPr>
        <w:t xml:space="preserve"> </w:t>
      </w:r>
      <w:r w:rsidRPr="0097394B">
        <w:rPr>
          <w:rFonts w:eastAsia="Times New Roman"/>
          <w:vanish/>
          <w:color w:val="000000"/>
          <w:szCs w:val="22"/>
        </w:rPr>
        <w:t>at</w:t>
      </w:r>
      <w:r w:rsidRPr="0097394B">
        <w:rPr>
          <w:rFonts w:eastAsia="Times New Roman"/>
          <w:color w:val="000000"/>
          <w:szCs w:val="22"/>
        </w:rPr>
        <w:t xml:space="preserve"> </w:t>
      </w:r>
      <w:r w:rsidRPr="0097394B">
        <w:rPr>
          <w:rFonts w:eastAsia="Times New Roman"/>
          <w:vanish/>
          <w:color w:val="000000"/>
          <w:szCs w:val="22"/>
        </w:rPr>
        <w:t>University</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Oslo</w:t>
      </w:r>
      <w:r w:rsidRPr="0097394B">
        <w:rPr>
          <w:rFonts w:eastAsia="Times New Roman"/>
          <w:color w:val="000000"/>
          <w:szCs w:val="22"/>
        </w:rPr>
        <w:t xml:space="preserve"> </w:t>
      </w:r>
      <w:r w:rsidRPr="0097394B">
        <w:rPr>
          <w:rFonts w:eastAsia="Times New Roman"/>
          <w:vanish/>
          <w:color w:val="000000"/>
          <w:szCs w:val="22"/>
        </w:rPr>
        <w:t>“An</w:t>
      </w:r>
      <w:r w:rsidRPr="0097394B">
        <w:rPr>
          <w:rFonts w:eastAsia="Times New Roman"/>
          <w:color w:val="000000"/>
          <w:szCs w:val="22"/>
        </w:rPr>
        <w:t xml:space="preserve"> </w:t>
      </w:r>
      <w:r w:rsidRPr="0097394B">
        <w:rPr>
          <w:rFonts w:eastAsia="Times New Roman"/>
          <w:vanish/>
          <w:color w:val="000000"/>
          <w:szCs w:val="22"/>
        </w:rPr>
        <w:t>Argument</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Hedonism”</w:t>
      </w:r>
      <w:r w:rsidRPr="0097394B">
        <w:rPr>
          <w:rFonts w:eastAsia="Times New Roman"/>
          <w:color w:val="000000"/>
          <w:szCs w:val="22"/>
        </w:rPr>
        <w:t xml:space="preserve"> </w:t>
      </w:r>
      <w:r w:rsidRPr="0097394B">
        <w:rPr>
          <w:rFonts w:eastAsia="Times New Roman"/>
          <w:vanish/>
          <w:color w:val="000000"/>
          <w:szCs w:val="22"/>
        </w:rPr>
        <w:t>Journal</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Value</w:t>
      </w:r>
      <w:r w:rsidRPr="0097394B">
        <w:rPr>
          <w:rFonts w:eastAsia="Times New Roman"/>
          <w:color w:val="000000"/>
          <w:szCs w:val="22"/>
        </w:rPr>
        <w:t xml:space="preserve"> </w:t>
      </w:r>
      <w:r w:rsidRPr="0097394B">
        <w:rPr>
          <w:rFonts w:eastAsia="Times New Roman"/>
          <w:vanish/>
          <w:color w:val="000000"/>
          <w:szCs w:val="22"/>
        </w:rPr>
        <w:t>Inquiry</w:t>
      </w:r>
      <w:r w:rsidRPr="0097394B">
        <w:rPr>
          <w:rFonts w:eastAsia="Times New Roman"/>
          <w:color w:val="000000"/>
          <w:szCs w:val="22"/>
        </w:rPr>
        <w:t xml:space="preserve"> </w:t>
      </w:r>
      <w:r w:rsidRPr="0097394B">
        <w:rPr>
          <w:rFonts w:eastAsia="Times New Roman"/>
          <w:vanish/>
          <w:color w:val="000000"/>
          <w:szCs w:val="22"/>
        </w:rPr>
        <w:t>(Springer),</w:t>
      </w:r>
      <w:r w:rsidRPr="0097394B">
        <w:rPr>
          <w:rFonts w:eastAsia="Times New Roman"/>
          <w:color w:val="000000"/>
          <w:szCs w:val="22"/>
        </w:rPr>
        <w:t xml:space="preserve"> </w:t>
      </w:r>
      <w:r w:rsidRPr="0097394B">
        <w:rPr>
          <w:rFonts w:eastAsia="Times New Roman"/>
          <w:vanish/>
          <w:color w:val="000000"/>
          <w:szCs w:val="22"/>
        </w:rPr>
        <w:t>50</w:t>
      </w:r>
      <w:r w:rsidRPr="0097394B">
        <w:rPr>
          <w:rFonts w:eastAsia="Times New Roman"/>
          <w:color w:val="000000"/>
          <w:szCs w:val="22"/>
        </w:rPr>
        <w:t xml:space="preserve"> </w:t>
      </w:r>
      <w:r w:rsidRPr="0097394B">
        <w:rPr>
          <w:rFonts w:eastAsia="Times New Roman"/>
          <w:vanish/>
          <w:color w:val="000000"/>
          <w:szCs w:val="22"/>
        </w:rPr>
        <w:t>(2)</w:t>
      </w:r>
      <w:r w:rsidRPr="0097394B">
        <w:rPr>
          <w:rFonts w:eastAsia="Times New Roman"/>
          <w:color w:val="000000"/>
          <w:szCs w:val="22"/>
        </w:rPr>
        <w:t xml:space="preserve"> </w:t>
      </w:r>
      <w:r w:rsidRPr="0097394B">
        <w:rPr>
          <w:rFonts w:eastAsia="Times New Roman"/>
          <w:vanish/>
          <w:color w:val="000000"/>
          <w:szCs w:val="22"/>
        </w:rPr>
        <w:t>2016:</w:t>
      </w:r>
      <w:r w:rsidRPr="0097394B">
        <w:rPr>
          <w:rFonts w:eastAsia="Times New Roman"/>
          <w:color w:val="000000"/>
          <w:szCs w:val="22"/>
        </w:rPr>
        <w:t xml:space="preserve"> </w:t>
      </w:r>
      <w:r w:rsidRPr="0097394B">
        <w:rPr>
          <w:rFonts w:eastAsia="Times New Roman"/>
          <w:vanish/>
          <w:color w:val="000000"/>
          <w:szCs w:val="22"/>
        </w:rPr>
        <w:t>267–281]</w:t>
      </w:r>
      <w:r w:rsidRPr="0097394B">
        <w:rPr>
          <w:rFonts w:eastAsia="Times New Roman"/>
          <w:color w:val="000000"/>
          <w:szCs w:val="22"/>
        </w:rPr>
        <w:t xml:space="preserve"> </w:t>
      </w:r>
      <w:r w:rsidRPr="0097394B">
        <w:rPr>
          <w:rFonts w:eastAsia="Times New Roman"/>
          <w:vanish/>
          <w:color w:val="000000"/>
          <w:szCs w:val="22"/>
        </w:rPr>
        <w:t>SJDI</w:t>
      </w:r>
    </w:p>
    <w:p w14:paraId="4C264AFA" w14:textId="77777777" w:rsidR="0097394B" w:rsidRPr="0097394B" w:rsidRDefault="0097394B" w:rsidP="0097394B">
      <w:pPr>
        <w:spacing w:line="240" w:lineRule="auto"/>
        <w:rPr>
          <w:rFonts w:ascii="Times New Roman" w:eastAsia="Times New Roman" w:hAnsi="Times New Roman" w:cs="Times New Roman"/>
          <w:sz w:val="24"/>
        </w:rPr>
      </w:pPr>
      <w:r w:rsidRPr="0097394B">
        <w:rPr>
          <w:rFonts w:eastAsia="Times New Roman"/>
          <w:vanish/>
          <w:color w:val="000000"/>
          <w:szCs w:val="22"/>
        </w:rPr>
        <w:t>Let</w:t>
      </w:r>
      <w:r w:rsidRPr="0097394B">
        <w:rPr>
          <w:rFonts w:eastAsia="Times New Roman"/>
          <w:color w:val="000000"/>
          <w:szCs w:val="22"/>
        </w:rPr>
        <w:t xml:space="preserve"> </w:t>
      </w:r>
      <w:r w:rsidRPr="0097394B">
        <w:rPr>
          <w:rFonts w:eastAsia="Times New Roman"/>
          <w:vanish/>
          <w:color w:val="000000"/>
          <w:szCs w:val="22"/>
        </w:rPr>
        <w:t>us</w:t>
      </w:r>
      <w:r w:rsidRPr="0097394B">
        <w:rPr>
          <w:rFonts w:eastAsia="Times New Roman"/>
          <w:color w:val="000000"/>
          <w:szCs w:val="22"/>
        </w:rPr>
        <w:t xml:space="preserve"> </w:t>
      </w:r>
      <w:r w:rsidRPr="0097394B">
        <w:rPr>
          <w:rFonts w:eastAsia="Times New Roman"/>
          <w:vanish/>
          <w:color w:val="000000"/>
          <w:szCs w:val="22"/>
        </w:rPr>
        <w:t>start</w:t>
      </w:r>
      <w:r w:rsidRPr="0097394B">
        <w:rPr>
          <w:rFonts w:eastAsia="Times New Roman"/>
          <w:color w:val="000000"/>
          <w:szCs w:val="22"/>
        </w:rPr>
        <w:t xml:space="preserve"> </w:t>
      </w:r>
      <w:r w:rsidRPr="0097394B">
        <w:rPr>
          <w:rFonts w:eastAsia="Times New Roman"/>
          <w:vanish/>
          <w:color w:val="000000"/>
          <w:szCs w:val="22"/>
        </w:rPr>
        <w:t>by</w:t>
      </w:r>
      <w:r w:rsidRPr="0097394B">
        <w:rPr>
          <w:rFonts w:eastAsia="Times New Roman"/>
          <w:color w:val="000000"/>
          <w:szCs w:val="22"/>
        </w:rPr>
        <w:t xml:space="preserve"> </w:t>
      </w:r>
      <w:r w:rsidRPr="0097394B">
        <w:rPr>
          <w:rFonts w:eastAsia="Times New Roman"/>
          <w:vanish/>
          <w:color w:val="000000"/>
          <w:szCs w:val="22"/>
        </w:rPr>
        <w:t>observing,</w:t>
      </w:r>
      <w:r w:rsidRPr="0097394B">
        <w:rPr>
          <w:rFonts w:eastAsia="Times New Roman"/>
          <w:color w:val="000000"/>
          <w:szCs w:val="22"/>
        </w:rPr>
        <w:t xml:space="preserve"> </w:t>
      </w:r>
      <w:r w:rsidRPr="0097394B">
        <w:rPr>
          <w:rFonts w:eastAsia="Times New Roman"/>
          <w:vanish/>
          <w:color w:val="000000"/>
          <w:szCs w:val="22"/>
        </w:rPr>
        <w:t>empirically,</w:t>
      </w:r>
      <w:r w:rsidRPr="0097394B">
        <w:rPr>
          <w:rFonts w:eastAsia="Times New Roman"/>
          <w:color w:val="000000"/>
          <w:szCs w:val="22"/>
        </w:rPr>
        <w:t xml:space="preserve"> </w:t>
      </w:r>
      <w:r w:rsidRPr="0097394B">
        <w:rPr>
          <w:rFonts w:eastAsia="Times New Roman"/>
          <w:vanish/>
          <w:color w:val="000000"/>
          <w:szCs w:val="22"/>
        </w:rPr>
        <w:t>that</w:t>
      </w:r>
      <w:r w:rsidRPr="0097394B">
        <w:rPr>
          <w:rFonts w:eastAsia="Times New Roman"/>
          <w:color w:val="000000"/>
          <w:szCs w:val="22"/>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widely</w:t>
      </w:r>
      <w:r w:rsidRPr="0097394B">
        <w:rPr>
          <w:rFonts w:eastAsia="Times New Roman"/>
          <w:color w:val="000000"/>
          <w:szCs w:val="22"/>
          <w:u w:val="single"/>
        </w:rPr>
        <w:t xml:space="preserve"> </w:t>
      </w:r>
      <w:r w:rsidRPr="0097394B">
        <w:rPr>
          <w:rFonts w:eastAsia="Times New Roman"/>
          <w:vanish/>
          <w:color w:val="000000"/>
          <w:szCs w:val="22"/>
          <w:u w:val="single"/>
        </w:rPr>
        <w:t>shared</w:t>
      </w:r>
      <w:r w:rsidRPr="0097394B">
        <w:rPr>
          <w:rFonts w:eastAsia="Times New Roman"/>
          <w:color w:val="000000"/>
          <w:szCs w:val="22"/>
          <w:u w:val="single"/>
        </w:rPr>
        <w:t xml:space="preserve"> </w:t>
      </w:r>
      <w:r w:rsidRPr="0097394B">
        <w:rPr>
          <w:rFonts w:eastAsia="Times New Roman"/>
          <w:vanish/>
          <w:color w:val="000000"/>
          <w:szCs w:val="22"/>
          <w:u w:val="single"/>
        </w:rPr>
        <w:t>judgment</w:t>
      </w:r>
      <w:r w:rsidRPr="0097394B">
        <w:rPr>
          <w:rFonts w:eastAsia="Times New Roman"/>
          <w:color w:val="000000"/>
          <w:szCs w:val="22"/>
          <w:u w:val="single"/>
        </w:rPr>
        <w:t xml:space="preserve"> </w:t>
      </w:r>
      <w:r w:rsidRPr="0097394B">
        <w:rPr>
          <w:rFonts w:eastAsia="Times New Roman"/>
          <w:vanish/>
          <w:color w:val="000000"/>
          <w:szCs w:val="22"/>
          <w:u w:val="single"/>
        </w:rPr>
        <w:t>about</w:t>
      </w:r>
      <w:r w:rsidRPr="0097394B">
        <w:rPr>
          <w:rFonts w:eastAsia="Times New Roman"/>
          <w:color w:val="000000"/>
          <w:szCs w:val="22"/>
          <w:u w:val="single"/>
        </w:rPr>
        <w:t xml:space="preserve"> </w:t>
      </w:r>
      <w:r w:rsidRPr="0097394B">
        <w:rPr>
          <w:rFonts w:eastAsia="Times New Roman"/>
          <w:vanish/>
          <w:color w:val="000000"/>
          <w:szCs w:val="22"/>
          <w:u w:val="single"/>
        </w:rPr>
        <w:t>intrinsic</w:t>
      </w:r>
      <w:r w:rsidRPr="0097394B">
        <w:rPr>
          <w:rFonts w:eastAsia="Times New Roman"/>
          <w:color w:val="000000"/>
          <w:szCs w:val="22"/>
          <w:u w:val="single"/>
        </w:rPr>
        <w:t xml:space="preserve"> </w:t>
      </w:r>
      <w:r w:rsidRPr="0097394B">
        <w:rPr>
          <w:rFonts w:eastAsia="Times New Roman"/>
          <w:vanish/>
          <w:color w:val="000000"/>
          <w:szCs w:val="22"/>
          <w:u w:val="single"/>
        </w:rPr>
        <w:t>value</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disvalue</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pleasure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intrinsically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valuable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pain</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intrinsically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disvaluable</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On</w:t>
      </w:r>
      <w:r w:rsidRPr="0097394B">
        <w:rPr>
          <w:rFonts w:eastAsia="Times New Roman"/>
          <w:color w:val="000000"/>
          <w:szCs w:val="22"/>
          <w:u w:val="single"/>
        </w:rPr>
        <w:t xml:space="preserve"> </w:t>
      </w:r>
      <w:r w:rsidRPr="0097394B">
        <w:rPr>
          <w:rFonts w:eastAsia="Times New Roman"/>
          <w:vanish/>
          <w:color w:val="000000"/>
          <w:szCs w:val="22"/>
          <w:u w:val="single"/>
        </w:rPr>
        <w:t>virtually</w:t>
      </w:r>
      <w:r w:rsidRPr="0097394B">
        <w:rPr>
          <w:rFonts w:eastAsia="Times New Roman"/>
          <w:color w:val="000000"/>
          <w:szCs w:val="22"/>
          <w:u w:val="single"/>
        </w:rPr>
        <w:t xml:space="preserve"> </w:t>
      </w:r>
      <w:r w:rsidRPr="0097394B">
        <w:rPr>
          <w:rFonts w:eastAsia="Times New Roman"/>
          <w:vanish/>
          <w:color w:val="000000"/>
          <w:szCs w:val="22"/>
          <w:u w:val="single"/>
        </w:rPr>
        <w:t>any</w:t>
      </w:r>
      <w:r w:rsidRPr="0097394B">
        <w:rPr>
          <w:rFonts w:eastAsia="Times New Roman"/>
          <w:color w:val="000000"/>
          <w:szCs w:val="22"/>
          <w:u w:val="single"/>
        </w:rPr>
        <w:t xml:space="preserve"> </w:t>
      </w:r>
      <w:r w:rsidRPr="0097394B">
        <w:rPr>
          <w:rFonts w:eastAsia="Times New Roman"/>
          <w:vanish/>
          <w:color w:val="000000"/>
          <w:szCs w:val="22"/>
          <w:u w:val="single"/>
        </w:rPr>
        <w:t>proposed</w:t>
      </w:r>
      <w:r w:rsidRPr="0097394B">
        <w:rPr>
          <w:rFonts w:eastAsia="Times New Roman"/>
          <w:color w:val="000000"/>
          <w:szCs w:val="22"/>
          <w:u w:val="single"/>
        </w:rPr>
        <w:t xml:space="preserve"> </w:t>
      </w:r>
      <w:r w:rsidRPr="0097394B">
        <w:rPr>
          <w:rFonts w:eastAsia="Times New Roman"/>
          <w:vanish/>
          <w:color w:val="000000"/>
          <w:szCs w:val="22"/>
          <w:u w:val="single"/>
        </w:rPr>
        <w:t>list</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intrinsic</w:t>
      </w:r>
      <w:r w:rsidRPr="0097394B">
        <w:rPr>
          <w:rFonts w:eastAsia="Times New Roman"/>
          <w:color w:val="000000"/>
          <w:szCs w:val="22"/>
          <w:u w:val="single"/>
        </w:rPr>
        <w:t xml:space="preserve"> </w:t>
      </w:r>
      <w:r w:rsidRPr="0097394B">
        <w:rPr>
          <w:rFonts w:eastAsia="Times New Roman"/>
          <w:vanish/>
          <w:color w:val="000000"/>
          <w:szCs w:val="22"/>
          <w:u w:val="single"/>
        </w:rPr>
        <w:t>values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disvalues</w:t>
      </w:r>
      <w:r w:rsidRPr="0097394B">
        <w:rPr>
          <w:rFonts w:eastAsia="Times New Roman"/>
          <w:color w:val="000000"/>
          <w:szCs w:val="22"/>
          <w:u w:val="single"/>
        </w:rPr>
        <w:t xml:space="preserve"> </w:t>
      </w:r>
      <w:r w:rsidRPr="0097394B">
        <w:rPr>
          <w:rFonts w:eastAsia="Times New Roman"/>
          <w:vanish/>
          <w:color w:val="000000"/>
          <w:szCs w:val="22"/>
          <w:u w:val="single"/>
        </w:rPr>
        <w:t>(we</w:t>
      </w:r>
      <w:r w:rsidRPr="0097394B">
        <w:rPr>
          <w:rFonts w:eastAsia="Times New Roman"/>
          <w:color w:val="000000"/>
          <w:szCs w:val="22"/>
          <w:u w:val="single"/>
        </w:rPr>
        <w:t xml:space="preserve"> </w:t>
      </w:r>
      <w:r w:rsidRPr="0097394B">
        <w:rPr>
          <w:rFonts w:eastAsia="Times New Roman"/>
          <w:vanish/>
          <w:color w:val="000000"/>
          <w:szCs w:val="22"/>
          <w:u w:val="single"/>
        </w:rPr>
        <w:t>will</w:t>
      </w:r>
      <w:r w:rsidRPr="0097394B">
        <w:rPr>
          <w:rFonts w:eastAsia="Times New Roman"/>
          <w:color w:val="000000"/>
          <w:szCs w:val="22"/>
          <w:u w:val="single"/>
        </w:rPr>
        <w:t xml:space="preserve"> </w:t>
      </w:r>
      <w:r w:rsidRPr="0097394B">
        <w:rPr>
          <w:rFonts w:eastAsia="Times New Roman"/>
          <w:vanish/>
          <w:color w:val="000000"/>
          <w:szCs w:val="22"/>
          <w:u w:val="single"/>
        </w:rPr>
        <w:t>look</w:t>
      </w:r>
      <w:r w:rsidRPr="0097394B">
        <w:rPr>
          <w:rFonts w:eastAsia="Times New Roman"/>
          <w:color w:val="000000"/>
          <w:szCs w:val="22"/>
          <w:u w:val="single"/>
        </w:rPr>
        <w:t xml:space="preserve"> </w:t>
      </w:r>
      <w:r w:rsidRPr="0097394B">
        <w:rPr>
          <w:rFonts w:eastAsia="Times New Roman"/>
          <w:vanish/>
          <w:color w:val="000000"/>
          <w:szCs w:val="22"/>
          <w:u w:val="single"/>
        </w:rPr>
        <w:t>at</w:t>
      </w:r>
      <w:r w:rsidRPr="0097394B">
        <w:rPr>
          <w:rFonts w:eastAsia="Times New Roman"/>
          <w:color w:val="000000"/>
          <w:szCs w:val="22"/>
          <w:u w:val="single"/>
        </w:rPr>
        <w:t xml:space="preserve"> </w:t>
      </w:r>
      <w:r w:rsidRPr="0097394B">
        <w:rPr>
          <w:rFonts w:eastAsia="Times New Roman"/>
          <w:vanish/>
          <w:color w:val="000000"/>
          <w:szCs w:val="22"/>
          <w:u w:val="single"/>
        </w:rPr>
        <w:t>some</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them</w:t>
      </w:r>
      <w:r w:rsidRPr="0097394B">
        <w:rPr>
          <w:rFonts w:eastAsia="Times New Roman"/>
          <w:color w:val="000000"/>
          <w:szCs w:val="22"/>
          <w:u w:val="single"/>
        </w:rPr>
        <w:t xml:space="preserve"> </w:t>
      </w:r>
      <w:r w:rsidRPr="0097394B">
        <w:rPr>
          <w:rFonts w:eastAsia="Times New Roman"/>
          <w:vanish/>
          <w:color w:val="000000"/>
          <w:szCs w:val="22"/>
          <w:u w:val="single"/>
        </w:rPr>
        <w:t>below),</w:t>
      </w:r>
      <w:r w:rsidRPr="0097394B">
        <w:rPr>
          <w:rFonts w:eastAsia="Times New Roman"/>
          <w:color w:val="000000"/>
          <w:szCs w:val="22"/>
          <w:u w:val="single"/>
        </w:rPr>
        <w:t xml:space="preserve"> </w:t>
      </w:r>
      <w:r w:rsidRPr="0097394B">
        <w:rPr>
          <w:rFonts w:eastAsia="Times New Roman"/>
          <w:vanish/>
          <w:color w:val="000000"/>
          <w:szCs w:val="22"/>
          <w:u w:val="single"/>
        </w:rPr>
        <w:t>pleasure</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included</w:t>
      </w:r>
      <w:r w:rsidRPr="0097394B">
        <w:rPr>
          <w:rFonts w:eastAsia="Times New Roman"/>
          <w:color w:val="000000"/>
          <w:szCs w:val="22"/>
          <w:u w:val="single"/>
        </w:rPr>
        <w:t xml:space="preserve"> </w:t>
      </w:r>
      <w:r w:rsidRPr="0097394B">
        <w:rPr>
          <w:rFonts w:eastAsia="Times New Roman"/>
          <w:vanish/>
          <w:color w:val="000000"/>
          <w:szCs w:val="22"/>
          <w:u w:val="single"/>
        </w:rPr>
        <w:t>among</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intrinsic</w:t>
      </w:r>
      <w:r w:rsidRPr="0097394B">
        <w:rPr>
          <w:rFonts w:eastAsia="Times New Roman"/>
          <w:color w:val="000000"/>
          <w:szCs w:val="22"/>
          <w:u w:val="single"/>
        </w:rPr>
        <w:t xml:space="preserve"> </w:t>
      </w:r>
      <w:r w:rsidRPr="0097394B">
        <w:rPr>
          <w:rFonts w:eastAsia="Times New Roman"/>
          <w:vanish/>
          <w:color w:val="000000"/>
          <w:szCs w:val="22"/>
          <w:u w:val="single"/>
        </w:rPr>
        <w:t>values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pain</w:t>
      </w:r>
      <w:r w:rsidRPr="0097394B">
        <w:rPr>
          <w:rFonts w:eastAsia="Times New Roman"/>
          <w:color w:val="000000"/>
          <w:szCs w:val="22"/>
          <w:u w:val="single"/>
        </w:rPr>
        <w:t xml:space="preserve"> </w:t>
      </w:r>
      <w:r w:rsidRPr="0097394B">
        <w:rPr>
          <w:rFonts w:eastAsia="Times New Roman"/>
          <w:vanish/>
          <w:color w:val="000000"/>
          <w:szCs w:val="22"/>
          <w:u w:val="single"/>
        </w:rPr>
        <w:t>among</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intrinsic</w:t>
      </w:r>
      <w:r w:rsidRPr="0097394B">
        <w:rPr>
          <w:rFonts w:eastAsia="Times New Roman"/>
          <w:color w:val="000000"/>
          <w:szCs w:val="22"/>
          <w:u w:val="single"/>
        </w:rPr>
        <w:t xml:space="preserve"> </w:t>
      </w:r>
      <w:r w:rsidRPr="0097394B">
        <w:rPr>
          <w:rFonts w:eastAsia="Times New Roman"/>
          <w:vanish/>
          <w:color w:val="000000"/>
          <w:szCs w:val="22"/>
          <w:u w:val="single"/>
        </w:rPr>
        <w:t>disvalues</w:t>
      </w:r>
      <w:r w:rsidRPr="0097394B">
        <w:rPr>
          <w:rFonts w:eastAsia="Times New Roman"/>
          <w:b/>
          <w:bCs/>
          <w:vanish/>
          <w:color w:val="000000"/>
          <w:szCs w:val="22"/>
          <w:u w:val="single"/>
        </w:rPr>
        <w:t>.</w:t>
      </w:r>
      <w:r w:rsidRPr="0097394B">
        <w:rPr>
          <w:rFonts w:eastAsia="Times New Roman"/>
          <w:color w:val="000000"/>
          <w:szCs w:val="22"/>
        </w:rPr>
        <w:t xml:space="preserve"> </w:t>
      </w:r>
      <w:r w:rsidRPr="0097394B">
        <w:rPr>
          <w:rFonts w:eastAsia="Times New Roman"/>
          <w:vanish/>
          <w:color w:val="000000"/>
          <w:szCs w:val="22"/>
        </w:rPr>
        <w:t>This</w:t>
      </w:r>
      <w:r w:rsidRPr="0097394B">
        <w:rPr>
          <w:rFonts w:eastAsia="Times New Roman"/>
          <w:color w:val="000000"/>
          <w:szCs w:val="22"/>
        </w:rPr>
        <w:t xml:space="preserve"> </w:t>
      </w:r>
      <w:r w:rsidRPr="0097394B">
        <w:rPr>
          <w:rFonts w:eastAsia="Times New Roman"/>
          <w:vanish/>
          <w:color w:val="000000"/>
          <w:szCs w:val="22"/>
        </w:rPr>
        <w:t>inclusion</w:t>
      </w:r>
      <w:r w:rsidRPr="0097394B">
        <w:rPr>
          <w:rFonts w:eastAsia="Times New Roman"/>
          <w:color w:val="000000"/>
          <w:szCs w:val="22"/>
        </w:rPr>
        <w:t xml:space="preserve"> </w:t>
      </w:r>
      <w:r w:rsidRPr="0097394B">
        <w:rPr>
          <w:rFonts w:eastAsia="Times New Roman"/>
          <w:vanish/>
          <w:color w:val="000000"/>
          <w:szCs w:val="22"/>
        </w:rPr>
        <w:t>makes</w:t>
      </w:r>
      <w:r w:rsidRPr="0097394B">
        <w:rPr>
          <w:rFonts w:eastAsia="Times New Roman"/>
          <w:color w:val="000000"/>
          <w:szCs w:val="22"/>
        </w:rPr>
        <w:t xml:space="preserve"> </w:t>
      </w:r>
      <w:r w:rsidRPr="0097394B">
        <w:rPr>
          <w:rFonts w:eastAsia="Times New Roman"/>
          <w:vanish/>
          <w:color w:val="000000"/>
          <w:szCs w:val="22"/>
        </w:rPr>
        <w:t>intuitive</w:t>
      </w:r>
      <w:r w:rsidRPr="0097394B">
        <w:rPr>
          <w:rFonts w:eastAsia="Times New Roman"/>
          <w:color w:val="000000"/>
          <w:szCs w:val="22"/>
        </w:rPr>
        <w:t xml:space="preserve"> </w:t>
      </w:r>
      <w:r w:rsidRPr="0097394B">
        <w:rPr>
          <w:rFonts w:eastAsia="Times New Roman"/>
          <w:vanish/>
          <w:color w:val="000000"/>
          <w:szCs w:val="22"/>
        </w:rPr>
        <w:t>sense,</w:t>
      </w:r>
      <w:r w:rsidRPr="0097394B">
        <w:rPr>
          <w:rFonts w:eastAsia="Times New Roman"/>
          <w:color w:val="000000"/>
          <w:szCs w:val="22"/>
        </w:rPr>
        <w:t xml:space="preserve"> </w:t>
      </w:r>
      <w:r w:rsidRPr="0097394B">
        <w:rPr>
          <w:rFonts w:eastAsia="Times New Roman"/>
          <w:vanish/>
          <w:color w:val="000000"/>
          <w:szCs w:val="22"/>
        </w:rPr>
        <w:t>moreover,</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u w:val="single"/>
          <w:shd w:val="clear" w:color="auto" w:fill="00FF00"/>
        </w:rPr>
        <w:t>there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something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undeniably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good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about</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way</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pleasure</w:t>
      </w:r>
      <w:r w:rsidRPr="0097394B">
        <w:rPr>
          <w:rFonts w:eastAsia="Times New Roman"/>
          <w:color w:val="000000"/>
          <w:szCs w:val="22"/>
          <w:u w:val="single"/>
        </w:rPr>
        <w:t xml:space="preserve"> </w:t>
      </w:r>
      <w:r w:rsidRPr="0097394B">
        <w:rPr>
          <w:rFonts w:eastAsia="Times New Roman"/>
          <w:vanish/>
          <w:color w:val="000000"/>
          <w:szCs w:val="22"/>
          <w:u w:val="single"/>
        </w:rPr>
        <w:t>feels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something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undeniably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bad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about</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way</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pain</w:t>
      </w:r>
      <w:r w:rsidRPr="0097394B">
        <w:rPr>
          <w:rFonts w:eastAsia="Times New Roman"/>
          <w:color w:val="000000"/>
          <w:szCs w:val="22"/>
          <w:u w:val="single"/>
        </w:rPr>
        <w:t xml:space="preserve"> </w:t>
      </w:r>
      <w:r w:rsidRPr="0097394B">
        <w:rPr>
          <w:rFonts w:eastAsia="Times New Roman"/>
          <w:vanish/>
          <w:color w:val="000000"/>
          <w:szCs w:val="22"/>
          <w:u w:val="single"/>
        </w:rPr>
        <w:t>feels,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neither</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goodness</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pleasure</w:t>
      </w:r>
      <w:r w:rsidRPr="0097394B">
        <w:rPr>
          <w:rFonts w:eastAsia="Times New Roman"/>
          <w:color w:val="000000"/>
          <w:szCs w:val="22"/>
          <w:u w:val="single"/>
        </w:rPr>
        <w:t xml:space="preserve"> </w:t>
      </w:r>
      <w:r w:rsidRPr="0097394B">
        <w:rPr>
          <w:rFonts w:eastAsia="Times New Roman"/>
          <w:vanish/>
          <w:color w:val="000000"/>
          <w:szCs w:val="22"/>
          <w:u w:val="single"/>
        </w:rPr>
        <w:t>nor</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badness</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pain</w:t>
      </w:r>
      <w:r w:rsidRPr="0097394B">
        <w:rPr>
          <w:rFonts w:eastAsia="Times New Roman"/>
          <w:color w:val="000000"/>
          <w:szCs w:val="22"/>
          <w:u w:val="single"/>
        </w:rPr>
        <w:t xml:space="preserve"> </w:t>
      </w:r>
      <w:r w:rsidRPr="0097394B">
        <w:rPr>
          <w:rFonts w:eastAsia="Times New Roman"/>
          <w:vanish/>
          <w:color w:val="000000"/>
          <w:szCs w:val="22"/>
          <w:u w:val="single"/>
        </w:rPr>
        <w:t>seems</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be</w:t>
      </w:r>
      <w:r w:rsidRPr="0097394B">
        <w:rPr>
          <w:rFonts w:eastAsia="Times New Roman"/>
          <w:color w:val="000000"/>
          <w:szCs w:val="22"/>
          <w:u w:val="single"/>
        </w:rPr>
        <w:t xml:space="preserve"> </w:t>
      </w:r>
      <w:r w:rsidRPr="0097394B">
        <w:rPr>
          <w:rFonts w:eastAsia="Times New Roman"/>
          <w:vanish/>
          <w:color w:val="000000"/>
          <w:szCs w:val="22"/>
          <w:u w:val="single"/>
        </w:rPr>
        <w:t>exhausted</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further</w:t>
      </w:r>
      <w:r w:rsidRPr="0097394B">
        <w:rPr>
          <w:rFonts w:eastAsia="Times New Roman"/>
          <w:color w:val="000000"/>
          <w:szCs w:val="22"/>
          <w:u w:val="single"/>
        </w:rPr>
        <w:t xml:space="preserve"> </w:t>
      </w:r>
      <w:r w:rsidRPr="0097394B">
        <w:rPr>
          <w:rFonts w:eastAsia="Times New Roman"/>
          <w:vanish/>
          <w:color w:val="000000"/>
          <w:szCs w:val="22"/>
          <w:u w:val="single"/>
        </w:rPr>
        <w:t>effects</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these</w:t>
      </w:r>
      <w:r w:rsidRPr="0097394B">
        <w:rPr>
          <w:rFonts w:eastAsia="Times New Roman"/>
          <w:color w:val="000000"/>
          <w:szCs w:val="22"/>
          <w:u w:val="single"/>
        </w:rPr>
        <w:t xml:space="preserve"> </w:t>
      </w:r>
      <w:r w:rsidRPr="0097394B">
        <w:rPr>
          <w:rFonts w:eastAsia="Times New Roman"/>
          <w:vanish/>
          <w:color w:val="000000"/>
          <w:szCs w:val="22"/>
          <w:u w:val="single"/>
        </w:rPr>
        <w:t>experiences</w:t>
      </w:r>
      <w:r w:rsidRPr="0097394B">
        <w:rPr>
          <w:rFonts w:eastAsia="Times New Roman"/>
          <w:color w:val="000000"/>
          <w:szCs w:val="22"/>
          <w:u w:val="single"/>
        </w:rPr>
        <w:t xml:space="preserve"> </w:t>
      </w:r>
      <w:r w:rsidRPr="0097394B">
        <w:rPr>
          <w:rFonts w:eastAsia="Times New Roman"/>
          <w:vanish/>
          <w:color w:val="000000"/>
          <w:szCs w:val="22"/>
          <w:u w:val="single"/>
        </w:rPr>
        <w:t>might</w:t>
      </w:r>
      <w:r w:rsidRPr="0097394B">
        <w:rPr>
          <w:rFonts w:eastAsia="Times New Roman"/>
          <w:color w:val="000000"/>
          <w:szCs w:val="22"/>
          <w:u w:val="single"/>
        </w:rPr>
        <w:t xml:space="preserve"> </w:t>
      </w:r>
      <w:r w:rsidRPr="0097394B">
        <w:rPr>
          <w:rFonts w:eastAsia="Times New Roman"/>
          <w:vanish/>
          <w:color w:val="000000"/>
          <w:szCs w:val="22"/>
          <w:u w:val="single"/>
        </w:rPr>
        <w:t>have.</w:t>
      </w:r>
      <w:r w:rsidRPr="0097394B">
        <w:rPr>
          <w:rFonts w:eastAsia="Times New Roman"/>
          <w:color w:val="000000"/>
          <w:szCs w:val="22"/>
        </w:rPr>
        <w:t xml:space="preserve"> </w:t>
      </w:r>
      <w:r w:rsidRPr="0097394B">
        <w:rPr>
          <w:rFonts w:eastAsia="Times New Roman"/>
          <w:vanish/>
          <w:color w:val="000000"/>
          <w:szCs w:val="22"/>
        </w:rPr>
        <w:t>“Pleasure”</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“pain”</w:t>
      </w:r>
      <w:r w:rsidRPr="0097394B">
        <w:rPr>
          <w:rFonts w:eastAsia="Times New Roman"/>
          <w:color w:val="000000"/>
          <w:szCs w:val="22"/>
        </w:rPr>
        <w:t xml:space="preserve"> </w:t>
      </w:r>
      <w:r w:rsidRPr="0097394B">
        <w:rPr>
          <w:rFonts w:eastAsia="Times New Roman"/>
          <w:vanish/>
          <w:color w:val="000000"/>
          <w:szCs w:val="22"/>
        </w:rPr>
        <w:t>are</w:t>
      </w:r>
      <w:r w:rsidRPr="0097394B">
        <w:rPr>
          <w:rFonts w:eastAsia="Times New Roman"/>
          <w:color w:val="000000"/>
          <w:szCs w:val="22"/>
        </w:rPr>
        <w:t xml:space="preserve"> </w:t>
      </w:r>
      <w:r w:rsidRPr="0097394B">
        <w:rPr>
          <w:rFonts w:eastAsia="Times New Roman"/>
          <w:vanish/>
          <w:color w:val="000000"/>
          <w:szCs w:val="22"/>
        </w:rPr>
        <w:t>here</w:t>
      </w:r>
      <w:r w:rsidRPr="0097394B">
        <w:rPr>
          <w:rFonts w:eastAsia="Times New Roman"/>
          <w:color w:val="000000"/>
          <w:szCs w:val="22"/>
        </w:rPr>
        <w:t xml:space="preserve"> </w:t>
      </w:r>
      <w:r w:rsidRPr="0097394B">
        <w:rPr>
          <w:rFonts w:eastAsia="Times New Roman"/>
          <w:vanish/>
          <w:color w:val="000000"/>
          <w:szCs w:val="22"/>
        </w:rPr>
        <w:t>understood</w:t>
      </w:r>
      <w:r w:rsidRPr="0097394B">
        <w:rPr>
          <w:rFonts w:eastAsia="Times New Roman"/>
          <w:color w:val="000000"/>
          <w:szCs w:val="22"/>
        </w:rPr>
        <w:t xml:space="preserve"> </w:t>
      </w:r>
      <w:r w:rsidRPr="0097394B">
        <w:rPr>
          <w:rFonts w:eastAsia="Times New Roman"/>
          <w:vanish/>
          <w:color w:val="000000"/>
          <w:szCs w:val="22"/>
        </w:rPr>
        <w:t>inclusively,</w:t>
      </w:r>
      <w:r w:rsidRPr="0097394B">
        <w:rPr>
          <w:rFonts w:eastAsia="Times New Roman"/>
          <w:color w:val="000000"/>
          <w:szCs w:val="22"/>
        </w:rPr>
        <w:t xml:space="preserve"> </w:t>
      </w:r>
      <w:r w:rsidRPr="0097394B">
        <w:rPr>
          <w:rFonts w:eastAsia="Times New Roman"/>
          <w:vanish/>
          <w:color w:val="000000"/>
          <w:szCs w:val="22"/>
        </w:rPr>
        <w:t>as</w:t>
      </w:r>
      <w:r w:rsidRPr="0097394B">
        <w:rPr>
          <w:rFonts w:eastAsia="Times New Roman"/>
          <w:color w:val="000000"/>
          <w:szCs w:val="22"/>
        </w:rPr>
        <w:t xml:space="preserve"> </w:t>
      </w:r>
      <w:r w:rsidRPr="0097394B">
        <w:rPr>
          <w:rFonts w:eastAsia="Times New Roman"/>
          <w:vanish/>
          <w:color w:val="000000"/>
          <w:szCs w:val="22"/>
        </w:rPr>
        <w:t>encompassing</w:t>
      </w:r>
      <w:r w:rsidRPr="0097394B">
        <w:rPr>
          <w:rFonts w:eastAsia="Times New Roman"/>
          <w:color w:val="000000"/>
          <w:szCs w:val="22"/>
        </w:rPr>
        <w:t xml:space="preserve"> </w:t>
      </w:r>
      <w:r w:rsidRPr="0097394B">
        <w:rPr>
          <w:rFonts w:eastAsia="Times New Roman"/>
          <w:vanish/>
          <w:color w:val="000000"/>
          <w:szCs w:val="22"/>
        </w:rPr>
        <w:t>anything</w:t>
      </w:r>
      <w:r w:rsidRPr="0097394B">
        <w:rPr>
          <w:rFonts w:eastAsia="Times New Roman"/>
          <w:color w:val="000000"/>
          <w:szCs w:val="22"/>
        </w:rPr>
        <w:t xml:space="preserve"> </w:t>
      </w:r>
      <w:r w:rsidRPr="0097394B">
        <w:rPr>
          <w:rFonts w:eastAsia="Times New Roman"/>
          <w:vanish/>
          <w:color w:val="000000"/>
          <w:szCs w:val="22"/>
        </w:rPr>
        <w:t>hedonically</w:t>
      </w:r>
      <w:r w:rsidRPr="0097394B">
        <w:rPr>
          <w:rFonts w:eastAsia="Times New Roman"/>
          <w:color w:val="000000"/>
          <w:szCs w:val="22"/>
        </w:rPr>
        <w:t xml:space="preserve"> </w:t>
      </w:r>
      <w:r w:rsidRPr="0097394B">
        <w:rPr>
          <w:rFonts w:eastAsia="Times New Roman"/>
          <w:vanish/>
          <w:color w:val="000000"/>
          <w:szCs w:val="22"/>
        </w:rPr>
        <w:t>positive</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anything</w:t>
      </w:r>
      <w:r w:rsidRPr="0097394B">
        <w:rPr>
          <w:rFonts w:eastAsia="Times New Roman"/>
          <w:color w:val="000000"/>
          <w:szCs w:val="22"/>
        </w:rPr>
        <w:t xml:space="preserve"> </w:t>
      </w:r>
      <w:r w:rsidRPr="0097394B">
        <w:rPr>
          <w:rFonts w:eastAsia="Times New Roman"/>
          <w:vanish/>
          <w:color w:val="000000"/>
          <w:szCs w:val="22"/>
        </w:rPr>
        <w:t>hedonically</w:t>
      </w:r>
      <w:r w:rsidRPr="0097394B">
        <w:rPr>
          <w:rFonts w:eastAsia="Times New Roman"/>
          <w:color w:val="000000"/>
          <w:szCs w:val="22"/>
        </w:rPr>
        <w:t xml:space="preserve"> </w:t>
      </w:r>
      <w:r w:rsidRPr="0097394B">
        <w:rPr>
          <w:rFonts w:eastAsia="Times New Roman"/>
          <w:vanish/>
          <w:color w:val="000000"/>
          <w:szCs w:val="22"/>
        </w:rPr>
        <w:t>negative.2</w:t>
      </w:r>
      <w:r w:rsidRPr="0097394B">
        <w:rPr>
          <w:rFonts w:eastAsia="Times New Roman"/>
          <w:color w:val="000000"/>
          <w:szCs w:val="22"/>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special</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value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statuses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of</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pleasure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pain</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manifested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how</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we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treat</w:t>
      </w:r>
      <w:r w:rsidRPr="0097394B">
        <w:rPr>
          <w:rFonts w:eastAsia="Times New Roman"/>
          <w:color w:val="000000"/>
          <w:szCs w:val="22"/>
          <w:u w:val="single"/>
        </w:rPr>
        <w:t xml:space="preserve"> </w:t>
      </w:r>
      <w:r w:rsidRPr="0097394B">
        <w:rPr>
          <w:rFonts w:eastAsia="Times New Roman"/>
          <w:vanish/>
          <w:color w:val="000000"/>
          <w:szCs w:val="22"/>
          <w:u w:val="single"/>
        </w:rPr>
        <w:t>these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experiences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w:t>
      </w:r>
      <w:r w:rsidRPr="0097394B">
        <w:rPr>
          <w:rFonts w:eastAsia="Times New Roman"/>
          <w:color w:val="000000"/>
          <w:szCs w:val="22"/>
          <w:u w:val="single"/>
        </w:rPr>
        <w:t xml:space="preserve"> </w:t>
      </w:r>
      <w:r w:rsidRPr="0097394B">
        <w:rPr>
          <w:rFonts w:eastAsia="Times New Roman"/>
          <w:vanish/>
          <w:color w:val="000000"/>
          <w:szCs w:val="22"/>
          <w:u w:val="single"/>
        </w:rPr>
        <w:t>our</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everyday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reasoning</w:t>
      </w:r>
      <w:r w:rsidRPr="0097394B">
        <w:rPr>
          <w:rFonts w:eastAsia="Times New Roman"/>
          <w:color w:val="000000"/>
          <w:szCs w:val="22"/>
          <w:u w:val="single"/>
        </w:rPr>
        <w:t xml:space="preserve"> </w:t>
      </w:r>
      <w:r w:rsidRPr="0097394B">
        <w:rPr>
          <w:rFonts w:eastAsia="Times New Roman"/>
          <w:vanish/>
          <w:color w:val="000000"/>
          <w:szCs w:val="22"/>
          <w:u w:val="single"/>
        </w:rPr>
        <w:t>about</w:t>
      </w:r>
      <w:r w:rsidRPr="0097394B">
        <w:rPr>
          <w:rFonts w:eastAsia="Times New Roman"/>
          <w:color w:val="000000"/>
          <w:szCs w:val="22"/>
          <w:u w:val="single"/>
        </w:rPr>
        <w:t xml:space="preserve"> </w:t>
      </w:r>
      <w:r w:rsidRPr="0097394B">
        <w:rPr>
          <w:rFonts w:eastAsia="Times New Roman"/>
          <w:vanish/>
          <w:color w:val="000000"/>
          <w:szCs w:val="22"/>
          <w:u w:val="single"/>
        </w:rPr>
        <w:t>values</w:t>
      </w:r>
      <w:r w:rsidRPr="0097394B">
        <w:rPr>
          <w:rFonts w:eastAsia="Times New Roman"/>
          <w:b/>
          <w:bCs/>
          <w:vanish/>
          <w:color w:val="000000"/>
          <w:szCs w:val="22"/>
          <w:u w:val="single"/>
        </w:rPr>
        <w:t>.</w:t>
      </w:r>
      <w:r w:rsidRPr="0097394B">
        <w:rPr>
          <w:rFonts w:eastAsia="Times New Roman"/>
          <w:color w:val="000000"/>
          <w:szCs w:val="22"/>
        </w:rPr>
        <w:t xml:space="preserve"> </w:t>
      </w:r>
      <w:r w:rsidRPr="0097394B">
        <w:rPr>
          <w:rFonts w:eastAsia="Times New Roman"/>
          <w:vanish/>
          <w:color w:val="000000"/>
          <w:szCs w:val="22"/>
        </w:rPr>
        <w:t>If</w:t>
      </w:r>
      <w:r w:rsidRPr="0097394B">
        <w:rPr>
          <w:rFonts w:eastAsia="Times New Roman"/>
          <w:color w:val="000000"/>
          <w:szCs w:val="22"/>
        </w:rPr>
        <w:t xml:space="preserve"> </w:t>
      </w:r>
      <w:r w:rsidRPr="0097394B">
        <w:rPr>
          <w:rFonts w:eastAsia="Times New Roman"/>
          <w:vanish/>
          <w:color w:val="000000"/>
          <w:szCs w:val="22"/>
        </w:rPr>
        <w:t>you</w:t>
      </w:r>
      <w:r w:rsidRPr="0097394B">
        <w:rPr>
          <w:rFonts w:eastAsia="Times New Roman"/>
          <w:color w:val="000000"/>
          <w:szCs w:val="22"/>
        </w:rPr>
        <w:t xml:space="preserve"> </w:t>
      </w:r>
      <w:r w:rsidRPr="0097394B">
        <w:rPr>
          <w:rFonts w:eastAsia="Times New Roman"/>
          <w:vanish/>
          <w:color w:val="000000"/>
          <w:szCs w:val="22"/>
        </w:rPr>
        <w:t>tell</w:t>
      </w:r>
      <w:r w:rsidRPr="0097394B">
        <w:rPr>
          <w:rFonts w:eastAsia="Times New Roman"/>
          <w:color w:val="000000"/>
          <w:szCs w:val="22"/>
        </w:rPr>
        <w:t xml:space="preserve"> </w:t>
      </w:r>
      <w:r w:rsidRPr="0097394B">
        <w:rPr>
          <w:rFonts w:eastAsia="Times New Roman"/>
          <w:vanish/>
          <w:color w:val="000000"/>
          <w:szCs w:val="22"/>
        </w:rPr>
        <w:t>me</w:t>
      </w:r>
      <w:r w:rsidRPr="0097394B">
        <w:rPr>
          <w:rFonts w:eastAsia="Times New Roman"/>
          <w:color w:val="000000"/>
          <w:szCs w:val="22"/>
        </w:rPr>
        <w:t xml:space="preserve"> </w:t>
      </w:r>
      <w:r w:rsidRPr="0097394B">
        <w:rPr>
          <w:rFonts w:eastAsia="Times New Roman"/>
          <w:vanish/>
          <w:color w:val="000000"/>
          <w:szCs w:val="22"/>
        </w:rPr>
        <w:t>that</w:t>
      </w:r>
      <w:r w:rsidRPr="0097394B">
        <w:rPr>
          <w:rFonts w:eastAsia="Times New Roman"/>
          <w:color w:val="000000"/>
          <w:szCs w:val="22"/>
        </w:rPr>
        <w:t xml:space="preserve"> </w:t>
      </w:r>
      <w:r w:rsidRPr="0097394B">
        <w:rPr>
          <w:rFonts w:eastAsia="Times New Roman"/>
          <w:vanish/>
          <w:color w:val="000000"/>
          <w:szCs w:val="22"/>
        </w:rPr>
        <w:t>you</w:t>
      </w:r>
      <w:r w:rsidRPr="0097394B">
        <w:rPr>
          <w:rFonts w:eastAsia="Times New Roman"/>
          <w:color w:val="000000"/>
          <w:szCs w:val="22"/>
        </w:rPr>
        <w:t xml:space="preserve"> </w:t>
      </w:r>
      <w:r w:rsidRPr="0097394B">
        <w:rPr>
          <w:rFonts w:eastAsia="Times New Roman"/>
          <w:vanish/>
          <w:color w:val="000000"/>
          <w:szCs w:val="22"/>
        </w:rPr>
        <w:t>are</w:t>
      </w:r>
      <w:r w:rsidRPr="0097394B">
        <w:rPr>
          <w:rFonts w:eastAsia="Times New Roman"/>
          <w:color w:val="000000"/>
          <w:szCs w:val="22"/>
        </w:rPr>
        <w:t xml:space="preserve"> </w:t>
      </w:r>
      <w:r w:rsidRPr="0097394B">
        <w:rPr>
          <w:rFonts w:eastAsia="Times New Roman"/>
          <w:vanish/>
          <w:color w:val="000000"/>
          <w:szCs w:val="22"/>
        </w:rPr>
        <w:t>heading</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convenience</w:t>
      </w:r>
      <w:r w:rsidRPr="0097394B">
        <w:rPr>
          <w:rFonts w:eastAsia="Times New Roman"/>
          <w:color w:val="000000"/>
          <w:szCs w:val="22"/>
        </w:rPr>
        <w:t xml:space="preserve"> </w:t>
      </w:r>
      <w:r w:rsidRPr="0097394B">
        <w:rPr>
          <w:rFonts w:eastAsia="Times New Roman"/>
          <w:vanish/>
          <w:color w:val="000000"/>
          <w:szCs w:val="22"/>
        </w:rPr>
        <w:t>store,</w:t>
      </w:r>
      <w:r w:rsidRPr="0097394B">
        <w:rPr>
          <w:rFonts w:eastAsia="Times New Roman"/>
          <w:color w:val="000000"/>
          <w:szCs w:val="22"/>
        </w:rPr>
        <w:t xml:space="preserve"> </w:t>
      </w:r>
      <w:r w:rsidRPr="0097394B">
        <w:rPr>
          <w:rFonts w:eastAsia="Times New Roman"/>
          <w:vanish/>
          <w:color w:val="000000"/>
          <w:szCs w:val="22"/>
          <w:u w:val="single"/>
        </w:rPr>
        <w:t>I</w:t>
      </w:r>
      <w:r w:rsidRPr="0097394B">
        <w:rPr>
          <w:rFonts w:eastAsia="Times New Roman"/>
          <w:color w:val="000000"/>
          <w:szCs w:val="22"/>
          <w:u w:val="single"/>
        </w:rPr>
        <w:t xml:space="preserve"> </w:t>
      </w:r>
      <w:r w:rsidRPr="0097394B">
        <w:rPr>
          <w:rFonts w:eastAsia="Times New Roman"/>
          <w:vanish/>
          <w:color w:val="000000"/>
          <w:szCs w:val="22"/>
          <w:u w:val="single"/>
        </w:rPr>
        <w:t>might</w:t>
      </w:r>
      <w:r w:rsidRPr="0097394B">
        <w:rPr>
          <w:rFonts w:eastAsia="Times New Roman"/>
          <w:color w:val="000000"/>
          <w:szCs w:val="22"/>
          <w:u w:val="single"/>
        </w:rPr>
        <w:t xml:space="preserve"> </w:t>
      </w:r>
      <w:r w:rsidRPr="0097394B">
        <w:rPr>
          <w:rFonts w:eastAsia="Times New Roman"/>
          <w:vanish/>
          <w:color w:val="000000"/>
          <w:szCs w:val="22"/>
          <w:u w:val="single"/>
        </w:rPr>
        <w:t>ask:</w:t>
      </w:r>
      <w:r w:rsidRPr="0097394B">
        <w:rPr>
          <w:rFonts w:eastAsia="Times New Roman"/>
          <w:color w:val="000000"/>
          <w:szCs w:val="22"/>
          <w:u w:val="single"/>
        </w:rPr>
        <w:t xml:space="preserve"> </w:t>
      </w:r>
      <w:r w:rsidRPr="0097394B">
        <w:rPr>
          <w:rFonts w:eastAsia="Times New Roman"/>
          <w:vanish/>
          <w:color w:val="000000"/>
          <w:szCs w:val="22"/>
          <w:u w:val="single"/>
        </w:rPr>
        <w:t>“What</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This</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reasonable</w:t>
      </w:r>
      <w:r w:rsidRPr="0097394B">
        <w:rPr>
          <w:rFonts w:eastAsia="Times New Roman"/>
          <w:color w:val="000000"/>
          <w:szCs w:val="22"/>
          <w:u w:val="single"/>
        </w:rPr>
        <w:t xml:space="preserve"> </w:t>
      </w:r>
      <w:r w:rsidRPr="0097394B">
        <w:rPr>
          <w:rFonts w:eastAsia="Times New Roman"/>
          <w:vanish/>
          <w:color w:val="000000"/>
          <w:szCs w:val="22"/>
          <w:u w:val="single"/>
        </w:rPr>
        <w:t>question,</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when</w:t>
      </w:r>
      <w:r w:rsidRPr="0097394B">
        <w:rPr>
          <w:rFonts w:eastAsia="Times New Roman"/>
          <w:color w:val="000000"/>
          <w:szCs w:val="22"/>
          <w:u w:val="single"/>
        </w:rPr>
        <w:t xml:space="preserve"> </w:t>
      </w:r>
      <w:r w:rsidRPr="0097394B">
        <w:rPr>
          <w:rFonts w:eastAsia="Times New Roman"/>
          <w:vanish/>
          <w:color w:val="000000"/>
          <w:szCs w:val="22"/>
          <w:u w:val="single"/>
        </w:rPr>
        <w:t>you</w:t>
      </w:r>
      <w:r w:rsidRPr="0097394B">
        <w:rPr>
          <w:rFonts w:eastAsia="Times New Roman"/>
          <w:color w:val="000000"/>
          <w:szCs w:val="22"/>
          <w:u w:val="single"/>
        </w:rPr>
        <w:t xml:space="preserve"> </w:t>
      </w:r>
      <w:r w:rsidRPr="0097394B">
        <w:rPr>
          <w:rFonts w:eastAsia="Times New Roman"/>
          <w:vanish/>
          <w:color w:val="000000"/>
          <w:szCs w:val="22"/>
          <w:u w:val="single"/>
        </w:rPr>
        <w:t>go</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convenience</w:t>
      </w:r>
      <w:r w:rsidRPr="0097394B">
        <w:rPr>
          <w:rFonts w:eastAsia="Times New Roman"/>
          <w:color w:val="000000"/>
          <w:szCs w:val="22"/>
          <w:u w:val="single"/>
        </w:rPr>
        <w:t xml:space="preserve"> </w:t>
      </w:r>
      <w:r w:rsidRPr="0097394B">
        <w:rPr>
          <w:rFonts w:eastAsia="Times New Roman"/>
          <w:vanish/>
          <w:color w:val="000000"/>
          <w:szCs w:val="22"/>
          <w:u w:val="single"/>
        </w:rPr>
        <w:t>store</w:t>
      </w:r>
      <w:r w:rsidRPr="0097394B">
        <w:rPr>
          <w:rFonts w:eastAsia="Times New Roman"/>
          <w:color w:val="000000"/>
          <w:szCs w:val="22"/>
          <w:u w:val="single"/>
        </w:rPr>
        <w:t xml:space="preserve"> </w:t>
      </w:r>
      <w:r w:rsidRPr="0097394B">
        <w:rPr>
          <w:rFonts w:eastAsia="Times New Roman"/>
          <w:vanish/>
          <w:color w:val="000000"/>
          <w:szCs w:val="22"/>
          <w:u w:val="single"/>
        </w:rPr>
        <w:t>you</w:t>
      </w:r>
      <w:r w:rsidRPr="0097394B">
        <w:rPr>
          <w:rFonts w:eastAsia="Times New Roman"/>
          <w:color w:val="000000"/>
          <w:szCs w:val="22"/>
          <w:u w:val="single"/>
        </w:rPr>
        <w:t xml:space="preserve"> </w:t>
      </w:r>
      <w:r w:rsidRPr="0097394B">
        <w:rPr>
          <w:rFonts w:eastAsia="Times New Roman"/>
          <w:vanish/>
          <w:color w:val="000000"/>
          <w:szCs w:val="22"/>
          <w:u w:val="single"/>
        </w:rPr>
        <w:t>usually</w:t>
      </w:r>
      <w:r w:rsidRPr="0097394B">
        <w:rPr>
          <w:rFonts w:eastAsia="Times New Roman"/>
          <w:color w:val="000000"/>
          <w:szCs w:val="22"/>
          <w:u w:val="single"/>
        </w:rPr>
        <w:t xml:space="preserve"> </w:t>
      </w:r>
      <w:r w:rsidRPr="0097394B">
        <w:rPr>
          <w:rFonts w:eastAsia="Times New Roman"/>
          <w:vanish/>
          <w:color w:val="000000"/>
          <w:szCs w:val="22"/>
          <w:u w:val="single"/>
        </w:rPr>
        <w:t>do</w:t>
      </w:r>
      <w:r w:rsidRPr="0097394B">
        <w:rPr>
          <w:rFonts w:eastAsia="Times New Roman"/>
          <w:color w:val="000000"/>
          <w:szCs w:val="22"/>
          <w:u w:val="single"/>
        </w:rPr>
        <w:t xml:space="preserve"> </w:t>
      </w:r>
      <w:r w:rsidRPr="0097394B">
        <w:rPr>
          <w:rFonts w:eastAsia="Times New Roman"/>
          <w:vanish/>
          <w:color w:val="000000"/>
          <w:szCs w:val="22"/>
          <w:u w:val="single"/>
        </w:rPr>
        <w:t>so</w:t>
      </w:r>
      <w:r w:rsidRPr="0097394B">
        <w:rPr>
          <w:rFonts w:eastAsia="Times New Roman"/>
          <w:vanish/>
          <w:color w:val="000000"/>
          <w:szCs w:val="22"/>
        </w:rPr>
        <w:t>,</w:t>
      </w:r>
      <w:r w:rsidRPr="0097394B">
        <w:rPr>
          <w:rFonts w:eastAsia="Times New Roman"/>
          <w:color w:val="000000"/>
          <w:szCs w:val="22"/>
        </w:rPr>
        <w:t xml:space="preserve"> </w:t>
      </w:r>
      <w:r w:rsidRPr="0097394B">
        <w:rPr>
          <w:rFonts w:eastAsia="Times New Roman"/>
          <w:vanish/>
          <w:color w:val="000000"/>
          <w:szCs w:val="22"/>
        </w:rPr>
        <w:t>not</w:t>
      </w:r>
      <w:r w:rsidRPr="0097394B">
        <w:rPr>
          <w:rFonts w:eastAsia="Times New Roman"/>
          <w:color w:val="000000"/>
          <w:szCs w:val="22"/>
        </w:rPr>
        <w:t xml:space="preserve"> </w:t>
      </w:r>
      <w:r w:rsidRPr="0097394B">
        <w:rPr>
          <w:rFonts w:eastAsia="Times New Roman"/>
          <w:vanish/>
          <w:color w:val="000000"/>
          <w:szCs w:val="22"/>
        </w:rPr>
        <w:t>merely</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sake</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going</w:t>
      </w:r>
      <w:r w:rsidRPr="0097394B">
        <w:rPr>
          <w:rFonts w:eastAsia="Times New Roman"/>
          <w:color w:val="000000"/>
          <w:szCs w:val="22"/>
        </w:rPr>
        <w:t xml:space="preserve"> </w:t>
      </w:r>
      <w:r w:rsidRPr="0097394B">
        <w:rPr>
          <w:rFonts w:eastAsia="Times New Roman"/>
          <w:vanish/>
          <w:color w:val="000000"/>
          <w:szCs w:val="22"/>
        </w:rPr>
        <w:t>to</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convenience</w:t>
      </w:r>
      <w:r w:rsidRPr="0097394B">
        <w:rPr>
          <w:rFonts w:eastAsia="Times New Roman"/>
          <w:color w:val="000000"/>
          <w:szCs w:val="22"/>
        </w:rPr>
        <w:t xml:space="preserve"> </w:t>
      </w:r>
      <w:r w:rsidRPr="0097394B">
        <w:rPr>
          <w:rFonts w:eastAsia="Times New Roman"/>
          <w:vanish/>
          <w:color w:val="000000"/>
          <w:szCs w:val="22"/>
        </w:rPr>
        <w:t>store,</w:t>
      </w:r>
      <w:r w:rsidRPr="0097394B">
        <w:rPr>
          <w:rFonts w:eastAsia="Times New Roman"/>
          <w:color w:val="000000"/>
          <w:szCs w:val="22"/>
        </w:rPr>
        <w:t xml:space="preserve"> </w:t>
      </w:r>
      <w:r w:rsidRPr="0097394B">
        <w:rPr>
          <w:rFonts w:eastAsia="Times New Roman"/>
          <w:vanish/>
          <w:color w:val="000000"/>
          <w:szCs w:val="22"/>
        </w:rPr>
        <w:t>but</w:t>
      </w:r>
      <w:r w:rsidRPr="0097394B">
        <w:rPr>
          <w:rFonts w:eastAsia="Times New Roman"/>
          <w:color w:val="000000"/>
          <w:szCs w:val="22"/>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sake</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achieving</w:t>
      </w:r>
      <w:r w:rsidRPr="0097394B">
        <w:rPr>
          <w:rFonts w:eastAsia="Times New Roman"/>
          <w:color w:val="000000"/>
          <w:szCs w:val="22"/>
          <w:u w:val="single"/>
        </w:rPr>
        <w:t xml:space="preserve"> </w:t>
      </w:r>
      <w:r w:rsidRPr="0097394B">
        <w:rPr>
          <w:rFonts w:eastAsia="Times New Roman"/>
          <w:vanish/>
          <w:color w:val="000000"/>
          <w:szCs w:val="22"/>
          <w:u w:val="single"/>
        </w:rPr>
        <w:t>something</w:t>
      </w:r>
      <w:r w:rsidRPr="0097394B">
        <w:rPr>
          <w:rFonts w:eastAsia="Times New Roman"/>
          <w:color w:val="000000"/>
          <w:szCs w:val="22"/>
          <w:u w:val="single"/>
        </w:rPr>
        <w:t xml:space="preserve"> </w:t>
      </w:r>
      <w:r w:rsidRPr="0097394B">
        <w:rPr>
          <w:rFonts w:eastAsia="Times New Roman"/>
          <w:vanish/>
          <w:color w:val="000000"/>
          <w:szCs w:val="22"/>
          <w:u w:val="single"/>
        </w:rPr>
        <w:t>further</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you</w:t>
      </w:r>
      <w:r w:rsidRPr="0097394B">
        <w:rPr>
          <w:rFonts w:eastAsia="Times New Roman"/>
          <w:color w:val="000000"/>
          <w:szCs w:val="22"/>
          <w:u w:val="single"/>
        </w:rPr>
        <w:t xml:space="preserve"> </w:t>
      </w:r>
      <w:r w:rsidRPr="0097394B">
        <w:rPr>
          <w:rFonts w:eastAsia="Times New Roman"/>
          <w:vanish/>
          <w:color w:val="000000"/>
          <w:szCs w:val="22"/>
          <w:u w:val="single"/>
        </w:rPr>
        <w:t>deem</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be</w:t>
      </w:r>
      <w:r w:rsidRPr="0097394B">
        <w:rPr>
          <w:rFonts w:eastAsia="Times New Roman"/>
          <w:color w:val="000000"/>
          <w:szCs w:val="22"/>
          <w:u w:val="single"/>
        </w:rPr>
        <w:t xml:space="preserve"> </w:t>
      </w:r>
      <w:r w:rsidRPr="0097394B">
        <w:rPr>
          <w:rFonts w:eastAsia="Times New Roman"/>
          <w:vanish/>
          <w:color w:val="000000"/>
          <w:szCs w:val="22"/>
          <w:u w:val="single"/>
        </w:rPr>
        <w:t>valuable</w:t>
      </w:r>
      <w:r w:rsidRPr="0097394B">
        <w:rPr>
          <w:rFonts w:eastAsia="Times New Roman"/>
          <w:b/>
          <w:bCs/>
          <w:vanish/>
          <w:color w:val="000000"/>
          <w:szCs w:val="22"/>
          <w:u w:val="single"/>
        </w:rPr>
        <w:t>.</w:t>
      </w:r>
      <w:r w:rsidRPr="0097394B">
        <w:rPr>
          <w:rFonts w:eastAsia="Times New Roman"/>
          <w:color w:val="000000"/>
          <w:szCs w:val="22"/>
        </w:rPr>
        <w:t xml:space="preserve"> </w:t>
      </w:r>
      <w:r w:rsidRPr="0097394B">
        <w:rPr>
          <w:rFonts w:eastAsia="Times New Roman"/>
          <w:vanish/>
          <w:color w:val="000000"/>
          <w:szCs w:val="22"/>
        </w:rPr>
        <w:t>You</w:t>
      </w:r>
      <w:r w:rsidRPr="0097394B">
        <w:rPr>
          <w:rFonts w:eastAsia="Times New Roman"/>
          <w:color w:val="000000"/>
          <w:szCs w:val="22"/>
        </w:rPr>
        <w:t xml:space="preserve"> </w:t>
      </w:r>
      <w:r w:rsidRPr="0097394B">
        <w:rPr>
          <w:rFonts w:eastAsia="Times New Roman"/>
          <w:vanish/>
          <w:color w:val="000000"/>
          <w:szCs w:val="22"/>
        </w:rPr>
        <w:t>might</w:t>
      </w:r>
      <w:r w:rsidRPr="0097394B">
        <w:rPr>
          <w:rFonts w:eastAsia="Times New Roman"/>
          <w:color w:val="000000"/>
          <w:szCs w:val="22"/>
        </w:rPr>
        <w:t xml:space="preserve"> </w:t>
      </w:r>
      <w:r w:rsidRPr="0097394B">
        <w:rPr>
          <w:rFonts w:eastAsia="Times New Roman"/>
          <w:vanish/>
          <w:color w:val="000000"/>
          <w:szCs w:val="22"/>
        </w:rPr>
        <w:t>answer,</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example:</w:t>
      </w:r>
      <w:r w:rsidRPr="0097394B">
        <w:rPr>
          <w:rFonts w:eastAsia="Times New Roman"/>
          <w:color w:val="000000"/>
          <w:szCs w:val="22"/>
        </w:rPr>
        <w:t xml:space="preserve"> </w:t>
      </w:r>
      <w:r w:rsidRPr="0097394B">
        <w:rPr>
          <w:rFonts w:eastAsia="Times New Roman"/>
          <w:vanish/>
          <w:color w:val="000000"/>
          <w:szCs w:val="22"/>
        </w:rPr>
        <w:t>“To</w:t>
      </w:r>
      <w:r w:rsidRPr="0097394B">
        <w:rPr>
          <w:rFonts w:eastAsia="Times New Roman"/>
          <w:color w:val="000000"/>
          <w:szCs w:val="22"/>
        </w:rPr>
        <w:t xml:space="preserve"> </w:t>
      </w:r>
      <w:r w:rsidRPr="0097394B">
        <w:rPr>
          <w:rFonts w:eastAsia="Times New Roman"/>
          <w:vanish/>
          <w:color w:val="000000"/>
          <w:szCs w:val="22"/>
        </w:rPr>
        <w:t>buy</w:t>
      </w:r>
      <w:r w:rsidRPr="0097394B">
        <w:rPr>
          <w:rFonts w:eastAsia="Times New Roman"/>
          <w:color w:val="000000"/>
          <w:szCs w:val="22"/>
        </w:rPr>
        <w:t xml:space="preserve"> </w:t>
      </w:r>
      <w:r w:rsidRPr="0097394B">
        <w:rPr>
          <w:rFonts w:eastAsia="Times New Roman"/>
          <w:vanish/>
          <w:color w:val="000000"/>
          <w:szCs w:val="22"/>
        </w:rPr>
        <w:t>soda.”</w:t>
      </w:r>
      <w:r w:rsidRPr="0097394B">
        <w:rPr>
          <w:rFonts w:eastAsia="Times New Roman"/>
          <w:color w:val="000000"/>
          <w:szCs w:val="22"/>
        </w:rPr>
        <w:t xml:space="preserve"> </w:t>
      </w:r>
      <w:r w:rsidRPr="0097394B">
        <w:rPr>
          <w:rFonts w:eastAsia="Times New Roman"/>
          <w:vanish/>
          <w:color w:val="000000"/>
          <w:szCs w:val="22"/>
        </w:rPr>
        <w:t>This</w:t>
      </w:r>
      <w:r w:rsidRPr="0097394B">
        <w:rPr>
          <w:rFonts w:eastAsia="Times New Roman"/>
          <w:color w:val="000000"/>
          <w:szCs w:val="22"/>
        </w:rPr>
        <w:t xml:space="preserve"> </w:t>
      </w:r>
      <w:r w:rsidRPr="0097394B">
        <w:rPr>
          <w:rFonts w:eastAsia="Times New Roman"/>
          <w:vanish/>
          <w:color w:val="000000"/>
          <w:szCs w:val="22"/>
        </w:rPr>
        <w:t>answer</w:t>
      </w:r>
      <w:r w:rsidRPr="0097394B">
        <w:rPr>
          <w:rFonts w:eastAsia="Times New Roman"/>
          <w:color w:val="000000"/>
          <w:szCs w:val="22"/>
        </w:rPr>
        <w:t xml:space="preserve"> </w:t>
      </w:r>
      <w:r w:rsidRPr="0097394B">
        <w:rPr>
          <w:rFonts w:eastAsia="Times New Roman"/>
          <w:vanish/>
          <w:color w:val="000000"/>
          <w:szCs w:val="22"/>
        </w:rPr>
        <w:t>makes</w:t>
      </w:r>
      <w:r w:rsidRPr="0097394B">
        <w:rPr>
          <w:rFonts w:eastAsia="Times New Roman"/>
          <w:color w:val="000000"/>
          <w:szCs w:val="22"/>
        </w:rPr>
        <w:t xml:space="preserve"> </w:t>
      </w:r>
      <w:r w:rsidRPr="0097394B">
        <w:rPr>
          <w:rFonts w:eastAsia="Times New Roman"/>
          <w:vanish/>
          <w:color w:val="000000"/>
          <w:szCs w:val="22"/>
        </w:rPr>
        <w:t>sense,</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soda</w:t>
      </w:r>
      <w:r w:rsidRPr="0097394B">
        <w:rPr>
          <w:rFonts w:eastAsia="Times New Roman"/>
          <w:color w:val="000000"/>
          <w:szCs w:val="22"/>
        </w:rPr>
        <w:t xml:space="preserve"> </w:t>
      </w:r>
      <w:r w:rsidRPr="0097394B">
        <w:rPr>
          <w:rFonts w:eastAsia="Times New Roman"/>
          <w:vanish/>
          <w:color w:val="000000"/>
          <w:szCs w:val="22"/>
        </w:rPr>
        <w:t>is</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nice</w:t>
      </w:r>
      <w:r w:rsidRPr="0097394B">
        <w:rPr>
          <w:rFonts w:eastAsia="Times New Roman"/>
          <w:color w:val="000000"/>
          <w:szCs w:val="22"/>
        </w:rPr>
        <w:t xml:space="preserve"> </w:t>
      </w:r>
      <w:r w:rsidRPr="0097394B">
        <w:rPr>
          <w:rFonts w:eastAsia="Times New Roman"/>
          <w:vanish/>
          <w:color w:val="000000"/>
          <w:szCs w:val="22"/>
        </w:rPr>
        <w:t>thing</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you</w:t>
      </w:r>
      <w:r w:rsidRPr="0097394B">
        <w:rPr>
          <w:rFonts w:eastAsia="Times New Roman"/>
          <w:color w:val="000000"/>
          <w:szCs w:val="22"/>
        </w:rPr>
        <w:t xml:space="preserve"> </w:t>
      </w:r>
      <w:r w:rsidRPr="0097394B">
        <w:rPr>
          <w:rFonts w:eastAsia="Times New Roman"/>
          <w:vanish/>
          <w:color w:val="000000"/>
          <w:szCs w:val="22"/>
        </w:rPr>
        <w:t>can</w:t>
      </w:r>
      <w:r w:rsidRPr="0097394B">
        <w:rPr>
          <w:rFonts w:eastAsia="Times New Roman"/>
          <w:color w:val="000000"/>
          <w:szCs w:val="22"/>
        </w:rPr>
        <w:t xml:space="preserve"> </w:t>
      </w:r>
      <w:r w:rsidRPr="0097394B">
        <w:rPr>
          <w:rFonts w:eastAsia="Times New Roman"/>
          <w:vanish/>
          <w:color w:val="000000"/>
          <w:szCs w:val="22"/>
        </w:rPr>
        <w:t>get</w:t>
      </w:r>
      <w:r w:rsidRPr="0097394B">
        <w:rPr>
          <w:rFonts w:eastAsia="Times New Roman"/>
          <w:color w:val="000000"/>
          <w:szCs w:val="22"/>
        </w:rPr>
        <w:t xml:space="preserve"> </w:t>
      </w:r>
      <w:r w:rsidRPr="0097394B">
        <w:rPr>
          <w:rFonts w:eastAsia="Times New Roman"/>
          <w:vanish/>
          <w:color w:val="000000"/>
          <w:szCs w:val="22"/>
        </w:rPr>
        <w:t>it</w:t>
      </w:r>
      <w:r w:rsidRPr="0097394B">
        <w:rPr>
          <w:rFonts w:eastAsia="Times New Roman"/>
          <w:color w:val="000000"/>
          <w:szCs w:val="22"/>
        </w:rPr>
        <w:t xml:space="preserve"> </w:t>
      </w:r>
      <w:r w:rsidRPr="0097394B">
        <w:rPr>
          <w:rFonts w:eastAsia="Times New Roman"/>
          <w:vanish/>
          <w:color w:val="000000"/>
          <w:szCs w:val="22"/>
        </w:rPr>
        <w:t>at</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convenience</w:t>
      </w:r>
      <w:r w:rsidRPr="0097394B">
        <w:rPr>
          <w:rFonts w:eastAsia="Times New Roman"/>
          <w:color w:val="000000"/>
          <w:szCs w:val="22"/>
        </w:rPr>
        <w:t xml:space="preserve"> </w:t>
      </w:r>
      <w:r w:rsidRPr="0097394B">
        <w:rPr>
          <w:rFonts w:eastAsia="Times New Roman"/>
          <w:vanish/>
          <w:color w:val="000000"/>
          <w:szCs w:val="22"/>
        </w:rPr>
        <w:t>store.</w:t>
      </w:r>
      <w:r w:rsidRPr="0097394B">
        <w:rPr>
          <w:rFonts w:eastAsia="Times New Roman"/>
          <w:color w:val="000000"/>
          <w:szCs w:val="22"/>
        </w:rPr>
        <w:t xml:space="preserve"> </w:t>
      </w:r>
      <w:r w:rsidRPr="0097394B">
        <w:rPr>
          <w:rFonts w:eastAsia="Times New Roman"/>
          <w:vanish/>
          <w:color w:val="000000"/>
          <w:szCs w:val="22"/>
        </w:rPr>
        <w:t>I</w:t>
      </w:r>
      <w:r w:rsidRPr="0097394B">
        <w:rPr>
          <w:rFonts w:eastAsia="Times New Roman"/>
          <w:color w:val="000000"/>
          <w:szCs w:val="22"/>
        </w:rPr>
        <w:t xml:space="preserve"> </w:t>
      </w:r>
      <w:r w:rsidRPr="0097394B">
        <w:rPr>
          <w:rFonts w:eastAsia="Times New Roman"/>
          <w:vanish/>
          <w:color w:val="000000"/>
          <w:szCs w:val="22"/>
        </w:rPr>
        <w:t>might</w:t>
      </w:r>
      <w:r w:rsidRPr="0097394B">
        <w:rPr>
          <w:rFonts w:eastAsia="Times New Roman"/>
          <w:color w:val="000000"/>
          <w:szCs w:val="22"/>
        </w:rPr>
        <w:t xml:space="preserve"> </w:t>
      </w:r>
      <w:r w:rsidRPr="0097394B">
        <w:rPr>
          <w:rFonts w:eastAsia="Times New Roman"/>
          <w:vanish/>
          <w:color w:val="000000"/>
          <w:szCs w:val="22"/>
        </w:rPr>
        <w:t>further</w:t>
      </w:r>
      <w:r w:rsidRPr="0097394B">
        <w:rPr>
          <w:rFonts w:eastAsia="Times New Roman"/>
          <w:color w:val="000000"/>
          <w:szCs w:val="22"/>
        </w:rPr>
        <w:t xml:space="preserve"> </w:t>
      </w:r>
      <w:r w:rsidRPr="0097394B">
        <w:rPr>
          <w:rFonts w:eastAsia="Times New Roman"/>
          <w:vanish/>
          <w:color w:val="000000"/>
          <w:szCs w:val="22"/>
        </w:rPr>
        <w:t>inquire,</w:t>
      </w:r>
      <w:r w:rsidRPr="0097394B">
        <w:rPr>
          <w:rFonts w:eastAsia="Times New Roman"/>
          <w:color w:val="000000"/>
          <w:szCs w:val="22"/>
        </w:rPr>
        <w:t xml:space="preserve"> </w:t>
      </w:r>
      <w:r w:rsidRPr="0097394B">
        <w:rPr>
          <w:rFonts w:eastAsia="Times New Roman"/>
          <w:vanish/>
          <w:color w:val="000000"/>
          <w:szCs w:val="22"/>
        </w:rPr>
        <w:t>however:</w:t>
      </w:r>
      <w:r w:rsidRPr="0097394B">
        <w:rPr>
          <w:rFonts w:eastAsia="Times New Roman"/>
          <w:color w:val="000000"/>
          <w:szCs w:val="22"/>
        </w:rPr>
        <w:t xml:space="preserve"> </w:t>
      </w:r>
      <w:r w:rsidRPr="0097394B">
        <w:rPr>
          <w:rFonts w:eastAsia="Times New Roman"/>
          <w:vanish/>
          <w:color w:val="000000"/>
          <w:szCs w:val="22"/>
        </w:rPr>
        <w:t>“What</w:t>
      </w:r>
      <w:r w:rsidRPr="0097394B">
        <w:rPr>
          <w:rFonts w:eastAsia="Times New Roman"/>
          <w:color w:val="000000"/>
          <w:szCs w:val="22"/>
        </w:rPr>
        <w:t xml:space="preserve"> </w:t>
      </w:r>
      <w:r w:rsidRPr="0097394B">
        <w:rPr>
          <w:rFonts w:eastAsia="Times New Roman"/>
          <w:vanish/>
          <w:color w:val="000000"/>
          <w:szCs w:val="22"/>
        </w:rPr>
        <w:t>is</w:t>
      </w:r>
      <w:r w:rsidRPr="0097394B">
        <w:rPr>
          <w:rFonts w:eastAsia="Times New Roman"/>
          <w:color w:val="000000"/>
          <w:szCs w:val="22"/>
        </w:rPr>
        <w:t xml:space="preserve"> </w:t>
      </w:r>
      <w:r w:rsidRPr="0097394B">
        <w:rPr>
          <w:rFonts w:eastAsia="Times New Roman"/>
          <w:vanish/>
          <w:color w:val="000000"/>
          <w:szCs w:val="22"/>
        </w:rPr>
        <w:t>buying</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soda</w:t>
      </w:r>
      <w:r w:rsidRPr="0097394B">
        <w:rPr>
          <w:rFonts w:eastAsia="Times New Roman"/>
          <w:color w:val="000000"/>
          <w:szCs w:val="22"/>
        </w:rPr>
        <w:t xml:space="preserve"> </w:t>
      </w:r>
      <w:r w:rsidRPr="0097394B">
        <w:rPr>
          <w:rFonts w:eastAsia="Times New Roman"/>
          <w:vanish/>
          <w:color w:val="000000"/>
          <w:szCs w:val="22"/>
        </w:rPr>
        <w:t>good</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This</w:t>
      </w:r>
      <w:r w:rsidRPr="0097394B">
        <w:rPr>
          <w:rFonts w:eastAsia="Times New Roman"/>
          <w:color w:val="000000"/>
          <w:szCs w:val="22"/>
        </w:rPr>
        <w:t xml:space="preserve"> </w:t>
      </w:r>
      <w:r w:rsidRPr="0097394B">
        <w:rPr>
          <w:rFonts w:eastAsia="Times New Roman"/>
          <w:vanish/>
          <w:color w:val="000000"/>
          <w:szCs w:val="22"/>
        </w:rPr>
        <w:t>further</w:t>
      </w:r>
      <w:r w:rsidRPr="0097394B">
        <w:rPr>
          <w:rFonts w:eastAsia="Times New Roman"/>
          <w:color w:val="000000"/>
          <w:szCs w:val="22"/>
        </w:rPr>
        <w:t xml:space="preserve"> </w:t>
      </w:r>
      <w:r w:rsidRPr="0097394B">
        <w:rPr>
          <w:rFonts w:eastAsia="Times New Roman"/>
          <w:vanish/>
          <w:color w:val="000000"/>
          <w:szCs w:val="22"/>
        </w:rPr>
        <w:t>question</w:t>
      </w:r>
      <w:r w:rsidRPr="0097394B">
        <w:rPr>
          <w:rFonts w:eastAsia="Times New Roman"/>
          <w:color w:val="000000"/>
          <w:szCs w:val="22"/>
        </w:rPr>
        <w:t xml:space="preserve"> </w:t>
      </w:r>
      <w:r w:rsidRPr="0097394B">
        <w:rPr>
          <w:rFonts w:eastAsia="Times New Roman"/>
          <w:vanish/>
          <w:color w:val="000000"/>
          <w:szCs w:val="22"/>
        </w:rPr>
        <w:t>can</w:t>
      </w:r>
      <w:r w:rsidRPr="0097394B">
        <w:rPr>
          <w:rFonts w:eastAsia="Times New Roman"/>
          <w:color w:val="000000"/>
          <w:szCs w:val="22"/>
        </w:rPr>
        <w:t xml:space="preserve"> </w:t>
      </w:r>
      <w:r w:rsidRPr="0097394B">
        <w:rPr>
          <w:rFonts w:eastAsia="Times New Roman"/>
          <w:vanish/>
          <w:color w:val="000000"/>
          <w:szCs w:val="22"/>
        </w:rPr>
        <w:t>also</w:t>
      </w:r>
      <w:r w:rsidRPr="0097394B">
        <w:rPr>
          <w:rFonts w:eastAsia="Times New Roman"/>
          <w:color w:val="000000"/>
          <w:szCs w:val="22"/>
        </w:rPr>
        <w:t xml:space="preserve"> </w:t>
      </w:r>
      <w:r w:rsidRPr="0097394B">
        <w:rPr>
          <w:rFonts w:eastAsia="Times New Roman"/>
          <w:vanish/>
          <w:color w:val="000000"/>
          <w:szCs w:val="22"/>
        </w:rPr>
        <w:t>be</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reasonable</w:t>
      </w:r>
      <w:r w:rsidRPr="0097394B">
        <w:rPr>
          <w:rFonts w:eastAsia="Times New Roman"/>
          <w:color w:val="000000"/>
          <w:szCs w:val="22"/>
        </w:rPr>
        <w:t xml:space="preserve"> </w:t>
      </w:r>
      <w:r w:rsidRPr="0097394B">
        <w:rPr>
          <w:rFonts w:eastAsia="Times New Roman"/>
          <w:vanish/>
          <w:color w:val="000000"/>
          <w:szCs w:val="22"/>
        </w:rPr>
        <w:t>one,</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it</w:t>
      </w:r>
      <w:r w:rsidRPr="0097394B">
        <w:rPr>
          <w:rFonts w:eastAsia="Times New Roman"/>
          <w:color w:val="000000"/>
          <w:szCs w:val="22"/>
        </w:rPr>
        <w:t xml:space="preserve"> </w:t>
      </w:r>
      <w:r w:rsidRPr="0097394B">
        <w:rPr>
          <w:rFonts w:eastAsia="Times New Roman"/>
          <w:vanish/>
          <w:color w:val="000000"/>
          <w:szCs w:val="22"/>
        </w:rPr>
        <w:t>need</w:t>
      </w:r>
      <w:r w:rsidRPr="0097394B">
        <w:rPr>
          <w:rFonts w:eastAsia="Times New Roman"/>
          <w:color w:val="000000"/>
          <w:szCs w:val="22"/>
        </w:rPr>
        <w:t xml:space="preserve"> </w:t>
      </w:r>
      <w:r w:rsidRPr="0097394B">
        <w:rPr>
          <w:rFonts w:eastAsia="Times New Roman"/>
          <w:vanish/>
          <w:color w:val="000000"/>
          <w:szCs w:val="22"/>
        </w:rPr>
        <w:t>not</w:t>
      </w:r>
      <w:r w:rsidRPr="0097394B">
        <w:rPr>
          <w:rFonts w:eastAsia="Times New Roman"/>
          <w:color w:val="000000"/>
          <w:szCs w:val="22"/>
        </w:rPr>
        <w:t xml:space="preserve"> </w:t>
      </w:r>
      <w:r w:rsidRPr="0097394B">
        <w:rPr>
          <w:rFonts w:eastAsia="Times New Roman"/>
          <w:vanish/>
          <w:color w:val="000000"/>
          <w:szCs w:val="22"/>
        </w:rPr>
        <w:t>be</w:t>
      </w:r>
      <w:r w:rsidRPr="0097394B">
        <w:rPr>
          <w:rFonts w:eastAsia="Times New Roman"/>
          <w:color w:val="000000"/>
          <w:szCs w:val="22"/>
        </w:rPr>
        <w:t xml:space="preserve"> </w:t>
      </w:r>
      <w:r w:rsidRPr="0097394B">
        <w:rPr>
          <w:rFonts w:eastAsia="Times New Roman"/>
          <w:vanish/>
          <w:color w:val="000000"/>
          <w:szCs w:val="22"/>
        </w:rPr>
        <w:t>obvious</w:t>
      </w:r>
      <w:r w:rsidRPr="0097394B">
        <w:rPr>
          <w:rFonts w:eastAsia="Times New Roman"/>
          <w:color w:val="000000"/>
          <w:szCs w:val="22"/>
        </w:rPr>
        <w:t xml:space="preserve"> </w:t>
      </w:r>
      <w:r w:rsidRPr="0097394B">
        <w:rPr>
          <w:rFonts w:eastAsia="Times New Roman"/>
          <w:vanish/>
          <w:color w:val="000000"/>
          <w:szCs w:val="22"/>
        </w:rPr>
        <w:t>why</w:t>
      </w:r>
      <w:r w:rsidRPr="0097394B">
        <w:rPr>
          <w:rFonts w:eastAsia="Times New Roman"/>
          <w:color w:val="000000"/>
          <w:szCs w:val="22"/>
        </w:rPr>
        <w:t xml:space="preserve"> </w:t>
      </w:r>
      <w:r w:rsidRPr="0097394B">
        <w:rPr>
          <w:rFonts w:eastAsia="Times New Roman"/>
          <w:vanish/>
          <w:color w:val="000000"/>
          <w:szCs w:val="22"/>
        </w:rPr>
        <w:t>you</w:t>
      </w:r>
      <w:r w:rsidRPr="0097394B">
        <w:rPr>
          <w:rFonts w:eastAsia="Times New Roman"/>
          <w:color w:val="000000"/>
          <w:szCs w:val="22"/>
        </w:rPr>
        <w:t xml:space="preserve"> </w:t>
      </w:r>
      <w:r w:rsidRPr="0097394B">
        <w:rPr>
          <w:rFonts w:eastAsia="Times New Roman"/>
          <w:vanish/>
          <w:color w:val="000000"/>
          <w:szCs w:val="22"/>
        </w:rPr>
        <w:t>want</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soda.</w:t>
      </w:r>
      <w:r w:rsidRPr="0097394B">
        <w:rPr>
          <w:rFonts w:eastAsia="Times New Roman"/>
          <w:color w:val="000000"/>
          <w:szCs w:val="22"/>
        </w:rPr>
        <w:t xml:space="preserve"> </w:t>
      </w:r>
      <w:r w:rsidRPr="0097394B">
        <w:rPr>
          <w:rFonts w:eastAsia="Times New Roman"/>
          <w:vanish/>
          <w:color w:val="000000"/>
          <w:szCs w:val="22"/>
        </w:rPr>
        <w:t>You</w:t>
      </w:r>
      <w:r w:rsidRPr="0097394B">
        <w:rPr>
          <w:rFonts w:eastAsia="Times New Roman"/>
          <w:color w:val="000000"/>
          <w:szCs w:val="22"/>
        </w:rPr>
        <w:t xml:space="preserve"> </w:t>
      </w:r>
      <w:r w:rsidRPr="0097394B">
        <w:rPr>
          <w:rFonts w:eastAsia="Times New Roman"/>
          <w:vanish/>
          <w:color w:val="000000"/>
          <w:szCs w:val="22"/>
        </w:rPr>
        <w:t>might</w:t>
      </w:r>
      <w:r w:rsidRPr="0097394B">
        <w:rPr>
          <w:rFonts w:eastAsia="Times New Roman"/>
          <w:color w:val="000000"/>
          <w:szCs w:val="22"/>
        </w:rPr>
        <w:t xml:space="preserve"> </w:t>
      </w:r>
      <w:r w:rsidRPr="0097394B">
        <w:rPr>
          <w:rFonts w:eastAsia="Times New Roman"/>
          <w:vanish/>
          <w:color w:val="000000"/>
          <w:szCs w:val="22"/>
        </w:rPr>
        <w:t>answer:</w:t>
      </w:r>
      <w:r w:rsidRPr="0097394B">
        <w:rPr>
          <w:rFonts w:eastAsia="Times New Roman"/>
          <w:color w:val="000000"/>
          <w:szCs w:val="22"/>
        </w:rPr>
        <w:t xml:space="preserve"> </w:t>
      </w:r>
      <w:r w:rsidRPr="0097394B">
        <w:rPr>
          <w:rFonts w:eastAsia="Times New Roman"/>
          <w:vanish/>
          <w:color w:val="000000"/>
          <w:szCs w:val="22"/>
        </w:rPr>
        <w:t>“Well,</w:t>
      </w:r>
      <w:r w:rsidRPr="0097394B">
        <w:rPr>
          <w:rFonts w:eastAsia="Times New Roman"/>
          <w:color w:val="000000"/>
          <w:szCs w:val="22"/>
        </w:rPr>
        <w:t xml:space="preserve"> </w:t>
      </w:r>
      <w:r w:rsidRPr="0097394B">
        <w:rPr>
          <w:rFonts w:eastAsia="Times New Roman"/>
          <w:vanish/>
          <w:color w:val="000000"/>
          <w:szCs w:val="22"/>
        </w:rPr>
        <w:t>I</w:t>
      </w:r>
      <w:r w:rsidRPr="0097394B">
        <w:rPr>
          <w:rFonts w:eastAsia="Times New Roman"/>
          <w:color w:val="000000"/>
          <w:szCs w:val="22"/>
        </w:rPr>
        <w:t xml:space="preserve"> </w:t>
      </w:r>
      <w:r w:rsidRPr="0097394B">
        <w:rPr>
          <w:rFonts w:eastAsia="Times New Roman"/>
          <w:vanish/>
          <w:color w:val="000000"/>
          <w:szCs w:val="22"/>
        </w:rPr>
        <w:t>want</w:t>
      </w:r>
      <w:r w:rsidRPr="0097394B">
        <w:rPr>
          <w:rFonts w:eastAsia="Times New Roman"/>
          <w:color w:val="000000"/>
          <w:szCs w:val="22"/>
        </w:rPr>
        <w:t xml:space="preserve"> </w:t>
      </w:r>
      <w:r w:rsidRPr="0097394B">
        <w:rPr>
          <w:rFonts w:eastAsia="Times New Roman"/>
          <w:vanish/>
          <w:color w:val="000000"/>
          <w:szCs w:val="22"/>
        </w:rPr>
        <w:t>it</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pleasure</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drinking</w:t>
      </w:r>
      <w:r w:rsidRPr="0097394B">
        <w:rPr>
          <w:rFonts w:eastAsia="Times New Roman"/>
          <w:color w:val="000000"/>
          <w:szCs w:val="22"/>
        </w:rPr>
        <w:t xml:space="preserve"> </w:t>
      </w:r>
      <w:r w:rsidRPr="0097394B">
        <w:rPr>
          <w:rFonts w:eastAsia="Times New Roman"/>
          <w:vanish/>
          <w:color w:val="000000"/>
          <w:szCs w:val="22"/>
        </w:rPr>
        <w:t>it.”</w:t>
      </w:r>
      <w:r w:rsidRPr="0097394B">
        <w:rPr>
          <w:rFonts w:eastAsia="Times New Roman"/>
          <w:color w:val="000000"/>
          <w:szCs w:val="22"/>
        </w:rPr>
        <w:t xml:space="preserve"> </w:t>
      </w:r>
      <w:r w:rsidRPr="0097394B">
        <w:rPr>
          <w:rFonts w:eastAsia="Times New Roman"/>
          <w:vanish/>
          <w:color w:val="000000"/>
          <w:szCs w:val="22"/>
          <w:u w:val="single"/>
        </w:rPr>
        <w:t>If</w:t>
      </w:r>
      <w:r w:rsidRPr="0097394B">
        <w:rPr>
          <w:rFonts w:eastAsia="Times New Roman"/>
          <w:color w:val="000000"/>
          <w:szCs w:val="22"/>
          <w:u w:val="single"/>
        </w:rPr>
        <w:t xml:space="preserve"> </w:t>
      </w:r>
      <w:r w:rsidRPr="0097394B">
        <w:rPr>
          <w:rFonts w:eastAsia="Times New Roman"/>
          <w:vanish/>
          <w:color w:val="000000"/>
          <w:szCs w:val="22"/>
          <w:u w:val="single"/>
        </w:rPr>
        <w:t>I</w:t>
      </w:r>
      <w:r w:rsidRPr="0097394B">
        <w:rPr>
          <w:rFonts w:eastAsia="Times New Roman"/>
          <w:color w:val="000000"/>
          <w:szCs w:val="22"/>
          <w:u w:val="single"/>
        </w:rPr>
        <w:t xml:space="preserve"> </w:t>
      </w:r>
      <w:r w:rsidRPr="0097394B">
        <w:rPr>
          <w:rFonts w:eastAsia="Times New Roman"/>
          <w:vanish/>
          <w:color w:val="000000"/>
          <w:szCs w:val="22"/>
          <w:u w:val="single"/>
        </w:rPr>
        <w:t>then</w:t>
      </w:r>
      <w:r w:rsidRPr="0097394B">
        <w:rPr>
          <w:rFonts w:eastAsia="Times New Roman"/>
          <w:color w:val="000000"/>
          <w:szCs w:val="22"/>
          <w:u w:val="single"/>
        </w:rPr>
        <w:t xml:space="preserve"> </w:t>
      </w:r>
      <w:r w:rsidRPr="0097394B">
        <w:rPr>
          <w:rFonts w:eastAsia="Times New Roman"/>
          <w:vanish/>
          <w:color w:val="000000"/>
          <w:szCs w:val="22"/>
          <w:u w:val="single"/>
        </w:rPr>
        <w:t>proceed</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Cs w:val="22"/>
          <w:u w:val="single"/>
        </w:rPr>
        <w:t xml:space="preserve"> </w:t>
      </w:r>
      <w:r w:rsidRPr="0097394B">
        <w:rPr>
          <w:rFonts w:eastAsia="Times New Roman"/>
          <w:vanish/>
          <w:color w:val="000000"/>
          <w:szCs w:val="22"/>
          <w:u w:val="single"/>
        </w:rPr>
        <w:t>asking</w:t>
      </w:r>
      <w:r w:rsidRPr="0097394B">
        <w:rPr>
          <w:rFonts w:eastAsia="Times New Roman"/>
          <w:color w:val="000000"/>
          <w:szCs w:val="22"/>
          <w:u w:val="single"/>
        </w:rPr>
        <w:t xml:space="preserve"> </w:t>
      </w:r>
      <w:r w:rsidRPr="0097394B">
        <w:rPr>
          <w:rFonts w:eastAsia="Times New Roman"/>
          <w:vanish/>
          <w:color w:val="000000"/>
          <w:szCs w:val="22"/>
          <w:u w:val="single"/>
        </w:rPr>
        <w:t>“But</w:t>
      </w:r>
      <w:r w:rsidRPr="0097394B">
        <w:rPr>
          <w:rFonts w:eastAsia="Times New Roman"/>
          <w:color w:val="000000"/>
          <w:szCs w:val="22"/>
          <w:u w:val="single"/>
        </w:rPr>
        <w:t xml:space="preserve"> </w:t>
      </w:r>
      <w:r w:rsidRPr="0097394B">
        <w:rPr>
          <w:rFonts w:eastAsia="Times New Roman"/>
          <w:vanish/>
          <w:color w:val="000000"/>
          <w:szCs w:val="22"/>
          <w:u w:val="single"/>
        </w:rPr>
        <w:t>what</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pleasure</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drinking</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soda</w:t>
      </w:r>
      <w:r w:rsidRPr="0097394B">
        <w:rPr>
          <w:rFonts w:eastAsia="Times New Roman"/>
          <w:color w:val="000000"/>
          <w:szCs w:val="22"/>
          <w:u w:val="single"/>
        </w:rPr>
        <w:t xml:space="preserve"> </w:t>
      </w:r>
      <w:r w:rsidRPr="0097394B">
        <w:rPr>
          <w:rFonts w:eastAsia="Times New Roman"/>
          <w:vanish/>
          <w:color w:val="000000"/>
          <w:szCs w:val="22"/>
          <w:u w:val="single"/>
        </w:rPr>
        <w:t>good</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discussion</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likely</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reach</w:t>
      </w:r>
      <w:r w:rsidRPr="0097394B">
        <w:rPr>
          <w:rFonts w:eastAsia="Times New Roman"/>
          <w:color w:val="000000"/>
          <w:szCs w:val="22"/>
          <w:u w:val="single"/>
        </w:rPr>
        <w:t xml:space="preserve"> </w:t>
      </w:r>
      <w:r w:rsidRPr="0097394B">
        <w:rPr>
          <w:rFonts w:eastAsia="Times New Roman"/>
          <w:vanish/>
          <w:color w:val="000000"/>
          <w:szCs w:val="22"/>
          <w:u w:val="single"/>
        </w:rPr>
        <w:t>an</w:t>
      </w:r>
      <w:r w:rsidRPr="0097394B">
        <w:rPr>
          <w:rFonts w:eastAsia="Times New Roman"/>
          <w:color w:val="000000"/>
          <w:szCs w:val="22"/>
          <w:u w:val="single"/>
        </w:rPr>
        <w:t xml:space="preserve"> </w:t>
      </w:r>
      <w:r w:rsidRPr="0097394B">
        <w:rPr>
          <w:rFonts w:eastAsia="Times New Roman"/>
          <w:vanish/>
          <w:color w:val="000000"/>
          <w:szCs w:val="22"/>
          <w:u w:val="single"/>
        </w:rPr>
        <w:t>awkward</w:t>
      </w:r>
      <w:r w:rsidRPr="0097394B">
        <w:rPr>
          <w:rFonts w:eastAsia="Times New Roman"/>
          <w:color w:val="000000"/>
          <w:szCs w:val="22"/>
          <w:u w:val="single"/>
        </w:rPr>
        <w:t xml:space="preserve"> </w:t>
      </w:r>
      <w:r w:rsidRPr="0097394B">
        <w:rPr>
          <w:rFonts w:eastAsia="Times New Roman"/>
          <w:vanish/>
          <w:color w:val="000000"/>
          <w:szCs w:val="22"/>
          <w:u w:val="single"/>
        </w:rPr>
        <w:t>end.</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reason</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pleasure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not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good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for</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anything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further</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it</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simply</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which</w:t>
      </w:r>
      <w:r w:rsidRPr="0097394B">
        <w:rPr>
          <w:rFonts w:eastAsia="Times New Roman"/>
          <w:color w:val="000000"/>
          <w:szCs w:val="22"/>
          <w:u w:val="single"/>
        </w:rPr>
        <w:t xml:space="preserve"> </w:t>
      </w:r>
      <w:r w:rsidRPr="0097394B">
        <w:rPr>
          <w:rFonts w:eastAsia="Times New Roman"/>
          <w:vanish/>
          <w:color w:val="000000"/>
          <w:szCs w:val="22"/>
          <w:u w:val="single"/>
        </w:rPr>
        <w:t>going</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convenience</w:t>
      </w:r>
      <w:r w:rsidRPr="0097394B">
        <w:rPr>
          <w:rFonts w:eastAsia="Times New Roman"/>
          <w:color w:val="000000"/>
          <w:szCs w:val="22"/>
          <w:u w:val="single"/>
        </w:rPr>
        <w:t xml:space="preserve"> </w:t>
      </w:r>
      <w:r w:rsidRPr="0097394B">
        <w:rPr>
          <w:rFonts w:eastAsia="Times New Roman"/>
          <w:vanish/>
          <w:color w:val="000000"/>
          <w:szCs w:val="22"/>
          <w:u w:val="single"/>
        </w:rPr>
        <w:t>store</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buying</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soda</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good.</w:t>
      </w:r>
      <w:r w:rsidRPr="0097394B">
        <w:rPr>
          <w:rFonts w:eastAsia="Times New Roman"/>
          <w:vanish/>
          <w:color w:val="000000"/>
          <w:szCs w:val="22"/>
        </w:rPr>
        <w:t>3</w:t>
      </w:r>
      <w:r w:rsidRPr="0097394B">
        <w:rPr>
          <w:rFonts w:eastAsia="Times New Roman"/>
          <w:color w:val="000000"/>
          <w:szCs w:val="22"/>
        </w:rPr>
        <w:t xml:space="preserve"> </w:t>
      </w:r>
      <w:r w:rsidRPr="0097394B">
        <w:rPr>
          <w:rFonts w:eastAsia="Times New Roman"/>
          <w:vanish/>
          <w:color w:val="000000"/>
          <w:szCs w:val="22"/>
        </w:rPr>
        <w:t>As</w:t>
      </w:r>
      <w:r w:rsidRPr="0097394B">
        <w:rPr>
          <w:rFonts w:eastAsia="Times New Roman"/>
          <w:color w:val="000000"/>
          <w:szCs w:val="22"/>
        </w:rPr>
        <w:t xml:space="preserve"> </w:t>
      </w:r>
      <w:r w:rsidRPr="0097394B">
        <w:rPr>
          <w:rFonts w:eastAsia="Times New Roman"/>
          <w:vanish/>
          <w:color w:val="000000"/>
          <w:szCs w:val="22"/>
        </w:rPr>
        <w:t>Aristotle</w:t>
      </w:r>
      <w:r w:rsidRPr="0097394B">
        <w:rPr>
          <w:rFonts w:eastAsia="Times New Roman"/>
          <w:color w:val="000000"/>
          <w:szCs w:val="22"/>
        </w:rPr>
        <w:t xml:space="preserve"> </w:t>
      </w:r>
      <w:r w:rsidRPr="0097394B">
        <w:rPr>
          <w:rFonts w:eastAsia="Times New Roman"/>
          <w:vanish/>
          <w:color w:val="000000"/>
          <w:szCs w:val="22"/>
        </w:rPr>
        <w:t>observes</w:t>
      </w:r>
      <w:r w:rsidRPr="0097394B">
        <w:rPr>
          <w:rFonts w:eastAsia="Times New Roman"/>
          <w:b/>
          <w:bCs/>
          <w:vanish/>
          <w:color w:val="000000"/>
          <w:szCs w:val="22"/>
          <w:u w:val="single"/>
        </w:rPr>
        <w:t>:</w:t>
      </w:r>
      <w:r w:rsidRPr="0097394B">
        <w:rPr>
          <w:rFonts w:eastAsia="Times New Roman"/>
          <w:b/>
          <w:bCs/>
          <w:color w:val="000000"/>
          <w:szCs w:val="22"/>
          <w:u w:val="single"/>
        </w:rPr>
        <w:t xml:space="preserve"> </w:t>
      </w:r>
      <w:r w:rsidRPr="0097394B">
        <w:rPr>
          <w:rFonts w:eastAsia="Times New Roman"/>
          <w:vanish/>
          <w:color w:val="000000"/>
          <w:szCs w:val="22"/>
          <w:u w:val="single"/>
        </w:rPr>
        <w:t>“We</w:t>
      </w:r>
      <w:r w:rsidRPr="0097394B">
        <w:rPr>
          <w:rFonts w:eastAsia="Times New Roman"/>
          <w:color w:val="000000"/>
          <w:szCs w:val="22"/>
          <w:u w:val="single"/>
        </w:rPr>
        <w:t xml:space="preserve"> </w:t>
      </w:r>
      <w:r w:rsidRPr="0097394B">
        <w:rPr>
          <w:rFonts w:eastAsia="Times New Roman"/>
          <w:vanish/>
          <w:color w:val="000000"/>
          <w:szCs w:val="22"/>
          <w:u w:val="single"/>
        </w:rPr>
        <w:t>never</w:t>
      </w:r>
      <w:r w:rsidRPr="0097394B">
        <w:rPr>
          <w:rFonts w:eastAsia="Times New Roman"/>
          <w:color w:val="000000"/>
          <w:szCs w:val="22"/>
          <w:u w:val="single"/>
        </w:rPr>
        <w:t xml:space="preserve"> </w:t>
      </w:r>
      <w:r w:rsidRPr="0097394B">
        <w:rPr>
          <w:rFonts w:eastAsia="Times New Roman"/>
          <w:vanish/>
          <w:color w:val="000000"/>
          <w:szCs w:val="22"/>
          <w:u w:val="single"/>
        </w:rPr>
        <w:t>ask</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man]</w:t>
      </w:r>
      <w:r w:rsidRPr="0097394B">
        <w:rPr>
          <w:rFonts w:eastAsia="Times New Roman"/>
          <w:color w:val="000000"/>
          <w:szCs w:val="22"/>
          <w:u w:val="single"/>
        </w:rPr>
        <w:t xml:space="preserve"> </w:t>
      </w:r>
      <w:r w:rsidRPr="0097394B">
        <w:rPr>
          <w:rFonts w:eastAsia="Times New Roman"/>
          <w:vanish/>
          <w:color w:val="000000"/>
          <w:szCs w:val="22"/>
          <w:u w:val="single"/>
        </w:rPr>
        <w:t>what</w:t>
      </w:r>
      <w:r w:rsidRPr="0097394B">
        <w:rPr>
          <w:rFonts w:eastAsia="Times New Roman"/>
          <w:color w:val="000000"/>
          <w:szCs w:val="22"/>
          <w:u w:val="single"/>
        </w:rPr>
        <w:t xml:space="preserve"> </w:t>
      </w:r>
      <w:r w:rsidRPr="0097394B">
        <w:rPr>
          <w:rFonts w:eastAsia="Times New Roman"/>
          <w:vanish/>
          <w:color w:val="000000"/>
          <w:szCs w:val="22"/>
          <w:u w:val="single"/>
        </w:rPr>
        <w:t>his</w:t>
      </w:r>
      <w:r w:rsidRPr="0097394B">
        <w:rPr>
          <w:rFonts w:eastAsia="Times New Roman"/>
          <w:color w:val="000000"/>
          <w:szCs w:val="22"/>
          <w:u w:val="single"/>
        </w:rPr>
        <w:t xml:space="preserve"> </w:t>
      </w:r>
      <w:r w:rsidRPr="0097394B">
        <w:rPr>
          <w:rFonts w:eastAsia="Times New Roman"/>
          <w:vanish/>
          <w:color w:val="000000"/>
          <w:szCs w:val="22"/>
          <w:u w:val="single"/>
        </w:rPr>
        <w:t>end</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being</w:t>
      </w:r>
      <w:r w:rsidRPr="0097394B">
        <w:rPr>
          <w:rFonts w:eastAsia="Times New Roman"/>
          <w:color w:val="000000"/>
          <w:szCs w:val="22"/>
          <w:u w:val="single"/>
        </w:rPr>
        <w:t xml:space="preserve"> </w:t>
      </w:r>
      <w:r w:rsidRPr="0097394B">
        <w:rPr>
          <w:rFonts w:eastAsia="Times New Roman"/>
          <w:vanish/>
          <w:color w:val="000000"/>
          <w:szCs w:val="22"/>
          <w:u w:val="single"/>
        </w:rPr>
        <w:t>pleased,</w:t>
      </w:r>
      <w:r w:rsidRPr="0097394B">
        <w:rPr>
          <w:rFonts w:eastAsia="Times New Roman"/>
          <w:color w:val="000000"/>
          <w:szCs w:val="22"/>
          <w:u w:val="single"/>
        </w:rPr>
        <w:t xml:space="preserve"> </w:t>
      </w:r>
      <w:r w:rsidRPr="0097394B">
        <w:rPr>
          <w:rFonts w:eastAsia="Times New Roman"/>
          <w:vanish/>
          <w:color w:val="000000"/>
          <w:szCs w:val="22"/>
          <w:u w:val="single"/>
        </w:rPr>
        <w:t>because</w:t>
      </w:r>
      <w:r w:rsidRPr="0097394B">
        <w:rPr>
          <w:rFonts w:eastAsia="Times New Roman"/>
          <w:color w:val="000000"/>
          <w:szCs w:val="22"/>
          <w:u w:val="single"/>
        </w:rPr>
        <w:t xml:space="preserve"> </w:t>
      </w:r>
      <w:r w:rsidRPr="0097394B">
        <w:rPr>
          <w:rFonts w:eastAsia="Times New Roman"/>
          <w:vanish/>
          <w:color w:val="000000"/>
          <w:szCs w:val="22"/>
          <w:u w:val="single"/>
        </w:rPr>
        <w:t>we</w:t>
      </w:r>
      <w:r w:rsidRPr="0097394B">
        <w:rPr>
          <w:rFonts w:eastAsia="Times New Roman"/>
          <w:color w:val="000000"/>
          <w:szCs w:val="22"/>
          <w:u w:val="single"/>
        </w:rPr>
        <w:t xml:space="preserve"> </w:t>
      </w:r>
      <w:r w:rsidRPr="0097394B">
        <w:rPr>
          <w:rFonts w:eastAsia="Times New Roman"/>
          <w:vanish/>
          <w:color w:val="000000"/>
          <w:szCs w:val="22"/>
          <w:u w:val="single"/>
        </w:rPr>
        <w:t>assume</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pleasure</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choice</w:t>
      </w:r>
      <w:r w:rsidRPr="0097394B">
        <w:rPr>
          <w:rFonts w:eastAsia="Times New Roman"/>
          <w:color w:val="000000"/>
          <w:szCs w:val="22"/>
          <w:u w:val="single"/>
        </w:rPr>
        <w:t xml:space="preserve"> </w:t>
      </w:r>
      <w:r w:rsidRPr="0097394B">
        <w:rPr>
          <w:rFonts w:eastAsia="Times New Roman"/>
          <w:vanish/>
          <w:color w:val="000000"/>
          <w:szCs w:val="22"/>
          <w:u w:val="single"/>
        </w:rPr>
        <w:t>worthy</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itself.”</w:t>
      </w:r>
      <w:r w:rsidRPr="0097394B">
        <w:rPr>
          <w:rFonts w:eastAsia="Times New Roman"/>
          <w:vanish/>
          <w:color w:val="000000"/>
          <w:szCs w:val="22"/>
        </w:rPr>
        <w:t>4</w:t>
      </w:r>
      <w:r w:rsidRPr="0097394B">
        <w:rPr>
          <w:rFonts w:eastAsia="Times New Roman"/>
          <w:color w:val="000000"/>
          <w:szCs w:val="22"/>
        </w:rPr>
        <w:t xml:space="preserve"> </w:t>
      </w:r>
      <w:r w:rsidRPr="0097394B">
        <w:rPr>
          <w:rFonts w:eastAsia="Times New Roman"/>
          <w:vanish/>
          <w:color w:val="000000"/>
          <w:szCs w:val="22"/>
        </w:rPr>
        <w:t>Presumably,</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similar</w:t>
      </w:r>
      <w:r w:rsidRPr="0097394B">
        <w:rPr>
          <w:rFonts w:eastAsia="Times New Roman"/>
          <w:color w:val="000000"/>
          <w:szCs w:val="22"/>
        </w:rPr>
        <w:t xml:space="preserve"> </w:t>
      </w:r>
      <w:r w:rsidRPr="0097394B">
        <w:rPr>
          <w:rFonts w:eastAsia="Times New Roman"/>
          <w:vanish/>
          <w:color w:val="000000"/>
          <w:szCs w:val="22"/>
        </w:rPr>
        <w:t>story</w:t>
      </w:r>
      <w:r w:rsidRPr="0097394B">
        <w:rPr>
          <w:rFonts w:eastAsia="Times New Roman"/>
          <w:color w:val="000000"/>
          <w:szCs w:val="22"/>
        </w:rPr>
        <w:t xml:space="preserve"> </w:t>
      </w:r>
      <w:r w:rsidRPr="0097394B">
        <w:rPr>
          <w:rFonts w:eastAsia="Times New Roman"/>
          <w:vanish/>
          <w:color w:val="000000"/>
          <w:szCs w:val="22"/>
        </w:rPr>
        <w:t>can</w:t>
      </w:r>
      <w:r w:rsidRPr="0097394B">
        <w:rPr>
          <w:rFonts w:eastAsia="Times New Roman"/>
          <w:color w:val="000000"/>
          <w:szCs w:val="22"/>
        </w:rPr>
        <w:t xml:space="preserve"> </w:t>
      </w:r>
      <w:r w:rsidRPr="0097394B">
        <w:rPr>
          <w:rFonts w:eastAsia="Times New Roman"/>
          <w:vanish/>
          <w:color w:val="000000"/>
          <w:szCs w:val="22"/>
        </w:rPr>
        <w:t>be</w:t>
      </w:r>
      <w:r w:rsidRPr="0097394B">
        <w:rPr>
          <w:rFonts w:eastAsia="Times New Roman"/>
          <w:color w:val="000000"/>
          <w:szCs w:val="22"/>
        </w:rPr>
        <w:t xml:space="preserve"> </w:t>
      </w:r>
      <w:r w:rsidRPr="0097394B">
        <w:rPr>
          <w:rFonts w:eastAsia="Times New Roman"/>
          <w:vanish/>
          <w:color w:val="000000"/>
          <w:szCs w:val="22"/>
        </w:rPr>
        <w:t>told</w:t>
      </w:r>
      <w:r w:rsidRPr="0097394B">
        <w:rPr>
          <w:rFonts w:eastAsia="Times New Roman"/>
          <w:color w:val="000000"/>
          <w:szCs w:val="22"/>
        </w:rPr>
        <w:t xml:space="preserve"> </w:t>
      </w:r>
      <w:r w:rsidRPr="0097394B">
        <w:rPr>
          <w:rFonts w:eastAsia="Times New Roman"/>
          <w:vanish/>
          <w:color w:val="000000"/>
          <w:szCs w:val="22"/>
        </w:rPr>
        <w:t>in</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case</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pains,</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if</w:t>
      </w:r>
      <w:r w:rsidRPr="0097394B">
        <w:rPr>
          <w:rFonts w:eastAsia="Times New Roman"/>
          <w:color w:val="000000"/>
          <w:szCs w:val="22"/>
        </w:rPr>
        <w:t xml:space="preserve"> </w:t>
      </w:r>
      <w:r w:rsidRPr="0097394B">
        <w:rPr>
          <w:rFonts w:eastAsia="Times New Roman"/>
          <w:vanish/>
          <w:color w:val="000000"/>
          <w:szCs w:val="22"/>
        </w:rPr>
        <w:t>someone</w:t>
      </w:r>
      <w:r w:rsidRPr="0097394B">
        <w:rPr>
          <w:rFonts w:eastAsia="Times New Roman"/>
          <w:color w:val="000000"/>
          <w:szCs w:val="22"/>
        </w:rPr>
        <w:t xml:space="preserve"> </w:t>
      </w:r>
      <w:r w:rsidRPr="0097394B">
        <w:rPr>
          <w:rFonts w:eastAsia="Times New Roman"/>
          <w:vanish/>
          <w:color w:val="000000"/>
          <w:szCs w:val="22"/>
        </w:rPr>
        <w:t>says</w:t>
      </w:r>
      <w:r w:rsidRPr="0097394B">
        <w:rPr>
          <w:rFonts w:eastAsia="Times New Roman"/>
          <w:color w:val="000000"/>
          <w:szCs w:val="22"/>
        </w:rPr>
        <w:t xml:space="preserve"> </w:t>
      </w:r>
      <w:r w:rsidRPr="0097394B">
        <w:rPr>
          <w:rFonts w:eastAsia="Times New Roman"/>
          <w:vanish/>
          <w:color w:val="000000"/>
          <w:szCs w:val="22"/>
        </w:rPr>
        <w:t>“This</w:t>
      </w:r>
      <w:r w:rsidRPr="0097394B">
        <w:rPr>
          <w:rFonts w:eastAsia="Times New Roman"/>
          <w:color w:val="000000"/>
          <w:szCs w:val="22"/>
        </w:rPr>
        <w:t xml:space="preserve"> </w:t>
      </w:r>
      <w:r w:rsidRPr="0097394B">
        <w:rPr>
          <w:rFonts w:eastAsia="Times New Roman"/>
          <w:vanish/>
          <w:color w:val="000000"/>
          <w:szCs w:val="22"/>
        </w:rPr>
        <w:t>is</w:t>
      </w:r>
      <w:r w:rsidRPr="0097394B">
        <w:rPr>
          <w:rFonts w:eastAsia="Times New Roman"/>
          <w:color w:val="000000"/>
          <w:szCs w:val="22"/>
        </w:rPr>
        <w:t xml:space="preserve"> </w:t>
      </w:r>
      <w:r w:rsidRPr="0097394B">
        <w:rPr>
          <w:rFonts w:eastAsia="Times New Roman"/>
          <w:vanish/>
          <w:color w:val="000000"/>
          <w:szCs w:val="22"/>
        </w:rPr>
        <w:t>painful!”</w:t>
      </w:r>
      <w:r w:rsidRPr="0097394B">
        <w:rPr>
          <w:rFonts w:eastAsia="Times New Roman"/>
          <w:color w:val="000000"/>
          <w:szCs w:val="22"/>
        </w:rPr>
        <w:t xml:space="preserve"> </w:t>
      </w:r>
      <w:r w:rsidRPr="0097394B">
        <w:rPr>
          <w:rFonts w:eastAsia="Times New Roman"/>
          <w:vanish/>
          <w:color w:val="000000"/>
          <w:szCs w:val="22"/>
        </w:rPr>
        <w:t>we</w:t>
      </w:r>
      <w:r w:rsidRPr="0097394B">
        <w:rPr>
          <w:rFonts w:eastAsia="Times New Roman"/>
          <w:color w:val="000000"/>
          <w:szCs w:val="22"/>
        </w:rPr>
        <w:t xml:space="preserve"> </w:t>
      </w:r>
      <w:r w:rsidRPr="0097394B">
        <w:rPr>
          <w:rFonts w:eastAsia="Times New Roman"/>
          <w:vanish/>
          <w:color w:val="000000"/>
          <w:szCs w:val="22"/>
        </w:rPr>
        <w:t>never</w:t>
      </w:r>
      <w:r w:rsidRPr="0097394B">
        <w:rPr>
          <w:rFonts w:eastAsia="Times New Roman"/>
          <w:color w:val="000000"/>
          <w:szCs w:val="22"/>
        </w:rPr>
        <w:t xml:space="preserve"> </w:t>
      </w:r>
      <w:r w:rsidRPr="0097394B">
        <w:rPr>
          <w:rFonts w:eastAsia="Times New Roman"/>
          <w:vanish/>
          <w:color w:val="000000"/>
          <w:szCs w:val="22"/>
        </w:rPr>
        <w:t>respond</w:t>
      </w:r>
      <w:r w:rsidRPr="0097394B">
        <w:rPr>
          <w:rFonts w:eastAsia="Times New Roman"/>
          <w:color w:val="000000"/>
          <w:szCs w:val="22"/>
        </w:rPr>
        <w:t xml:space="preserve"> </w:t>
      </w:r>
      <w:r w:rsidRPr="0097394B">
        <w:rPr>
          <w:rFonts w:eastAsia="Times New Roman"/>
          <w:vanish/>
          <w:color w:val="000000"/>
          <w:szCs w:val="22"/>
        </w:rPr>
        <w:t>by</w:t>
      </w:r>
      <w:r w:rsidRPr="0097394B">
        <w:rPr>
          <w:rFonts w:eastAsia="Times New Roman"/>
          <w:color w:val="000000"/>
          <w:szCs w:val="22"/>
        </w:rPr>
        <w:t xml:space="preserve"> </w:t>
      </w:r>
      <w:r w:rsidRPr="0097394B">
        <w:rPr>
          <w:rFonts w:eastAsia="Times New Roman"/>
          <w:vanish/>
          <w:color w:val="000000"/>
          <w:szCs w:val="22"/>
        </w:rPr>
        <w:t>asking:</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why</w:t>
      </w:r>
      <w:r w:rsidRPr="0097394B">
        <w:rPr>
          <w:rFonts w:eastAsia="Times New Roman"/>
          <w:color w:val="000000"/>
          <w:szCs w:val="22"/>
        </w:rPr>
        <w:t xml:space="preserve"> </w:t>
      </w:r>
      <w:r w:rsidRPr="0097394B">
        <w:rPr>
          <w:rFonts w:eastAsia="Times New Roman"/>
          <w:vanish/>
          <w:color w:val="000000"/>
          <w:szCs w:val="22"/>
        </w:rPr>
        <w:t>is</w:t>
      </w:r>
      <w:r w:rsidRPr="0097394B">
        <w:rPr>
          <w:rFonts w:eastAsia="Times New Roman"/>
          <w:color w:val="000000"/>
          <w:szCs w:val="22"/>
        </w:rPr>
        <w:t xml:space="preserve"> </w:t>
      </w:r>
      <w:r w:rsidRPr="0097394B">
        <w:rPr>
          <w:rFonts w:eastAsia="Times New Roman"/>
          <w:vanish/>
          <w:color w:val="000000"/>
          <w:szCs w:val="22"/>
        </w:rPr>
        <w:t>that</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problem?”</w:t>
      </w:r>
      <w:r w:rsidRPr="0097394B">
        <w:rPr>
          <w:rFonts w:eastAsia="Times New Roman"/>
          <w:color w:val="000000"/>
          <w:szCs w:val="22"/>
        </w:rPr>
        <w:t xml:space="preserve"> </w:t>
      </w:r>
      <w:r w:rsidRPr="0097394B">
        <w:rPr>
          <w:rFonts w:eastAsia="Times New Roman"/>
          <w:vanish/>
          <w:color w:val="000000"/>
          <w:szCs w:val="22"/>
        </w:rPr>
        <w:t>We</w:t>
      </w:r>
      <w:r w:rsidRPr="0097394B">
        <w:rPr>
          <w:rFonts w:eastAsia="Times New Roman"/>
          <w:color w:val="000000"/>
          <w:szCs w:val="22"/>
        </w:rPr>
        <w:t xml:space="preserve"> </w:t>
      </w:r>
      <w:r w:rsidRPr="0097394B">
        <w:rPr>
          <w:rFonts w:eastAsia="Times New Roman"/>
          <w:vanish/>
          <w:color w:val="000000"/>
          <w:szCs w:val="22"/>
        </w:rPr>
        <w:t>take</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granted</w:t>
      </w:r>
      <w:r w:rsidRPr="0097394B">
        <w:rPr>
          <w:rFonts w:eastAsia="Times New Roman"/>
          <w:color w:val="000000"/>
          <w:szCs w:val="22"/>
        </w:rPr>
        <w:t xml:space="preserve"> </w:t>
      </w:r>
      <w:r w:rsidRPr="0097394B">
        <w:rPr>
          <w:rFonts w:eastAsia="Times New Roman"/>
          <w:vanish/>
          <w:color w:val="000000"/>
          <w:szCs w:val="22"/>
        </w:rPr>
        <w:t>that</w:t>
      </w:r>
      <w:r w:rsidRPr="0097394B">
        <w:rPr>
          <w:rFonts w:eastAsia="Times New Roman"/>
          <w:color w:val="000000"/>
          <w:szCs w:val="22"/>
        </w:rPr>
        <w:t xml:space="preserve"> </w:t>
      </w:r>
      <w:r w:rsidRPr="0097394B">
        <w:rPr>
          <w:rFonts w:eastAsia="Times New Roman"/>
          <w:vanish/>
          <w:color w:val="000000"/>
          <w:szCs w:val="22"/>
        </w:rPr>
        <w:t>if</w:t>
      </w:r>
      <w:r w:rsidRPr="0097394B">
        <w:rPr>
          <w:rFonts w:eastAsia="Times New Roman"/>
          <w:color w:val="000000"/>
          <w:szCs w:val="22"/>
        </w:rPr>
        <w:t xml:space="preserve"> </w:t>
      </w:r>
      <w:r w:rsidRPr="0097394B">
        <w:rPr>
          <w:rFonts w:eastAsia="Times New Roman"/>
          <w:vanish/>
          <w:color w:val="000000"/>
          <w:szCs w:val="22"/>
        </w:rPr>
        <w:t>something</w:t>
      </w:r>
      <w:r w:rsidRPr="0097394B">
        <w:rPr>
          <w:rFonts w:eastAsia="Times New Roman"/>
          <w:color w:val="000000"/>
          <w:szCs w:val="22"/>
        </w:rPr>
        <w:t xml:space="preserve"> </w:t>
      </w:r>
      <w:r w:rsidRPr="0097394B">
        <w:rPr>
          <w:rFonts w:eastAsia="Times New Roman"/>
          <w:vanish/>
          <w:color w:val="000000"/>
          <w:szCs w:val="22"/>
        </w:rPr>
        <w:t>is</w:t>
      </w:r>
      <w:r w:rsidRPr="0097394B">
        <w:rPr>
          <w:rFonts w:eastAsia="Times New Roman"/>
          <w:color w:val="000000"/>
          <w:szCs w:val="22"/>
        </w:rPr>
        <w:t xml:space="preserve"> </w:t>
      </w:r>
      <w:r w:rsidRPr="0097394B">
        <w:rPr>
          <w:rFonts w:eastAsia="Times New Roman"/>
          <w:vanish/>
          <w:color w:val="000000"/>
          <w:szCs w:val="22"/>
        </w:rPr>
        <w:t>painful,</w:t>
      </w:r>
      <w:r w:rsidRPr="0097394B">
        <w:rPr>
          <w:rFonts w:eastAsia="Times New Roman"/>
          <w:color w:val="000000"/>
          <w:szCs w:val="22"/>
        </w:rPr>
        <w:t xml:space="preserve"> </w:t>
      </w:r>
      <w:r w:rsidRPr="0097394B">
        <w:rPr>
          <w:rFonts w:eastAsia="Times New Roman"/>
          <w:vanish/>
          <w:color w:val="000000"/>
          <w:szCs w:val="22"/>
        </w:rPr>
        <w:t>we</w:t>
      </w:r>
      <w:r w:rsidRPr="0097394B">
        <w:rPr>
          <w:rFonts w:eastAsia="Times New Roman"/>
          <w:color w:val="000000"/>
          <w:szCs w:val="22"/>
        </w:rPr>
        <w:t xml:space="preserve"> </w:t>
      </w:r>
      <w:r w:rsidRPr="0097394B">
        <w:rPr>
          <w:rFonts w:eastAsia="Times New Roman"/>
          <w:vanish/>
          <w:color w:val="000000"/>
          <w:szCs w:val="22"/>
        </w:rPr>
        <w:t>have</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sufficient</w:t>
      </w:r>
      <w:r w:rsidRPr="0097394B">
        <w:rPr>
          <w:rFonts w:eastAsia="Times New Roman"/>
          <w:color w:val="000000"/>
          <w:szCs w:val="22"/>
        </w:rPr>
        <w:t xml:space="preserve"> </w:t>
      </w:r>
      <w:r w:rsidRPr="0097394B">
        <w:rPr>
          <w:rFonts w:eastAsia="Times New Roman"/>
          <w:vanish/>
          <w:color w:val="000000"/>
          <w:szCs w:val="22"/>
        </w:rPr>
        <w:t>explanation</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why</w:t>
      </w:r>
      <w:r w:rsidRPr="0097394B">
        <w:rPr>
          <w:rFonts w:eastAsia="Times New Roman"/>
          <w:color w:val="000000"/>
          <w:szCs w:val="22"/>
        </w:rPr>
        <w:t xml:space="preserve"> </w:t>
      </w:r>
      <w:r w:rsidRPr="0097394B">
        <w:rPr>
          <w:rFonts w:eastAsia="Times New Roman"/>
          <w:vanish/>
          <w:color w:val="000000"/>
          <w:szCs w:val="22"/>
        </w:rPr>
        <w:t>it</w:t>
      </w:r>
      <w:r w:rsidRPr="0097394B">
        <w:rPr>
          <w:rFonts w:eastAsia="Times New Roman"/>
          <w:color w:val="000000"/>
          <w:szCs w:val="22"/>
        </w:rPr>
        <w:t xml:space="preserve"> </w:t>
      </w:r>
      <w:r w:rsidRPr="0097394B">
        <w:rPr>
          <w:rFonts w:eastAsia="Times New Roman"/>
          <w:vanish/>
          <w:color w:val="000000"/>
          <w:szCs w:val="22"/>
        </w:rPr>
        <w:t>is</w:t>
      </w:r>
      <w:r w:rsidRPr="0097394B">
        <w:rPr>
          <w:rFonts w:eastAsia="Times New Roman"/>
          <w:color w:val="000000"/>
          <w:szCs w:val="22"/>
        </w:rPr>
        <w:t xml:space="preserve"> </w:t>
      </w:r>
      <w:r w:rsidRPr="0097394B">
        <w:rPr>
          <w:rFonts w:eastAsia="Times New Roman"/>
          <w:vanish/>
          <w:color w:val="000000"/>
          <w:szCs w:val="22"/>
        </w:rPr>
        <w:t>bad.</w:t>
      </w:r>
      <w:r w:rsidRPr="0097394B">
        <w:rPr>
          <w:rFonts w:eastAsia="Times New Roman"/>
          <w:color w:val="000000"/>
          <w:szCs w:val="22"/>
        </w:rPr>
        <w:t xml:space="preserve"> </w:t>
      </w:r>
      <w:r w:rsidRPr="0097394B">
        <w:rPr>
          <w:rFonts w:eastAsia="Times New Roman"/>
          <w:vanish/>
          <w:color w:val="000000"/>
          <w:szCs w:val="22"/>
        </w:rPr>
        <w:t>If</w:t>
      </w:r>
      <w:r w:rsidRPr="0097394B">
        <w:rPr>
          <w:rFonts w:eastAsia="Times New Roman"/>
          <w:color w:val="000000"/>
          <w:szCs w:val="22"/>
        </w:rPr>
        <w:t xml:space="preserve"> </w:t>
      </w:r>
      <w:r w:rsidRPr="0097394B">
        <w:rPr>
          <w:rFonts w:eastAsia="Times New Roman"/>
          <w:vanish/>
          <w:color w:val="000000"/>
          <w:szCs w:val="22"/>
        </w:rPr>
        <w:t>we</w:t>
      </w:r>
      <w:r w:rsidRPr="0097394B">
        <w:rPr>
          <w:rFonts w:eastAsia="Times New Roman"/>
          <w:color w:val="000000"/>
          <w:szCs w:val="22"/>
        </w:rPr>
        <w:t xml:space="preserve"> </w:t>
      </w:r>
      <w:r w:rsidRPr="0097394B">
        <w:rPr>
          <w:rFonts w:eastAsia="Times New Roman"/>
          <w:vanish/>
          <w:color w:val="000000"/>
          <w:szCs w:val="22"/>
        </w:rPr>
        <w:t>are</w:t>
      </w:r>
      <w:r w:rsidRPr="0097394B">
        <w:rPr>
          <w:rFonts w:eastAsia="Times New Roman"/>
          <w:color w:val="000000"/>
          <w:szCs w:val="22"/>
        </w:rPr>
        <w:t xml:space="preserve"> </w:t>
      </w:r>
      <w:r w:rsidRPr="0097394B">
        <w:rPr>
          <w:rFonts w:eastAsia="Times New Roman"/>
          <w:vanish/>
          <w:color w:val="000000"/>
          <w:szCs w:val="22"/>
        </w:rPr>
        <w:t>onto</w:t>
      </w:r>
      <w:r w:rsidRPr="0097394B">
        <w:rPr>
          <w:rFonts w:eastAsia="Times New Roman"/>
          <w:color w:val="000000"/>
          <w:szCs w:val="22"/>
        </w:rPr>
        <w:t xml:space="preserve"> </w:t>
      </w:r>
      <w:r w:rsidRPr="0097394B">
        <w:rPr>
          <w:rFonts w:eastAsia="Times New Roman"/>
          <w:vanish/>
          <w:color w:val="000000"/>
          <w:szCs w:val="22"/>
        </w:rPr>
        <w:t>something</w:t>
      </w:r>
      <w:r w:rsidRPr="0097394B">
        <w:rPr>
          <w:rFonts w:eastAsia="Times New Roman"/>
          <w:color w:val="000000"/>
          <w:szCs w:val="22"/>
        </w:rPr>
        <w:t xml:space="preserve"> </w:t>
      </w:r>
      <w:r w:rsidRPr="0097394B">
        <w:rPr>
          <w:rFonts w:eastAsia="Times New Roman"/>
          <w:vanish/>
          <w:color w:val="000000"/>
          <w:szCs w:val="22"/>
        </w:rPr>
        <w:t>in</w:t>
      </w:r>
      <w:r w:rsidRPr="0097394B">
        <w:rPr>
          <w:rFonts w:eastAsia="Times New Roman"/>
          <w:color w:val="000000"/>
          <w:szCs w:val="22"/>
        </w:rPr>
        <w:t xml:space="preserve"> </w:t>
      </w:r>
      <w:r w:rsidRPr="0097394B">
        <w:rPr>
          <w:rFonts w:eastAsia="Times New Roman"/>
          <w:vanish/>
          <w:color w:val="000000"/>
          <w:szCs w:val="22"/>
        </w:rPr>
        <w:t>our</w:t>
      </w:r>
      <w:r w:rsidRPr="0097394B">
        <w:rPr>
          <w:rFonts w:eastAsia="Times New Roman"/>
          <w:color w:val="000000"/>
          <w:szCs w:val="22"/>
        </w:rPr>
        <w:t xml:space="preserve"> </w:t>
      </w:r>
      <w:r w:rsidRPr="0097394B">
        <w:rPr>
          <w:rFonts w:eastAsia="Times New Roman"/>
          <w:vanish/>
          <w:color w:val="000000"/>
          <w:szCs w:val="22"/>
        </w:rPr>
        <w:t>everyday</w:t>
      </w:r>
      <w:r w:rsidRPr="0097394B">
        <w:rPr>
          <w:rFonts w:eastAsia="Times New Roman"/>
          <w:color w:val="000000"/>
          <w:szCs w:val="22"/>
        </w:rPr>
        <w:t xml:space="preserve"> </w:t>
      </w:r>
      <w:r w:rsidRPr="0097394B">
        <w:rPr>
          <w:rFonts w:eastAsia="Times New Roman"/>
          <w:vanish/>
          <w:color w:val="000000"/>
          <w:szCs w:val="22"/>
        </w:rPr>
        <w:t>reasoning</w:t>
      </w:r>
      <w:r w:rsidRPr="0097394B">
        <w:rPr>
          <w:rFonts w:eastAsia="Times New Roman"/>
          <w:color w:val="000000"/>
          <w:szCs w:val="22"/>
        </w:rPr>
        <w:t xml:space="preserve"> </w:t>
      </w:r>
      <w:r w:rsidRPr="0097394B">
        <w:rPr>
          <w:rFonts w:eastAsia="Times New Roman"/>
          <w:vanish/>
          <w:color w:val="000000"/>
          <w:szCs w:val="22"/>
        </w:rPr>
        <w:t>about</w:t>
      </w:r>
      <w:r w:rsidRPr="0097394B">
        <w:rPr>
          <w:rFonts w:eastAsia="Times New Roman"/>
          <w:color w:val="000000"/>
          <w:szCs w:val="22"/>
        </w:rPr>
        <w:t xml:space="preserve"> </w:t>
      </w:r>
      <w:r w:rsidRPr="0097394B">
        <w:rPr>
          <w:rFonts w:eastAsia="Times New Roman"/>
          <w:vanish/>
          <w:color w:val="000000"/>
          <w:szCs w:val="22"/>
        </w:rPr>
        <w:t>values,</w:t>
      </w:r>
      <w:r w:rsidRPr="0097394B">
        <w:rPr>
          <w:rFonts w:eastAsia="Times New Roman"/>
          <w:color w:val="000000"/>
          <w:szCs w:val="22"/>
        </w:rPr>
        <w:t xml:space="preserve"> </w:t>
      </w:r>
      <w:r w:rsidRPr="0097394B">
        <w:rPr>
          <w:rFonts w:eastAsia="Times New Roman"/>
          <w:vanish/>
          <w:color w:val="000000"/>
          <w:szCs w:val="22"/>
        </w:rPr>
        <w:t>it</w:t>
      </w:r>
      <w:r w:rsidRPr="0097394B">
        <w:rPr>
          <w:rFonts w:eastAsia="Times New Roman"/>
          <w:color w:val="000000"/>
          <w:szCs w:val="22"/>
        </w:rPr>
        <w:t xml:space="preserve"> </w:t>
      </w:r>
      <w:r w:rsidRPr="0097394B">
        <w:rPr>
          <w:rFonts w:eastAsia="Times New Roman"/>
          <w:vanish/>
          <w:color w:val="000000"/>
          <w:szCs w:val="22"/>
        </w:rPr>
        <w:t>seems</w:t>
      </w:r>
      <w:r w:rsidRPr="0097394B">
        <w:rPr>
          <w:rFonts w:eastAsia="Times New Roman"/>
          <w:color w:val="000000"/>
          <w:szCs w:val="22"/>
        </w:rPr>
        <w:t xml:space="preserve"> </w:t>
      </w:r>
      <w:r w:rsidRPr="0097394B">
        <w:rPr>
          <w:rFonts w:eastAsia="Times New Roman"/>
          <w:vanish/>
          <w:color w:val="000000"/>
          <w:szCs w:val="22"/>
        </w:rPr>
        <w:t>that</w:t>
      </w:r>
      <w:r w:rsidRPr="0097394B">
        <w:rPr>
          <w:rFonts w:eastAsia="Times New Roman"/>
          <w:color w:val="000000"/>
          <w:szCs w:val="22"/>
        </w:rPr>
        <w:t xml:space="preserve"> </w:t>
      </w:r>
      <w:r w:rsidRPr="0097394B">
        <w:rPr>
          <w:rFonts w:eastAsia="Times New Roman"/>
          <w:vanish/>
          <w:color w:val="000000"/>
          <w:szCs w:val="22"/>
        </w:rPr>
        <w:t>pleasure</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pain</w:t>
      </w:r>
      <w:r w:rsidRPr="0097394B">
        <w:rPr>
          <w:rFonts w:eastAsia="Times New Roman"/>
          <w:color w:val="000000"/>
          <w:szCs w:val="22"/>
        </w:rPr>
        <w:t xml:space="preserve"> </w:t>
      </w:r>
      <w:r w:rsidRPr="0097394B">
        <w:rPr>
          <w:rFonts w:eastAsia="Times New Roman"/>
          <w:vanish/>
          <w:color w:val="000000"/>
          <w:szCs w:val="22"/>
        </w:rPr>
        <w:t>are</w:t>
      </w:r>
      <w:r w:rsidRPr="0097394B">
        <w:rPr>
          <w:rFonts w:eastAsia="Times New Roman"/>
          <w:color w:val="000000"/>
          <w:szCs w:val="22"/>
        </w:rPr>
        <w:t xml:space="preserve"> </w:t>
      </w:r>
      <w:r w:rsidRPr="0097394B">
        <w:rPr>
          <w:rFonts w:eastAsia="Times New Roman"/>
          <w:vanish/>
          <w:color w:val="000000"/>
          <w:szCs w:val="22"/>
        </w:rPr>
        <w:t>both</w:t>
      </w:r>
      <w:r w:rsidRPr="0097394B">
        <w:rPr>
          <w:rFonts w:eastAsia="Times New Roman"/>
          <w:color w:val="000000"/>
          <w:szCs w:val="22"/>
        </w:rPr>
        <w:t xml:space="preserve"> </w:t>
      </w:r>
      <w:r w:rsidRPr="0097394B">
        <w:rPr>
          <w:rFonts w:eastAsia="Times New Roman"/>
          <w:vanish/>
          <w:color w:val="000000"/>
          <w:szCs w:val="22"/>
        </w:rPr>
        <w:t>places</w:t>
      </w:r>
      <w:r w:rsidRPr="0097394B">
        <w:rPr>
          <w:rFonts w:eastAsia="Times New Roman"/>
          <w:color w:val="000000"/>
          <w:szCs w:val="22"/>
        </w:rPr>
        <w:t xml:space="preserve"> </w:t>
      </w:r>
      <w:r w:rsidRPr="0097394B">
        <w:rPr>
          <w:rFonts w:eastAsia="Times New Roman"/>
          <w:vanish/>
          <w:color w:val="000000"/>
          <w:szCs w:val="22"/>
        </w:rPr>
        <w:t>where</w:t>
      </w:r>
      <w:r w:rsidRPr="0097394B">
        <w:rPr>
          <w:rFonts w:eastAsia="Times New Roman"/>
          <w:color w:val="000000"/>
          <w:szCs w:val="22"/>
        </w:rPr>
        <w:t xml:space="preserve"> </w:t>
      </w:r>
      <w:r w:rsidRPr="0097394B">
        <w:rPr>
          <w:rFonts w:eastAsia="Times New Roman"/>
          <w:vanish/>
          <w:color w:val="000000"/>
          <w:szCs w:val="22"/>
        </w:rPr>
        <w:t>we</w:t>
      </w:r>
      <w:r w:rsidRPr="0097394B">
        <w:rPr>
          <w:rFonts w:eastAsia="Times New Roman"/>
          <w:color w:val="000000"/>
          <w:szCs w:val="22"/>
        </w:rPr>
        <w:t xml:space="preserve"> </w:t>
      </w:r>
      <w:r w:rsidRPr="0097394B">
        <w:rPr>
          <w:rFonts w:eastAsia="Times New Roman"/>
          <w:vanish/>
          <w:color w:val="000000"/>
          <w:szCs w:val="22"/>
        </w:rPr>
        <w:t>reach</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end</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line</w:t>
      </w:r>
      <w:r w:rsidRPr="0097394B">
        <w:rPr>
          <w:rFonts w:eastAsia="Times New Roman"/>
          <w:color w:val="000000"/>
          <w:szCs w:val="22"/>
        </w:rPr>
        <w:t xml:space="preserve"> </w:t>
      </w:r>
      <w:r w:rsidRPr="0097394B">
        <w:rPr>
          <w:rFonts w:eastAsia="Times New Roman"/>
          <w:vanish/>
          <w:color w:val="000000"/>
          <w:szCs w:val="22"/>
        </w:rPr>
        <w:t>in</w:t>
      </w:r>
      <w:r w:rsidRPr="0097394B">
        <w:rPr>
          <w:rFonts w:eastAsia="Times New Roman"/>
          <w:color w:val="000000"/>
          <w:szCs w:val="22"/>
        </w:rPr>
        <w:t xml:space="preserve"> </w:t>
      </w:r>
      <w:r w:rsidRPr="0097394B">
        <w:rPr>
          <w:rFonts w:eastAsia="Times New Roman"/>
          <w:vanish/>
          <w:color w:val="000000"/>
          <w:szCs w:val="22"/>
        </w:rPr>
        <w:t>matters</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value.</w:t>
      </w:r>
    </w:p>
    <w:p w14:paraId="74173667" w14:textId="77777777" w:rsidR="0097394B" w:rsidRPr="0097394B" w:rsidRDefault="0097394B" w:rsidP="0097394B">
      <w:pPr>
        <w:spacing w:before="40" w:after="0" w:line="240" w:lineRule="auto"/>
        <w:rPr>
          <w:rFonts w:ascii="Times New Roman" w:eastAsia="Times New Roman" w:hAnsi="Times New Roman" w:cs="Times New Roman"/>
          <w:sz w:val="24"/>
        </w:rPr>
      </w:pPr>
      <w:r w:rsidRPr="0097394B">
        <w:rPr>
          <w:rFonts w:eastAsia="Times New Roman"/>
          <w:b/>
          <w:bCs/>
          <w:vanish/>
          <w:color w:val="000000"/>
          <w:sz w:val="26"/>
          <w:szCs w:val="26"/>
        </w:rPr>
        <w:t>Second-</w:t>
      </w:r>
      <w:r w:rsidRPr="0097394B">
        <w:rPr>
          <w:rFonts w:eastAsia="Times New Roman"/>
          <w:b/>
          <w:bCs/>
          <w:color w:val="000000"/>
          <w:sz w:val="26"/>
          <w:szCs w:val="26"/>
        </w:rPr>
        <w:t xml:space="preserve"> </w:t>
      </w:r>
      <w:r w:rsidRPr="0097394B">
        <w:rPr>
          <w:rFonts w:eastAsia="Times New Roman"/>
          <w:b/>
          <w:bCs/>
          <w:vanish/>
          <w:color w:val="000000"/>
          <w:sz w:val="26"/>
          <w:szCs w:val="26"/>
        </w:rPr>
        <w:t>every</w:t>
      </w:r>
      <w:r w:rsidRPr="0097394B">
        <w:rPr>
          <w:rFonts w:eastAsia="Times New Roman"/>
          <w:b/>
          <w:bCs/>
          <w:color w:val="000000"/>
          <w:sz w:val="26"/>
          <w:szCs w:val="26"/>
        </w:rPr>
        <w:t xml:space="preserve"> </w:t>
      </w:r>
      <w:r w:rsidRPr="0097394B">
        <w:rPr>
          <w:rFonts w:eastAsia="Times New Roman"/>
          <w:b/>
          <w:bCs/>
          <w:vanish/>
          <w:color w:val="000000"/>
          <w:sz w:val="26"/>
          <w:szCs w:val="26"/>
        </w:rPr>
        <w:t>other</w:t>
      </w:r>
      <w:r w:rsidRPr="0097394B">
        <w:rPr>
          <w:rFonts w:eastAsia="Times New Roman"/>
          <w:b/>
          <w:bCs/>
          <w:color w:val="000000"/>
          <w:sz w:val="26"/>
          <w:szCs w:val="26"/>
        </w:rPr>
        <w:t xml:space="preserve"> </w:t>
      </w:r>
      <w:r w:rsidRPr="0097394B">
        <w:rPr>
          <w:rFonts w:eastAsia="Times New Roman"/>
          <w:b/>
          <w:bCs/>
          <w:vanish/>
          <w:color w:val="000000"/>
          <w:sz w:val="26"/>
          <w:szCs w:val="26"/>
        </w:rPr>
        <w:t>value</w:t>
      </w:r>
      <w:r w:rsidRPr="0097394B">
        <w:rPr>
          <w:rFonts w:eastAsia="Times New Roman"/>
          <w:b/>
          <w:bCs/>
          <w:color w:val="000000"/>
          <w:sz w:val="26"/>
          <w:szCs w:val="26"/>
        </w:rPr>
        <w:t xml:space="preserve"> </w:t>
      </w:r>
      <w:r w:rsidRPr="0097394B">
        <w:rPr>
          <w:rFonts w:eastAsia="Times New Roman"/>
          <w:b/>
          <w:bCs/>
          <w:vanish/>
          <w:color w:val="000000"/>
          <w:sz w:val="26"/>
          <w:szCs w:val="26"/>
        </w:rPr>
        <w:t>criterion</w:t>
      </w:r>
      <w:r w:rsidRPr="0097394B">
        <w:rPr>
          <w:rFonts w:eastAsia="Times New Roman"/>
          <w:b/>
          <w:bCs/>
          <w:color w:val="000000"/>
          <w:sz w:val="26"/>
          <w:szCs w:val="26"/>
        </w:rPr>
        <w:t xml:space="preserve"> </w:t>
      </w:r>
      <w:r w:rsidRPr="0097394B">
        <w:rPr>
          <w:rFonts w:eastAsia="Times New Roman"/>
          <w:b/>
          <w:bCs/>
          <w:vanish/>
          <w:color w:val="000000"/>
          <w:sz w:val="26"/>
          <w:szCs w:val="26"/>
        </w:rPr>
        <w:t>can</w:t>
      </w:r>
      <w:r w:rsidRPr="0097394B">
        <w:rPr>
          <w:rFonts w:eastAsia="Times New Roman"/>
          <w:b/>
          <w:bCs/>
          <w:color w:val="000000"/>
          <w:sz w:val="26"/>
          <w:szCs w:val="26"/>
        </w:rPr>
        <w:t xml:space="preserve"> </w:t>
      </w:r>
      <w:r w:rsidRPr="0097394B">
        <w:rPr>
          <w:rFonts w:eastAsia="Times New Roman"/>
          <w:b/>
          <w:bCs/>
          <w:vanish/>
          <w:color w:val="000000"/>
          <w:sz w:val="26"/>
          <w:szCs w:val="26"/>
        </w:rPr>
        <w:t>be</w:t>
      </w:r>
      <w:r w:rsidRPr="0097394B">
        <w:rPr>
          <w:rFonts w:eastAsia="Times New Roman"/>
          <w:b/>
          <w:bCs/>
          <w:color w:val="000000"/>
          <w:sz w:val="26"/>
          <w:szCs w:val="26"/>
        </w:rPr>
        <w:t xml:space="preserve"> </w:t>
      </w:r>
      <w:r w:rsidRPr="0097394B">
        <w:rPr>
          <w:rFonts w:eastAsia="Times New Roman"/>
          <w:b/>
          <w:bCs/>
          <w:vanish/>
          <w:color w:val="000000"/>
          <w:sz w:val="26"/>
          <w:szCs w:val="26"/>
        </w:rPr>
        <w:t>explained</w:t>
      </w:r>
      <w:r w:rsidRPr="0097394B">
        <w:rPr>
          <w:rFonts w:eastAsia="Times New Roman"/>
          <w:b/>
          <w:bCs/>
          <w:color w:val="000000"/>
          <w:sz w:val="26"/>
          <w:szCs w:val="26"/>
        </w:rPr>
        <w:t xml:space="preserve"> </w:t>
      </w:r>
      <w:r w:rsidRPr="0097394B">
        <w:rPr>
          <w:rFonts w:eastAsia="Times New Roman"/>
          <w:b/>
          <w:bCs/>
          <w:vanish/>
          <w:color w:val="000000"/>
          <w:sz w:val="26"/>
          <w:szCs w:val="26"/>
        </w:rPr>
        <w:t>in</w:t>
      </w:r>
      <w:r w:rsidRPr="0097394B">
        <w:rPr>
          <w:rFonts w:eastAsia="Times New Roman"/>
          <w:b/>
          <w:bCs/>
          <w:color w:val="000000"/>
          <w:sz w:val="26"/>
          <w:szCs w:val="26"/>
        </w:rPr>
        <w:t xml:space="preserve"> </w:t>
      </w:r>
      <w:r w:rsidRPr="0097394B">
        <w:rPr>
          <w:rFonts w:eastAsia="Times New Roman"/>
          <w:b/>
          <w:bCs/>
          <w:vanish/>
          <w:color w:val="000000"/>
          <w:sz w:val="26"/>
          <w:szCs w:val="26"/>
        </w:rPr>
        <w:t>reference</w:t>
      </w:r>
      <w:r w:rsidRPr="0097394B">
        <w:rPr>
          <w:rFonts w:eastAsia="Times New Roman"/>
          <w:b/>
          <w:bCs/>
          <w:color w:val="000000"/>
          <w:sz w:val="26"/>
          <w:szCs w:val="26"/>
        </w:rPr>
        <w:t xml:space="preserve"> </w:t>
      </w:r>
      <w:r w:rsidRPr="0097394B">
        <w:rPr>
          <w:rFonts w:eastAsia="Times New Roman"/>
          <w:b/>
          <w:bCs/>
          <w:vanish/>
          <w:color w:val="000000"/>
          <w:sz w:val="26"/>
          <w:szCs w:val="26"/>
        </w:rPr>
        <w:t>to</w:t>
      </w:r>
      <w:r w:rsidRPr="0097394B">
        <w:rPr>
          <w:rFonts w:eastAsia="Times New Roman"/>
          <w:b/>
          <w:bCs/>
          <w:color w:val="000000"/>
          <w:sz w:val="26"/>
          <w:szCs w:val="26"/>
        </w:rPr>
        <w:t xml:space="preserve"> </w:t>
      </w:r>
      <w:r w:rsidRPr="0097394B">
        <w:rPr>
          <w:rFonts w:eastAsia="Times New Roman"/>
          <w:b/>
          <w:bCs/>
          <w:vanish/>
          <w:color w:val="000000"/>
          <w:sz w:val="26"/>
          <w:szCs w:val="26"/>
        </w:rPr>
        <w:t>pleasure</w:t>
      </w:r>
      <w:r w:rsidRPr="0097394B">
        <w:rPr>
          <w:rFonts w:eastAsia="Times New Roman"/>
          <w:b/>
          <w:bCs/>
          <w:color w:val="000000"/>
          <w:sz w:val="26"/>
          <w:szCs w:val="26"/>
        </w:rPr>
        <w:t xml:space="preserve"> </w:t>
      </w:r>
      <w:r w:rsidRPr="0097394B">
        <w:rPr>
          <w:rFonts w:eastAsia="Times New Roman"/>
          <w:b/>
          <w:bCs/>
          <w:vanish/>
          <w:color w:val="000000"/>
          <w:sz w:val="26"/>
          <w:szCs w:val="26"/>
        </w:rPr>
        <w:t>and</w:t>
      </w:r>
      <w:r w:rsidRPr="0097394B">
        <w:rPr>
          <w:rFonts w:eastAsia="Times New Roman"/>
          <w:b/>
          <w:bCs/>
          <w:color w:val="000000"/>
          <w:sz w:val="26"/>
          <w:szCs w:val="26"/>
        </w:rPr>
        <w:t xml:space="preserve"> </w:t>
      </w:r>
      <w:r w:rsidRPr="0097394B">
        <w:rPr>
          <w:rFonts w:eastAsia="Times New Roman"/>
          <w:b/>
          <w:bCs/>
          <w:vanish/>
          <w:color w:val="000000"/>
          <w:sz w:val="26"/>
          <w:szCs w:val="26"/>
        </w:rPr>
        <w:t>pain-</w:t>
      </w:r>
      <w:r w:rsidRPr="0097394B">
        <w:rPr>
          <w:rFonts w:eastAsia="Times New Roman"/>
          <w:b/>
          <w:bCs/>
          <w:color w:val="000000"/>
          <w:sz w:val="26"/>
          <w:szCs w:val="26"/>
        </w:rPr>
        <w:t xml:space="preserve"> </w:t>
      </w:r>
      <w:r w:rsidRPr="0097394B">
        <w:rPr>
          <w:rFonts w:eastAsia="Times New Roman"/>
          <w:b/>
          <w:bCs/>
          <w:vanish/>
          <w:color w:val="000000"/>
          <w:sz w:val="26"/>
          <w:szCs w:val="26"/>
        </w:rPr>
        <w:t>they</w:t>
      </w:r>
      <w:r w:rsidRPr="0097394B">
        <w:rPr>
          <w:rFonts w:eastAsia="Times New Roman"/>
          <w:b/>
          <w:bCs/>
          <w:color w:val="000000"/>
          <w:sz w:val="26"/>
          <w:szCs w:val="26"/>
        </w:rPr>
        <w:t xml:space="preserve"> </w:t>
      </w:r>
      <w:r w:rsidRPr="0097394B">
        <w:rPr>
          <w:rFonts w:eastAsia="Times New Roman"/>
          <w:b/>
          <w:bCs/>
          <w:vanish/>
          <w:color w:val="000000"/>
          <w:sz w:val="26"/>
          <w:szCs w:val="26"/>
        </w:rPr>
        <w:t>say</w:t>
      </w:r>
      <w:r w:rsidRPr="0097394B">
        <w:rPr>
          <w:rFonts w:eastAsia="Times New Roman"/>
          <w:b/>
          <w:bCs/>
          <w:color w:val="000000"/>
          <w:sz w:val="26"/>
          <w:szCs w:val="26"/>
        </w:rPr>
        <w:t xml:space="preserve"> </w:t>
      </w:r>
      <w:r w:rsidRPr="0097394B">
        <w:rPr>
          <w:rFonts w:eastAsia="Times New Roman"/>
          <w:b/>
          <w:bCs/>
          <w:vanish/>
          <w:color w:val="000000"/>
          <w:sz w:val="26"/>
          <w:szCs w:val="26"/>
        </w:rPr>
        <w:t>ripstein</w:t>
      </w:r>
      <w:r w:rsidRPr="0097394B">
        <w:rPr>
          <w:rFonts w:eastAsia="Times New Roman"/>
          <w:b/>
          <w:bCs/>
          <w:color w:val="000000"/>
          <w:sz w:val="26"/>
          <w:szCs w:val="26"/>
        </w:rPr>
        <w:t xml:space="preserve"> </w:t>
      </w:r>
      <w:r w:rsidRPr="0097394B">
        <w:rPr>
          <w:rFonts w:eastAsia="Times New Roman"/>
          <w:b/>
          <w:bCs/>
          <w:vanish/>
          <w:color w:val="000000"/>
          <w:sz w:val="26"/>
          <w:szCs w:val="26"/>
        </w:rPr>
        <w:t>good</w:t>
      </w:r>
      <w:r w:rsidRPr="0097394B">
        <w:rPr>
          <w:rFonts w:eastAsia="Times New Roman"/>
          <w:b/>
          <w:bCs/>
          <w:color w:val="000000"/>
          <w:sz w:val="26"/>
          <w:szCs w:val="26"/>
        </w:rPr>
        <w:t xml:space="preserve"> </w:t>
      </w:r>
      <w:r w:rsidRPr="0097394B">
        <w:rPr>
          <w:rFonts w:eastAsia="Times New Roman"/>
          <w:b/>
          <w:bCs/>
          <w:vanish/>
          <w:color w:val="000000"/>
          <w:sz w:val="26"/>
          <w:szCs w:val="26"/>
        </w:rPr>
        <w:t>cuz</w:t>
      </w:r>
      <w:r w:rsidRPr="0097394B">
        <w:rPr>
          <w:rFonts w:eastAsia="Times New Roman"/>
          <w:b/>
          <w:bCs/>
          <w:color w:val="000000"/>
          <w:sz w:val="26"/>
          <w:szCs w:val="26"/>
        </w:rPr>
        <w:t xml:space="preserve"> </w:t>
      </w:r>
      <w:r w:rsidRPr="0097394B">
        <w:rPr>
          <w:rFonts w:eastAsia="Times New Roman"/>
          <w:b/>
          <w:bCs/>
          <w:vanish/>
          <w:color w:val="000000"/>
          <w:sz w:val="26"/>
          <w:szCs w:val="26"/>
        </w:rPr>
        <w:t>they</w:t>
      </w:r>
      <w:r w:rsidRPr="0097394B">
        <w:rPr>
          <w:rFonts w:eastAsia="Times New Roman"/>
          <w:b/>
          <w:bCs/>
          <w:color w:val="000000"/>
          <w:sz w:val="26"/>
          <w:szCs w:val="26"/>
        </w:rPr>
        <w:t xml:space="preserve"> </w:t>
      </w:r>
      <w:r w:rsidRPr="0097394B">
        <w:rPr>
          <w:rFonts w:eastAsia="Times New Roman"/>
          <w:b/>
          <w:bCs/>
          <w:vanish/>
          <w:color w:val="000000"/>
          <w:sz w:val="26"/>
          <w:szCs w:val="26"/>
        </w:rPr>
        <w:t>think</w:t>
      </w:r>
      <w:r w:rsidRPr="0097394B">
        <w:rPr>
          <w:rFonts w:eastAsia="Times New Roman"/>
          <w:b/>
          <w:bCs/>
          <w:color w:val="000000"/>
          <w:sz w:val="26"/>
          <w:szCs w:val="26"/>
        </w:rPr>
        <w:t xml:space="preserve"> </w:t>
      </w:r>
      <w:r w:rsidRPr="0097394B">
        <w:rPr>
          <w:rFonts w:eastAsia="Times New Roman"/>
          <w:b/>
          <w:bCs/>
          <w:vanish/>
          <w:color w:val="000000"/>
          <w:sz w:val="26"/>
          <w:szCs w:val="26"/>
        </w:rPr>
        <w:t>it’ll</w:t>
      </w:r>
      <w:r w:rsidRPr="0097394B">
        <w:rPr>
          <w:rFonts w:eastAsia="Times New Roman"/>
          <w:b/>
          <w:bCs/>
          <w:color w:val="000000"/>
          <w:sz w:val="26"/>
          <w:szCs w:val="26"/>
        </w:rPr>
        <w:t xml:space="preserve"> </w:t>
      </w:r>
      <w:r w:rsidRPr="0097394B">
        <w:rPr>
          <w:rFonts w:eastAsia="Times New Roman"/>
          <w:b/>
          <w:bCs/>
          <w:vanish/>
          <w:color w:val="000000"/>
          <w:sz w:val="26"/>
          <w:szCs w:val="26"/>
        </w:rPr>
        <w:t>make</w:t>
      </w:r>
      <w:r w:rsidRPr="0097394B">
        <w:rPr>
          <w:rFonts w:eastAsia="Times New Roman"/>
          <w:b/>
          <w:bCs/>
          <w:color w:val="000000"/>
          <w:sz w:val="26"/>
          <w:szCs w:val="26"/>
        </w:rPr>
        <w:t xml:space="preserve"> </w:t>
      </w:r>
      <w:r w:rsidRPr="0097394B">
        <w:rPr>
          <w:rFonts w:eastAsia="Times New Roman"/>
          <w:b/>
          <w:bCs/>
          <w:vanish/>
          <w:color w:val="000000"/>
          <w:sz w:val="26"/>
          <w:szCs w:val="26"/>
        </w:rPr>
        <w:t>stuff</w:t>
      </w:r>
      <w:r w:rsidRPr="0097394B">
        <w:rPr>
          <w:rFonts w:eastAsia="Times New Roman"/>
          <w:b/>
          <w:bCs/>
          <w:color w:val="000000"/>
          <w:sz w:val="26"/>
          <w:szCs w:val="26"/>
        </w:rPr>
        <w:t xml:space="preserve"> </w:t>
      </w:r>
      <w:r w:rsidRPr="0097394B">
        <w:rPr>
          <w:rFonts w:eastAsia="Times New Roman"/>
          <w:b/>
          <w:bCs/>
          <w:vanish/>
          <w:color w:val="000000"/>
          <w:sz w:val="26"/>
          <w:szCs w:val="26"/>
        </w:rPr>
        <w:t>better</w:t>
      </w:r>
    </w:p>
    <w:p w14:paraId="398F089A" w14:textId="77777777" w:rsidR="0097394B" w:rsidRPr="0097394B" w:rsidRDefault="0097394B" w:rsidP="0097394B">
      <w:pPr>
        <w:spacing w:before="40" w:after="0" w:line="240" w:lineRule="auto"/>
        <w:rPr>
          <w:rFonts w:ascii="Times New Roman" w:eastAsia="Times New Roman" w:hAnsi="Times New Roman" w:cs="Times New Roman"/>
          <w:sz w:val="24"/>
        </w:rPr>
      </w:pPr>
      <w:r w:rsidRPr="0097394B">
        <w:rPr>
          <w:rFonts w:eastAsia="Times New Roman"/>
          <w:b/>
          <w:bCs/>
          <w:vanish/>
          <w:color w:val="000000"/>
          <w:sz w:val="26"/>
          <w:szCs w:val="26"/>
        </w:rPr>
        <w:t>Third-</w:t>
      </w:r>
      <w:r w:rsidRPr="0097394B">
        <w:rPr>
          <w:rFonts w:eastAsia="Times New Roman"/>
          <w:b/>
          <w:bCs/>
          <w:color w:val="000000"/>
          <w:sz w:val="26"/>
          <w:szCs w:val="26"/>
        </w:rPr>
        <w:t xml:space="preserve"> </w:t>
      </w:r>
      <w:r w:rsidRPr="0097394B">
        <w:rPr>
          <w:rFonts w:eastAsia="Times New Roman"/>
          <w:b/>
          <w:bCs/>
          <w:vanish/>
          <w:color w:val="000000"/>
          <w:sz w:val="26"/>
          <w:szCs w:val="26"/>
        </w:rPr>
        <w:t>governments</w:t>
      </w:r>
      <w:r w:rsidRPr="0097394B">
        <w:rPr>
          <w:rFonts w:eastAsia="Times New Roman"/>
          <w:b/>
          <w:bCs/>
          <w:color w:val="000000"/>
          <w:sz w:val="26"/>
          <w:szCs w:val="26"/>
        </w:rPr>
        <w:t xml:space="preserve"> </w:t>
      </w:r>
      <w:r w:rsidRPr="0097394B">
        <w:rPr>
          <w:rFonts w:eastAsia="Times New Roman"/>
          <w:b/>
          <w:bCs/>
          <w:vanish/>
          <w:color w:val="000000"/>
          <w:sz w:val="26"/>
          <w:szCs w:val="26"/>
        </w:rPr>
        <w:t>need</w:t>
      </w:r>
      <w:r w:rsidRPr="0097394B">
        <w:rPr>
          <w:rFonts w:eastAsia="Times New Roman"/>
          <w:b/>
          <w:bCs/>
          <w:color w:val="000000"/>
          <w:sz w:val="26"/>
          <w:szCs w:val="26"/>
        </w:rPr>
        <w:t xml:space="preserve"> </w:t>
      </w:r>
      <w:r w:rsidRPr="0097394B">
        <w:rPr>
          <w:rFonts w:eastAsia="Times New Roman"/>
          <w:b/>
          <w:bCs/>
          <w:vanish/>
          <w:color w:val="000000"/>
          <w:sz w:val="26"/>
          <w:szCs w:val="26"/>
        </w:rPr>
        <w:t>to</w:t>
      </w:r>
      <w:r w:rsidRPr="0097394B">
        <w:rPr>
          <w:rFonts w:eastAsia="Times New Roman"/>
          <w:b/>
          <w:bCs/>
          <w:color w:val="000000"/>
          <w:sz w:val="26"/>
          <w:szCs w:val="26"/>
        </w:rPr>
        <w:t xml:space="preserve"> </w:t>
      </w:r>
      <w:r w:rsidRPr="0097394B">
        <w:rPr>
          <w:rFonts w:eastAsia="Times New Roman"/>
          <w:b/>
          <w:bCs/>
          <w:vanish/>
          <w:color w:val="000000"/>
          <w:sz w:val="26"/>
          <w:szCs w:val="26"/>
        </w:rPr>
        <w:t>use</w:t>
      </w:r>
      <w:r w:rsidRPr="0097394B">
        <w:rPr>
          <w:rFonts w:eastAsia="Times New Roman"/>
          <w:b/>
          <w:bCs/>
          <w:color w:val="000000"/>
          <w:sz w:val="26"/>
          <w:szCs w:val="26"/>
        </w:rPr>
        <w:t xml:space="preserve"> </w:t>
      </w:r>
      <w:r w:rsidRPr="0097394B">
        <w:rPr>
          <w:rFonts w:eastAsia="Times New Roman"/>
          <w:b/>
          <w:bCs/>
          <w:vanish/>
          <w:color w:val="000000"/>
          <w:sz w:val="26"/>
          <w:szCs w:val="26"/>
        </w:rPr>
        <w:t>expected</w:t>
      </w:r>
      <w:r w:rsidRPr="0097394B">
        <w:rPr>
          <w:rFonts w:eastAsia="Times New Roman"/>
          <w:b/>
          <w:bCs/>
          <w:color w:val="000000"/>
          <w:sz w:val="26"/>
          <w:szCs w:val="26"/>
        </w:rPr>
        <w:t xml:space="preserve"> </w:t>
      </w:r>
      <w:r w:rsidRPr="0097394B">
        <w:rPr>
          <w:rFonts w:eastAsia="Times New Roman"/>
          <w:b/>
          <w:bCs/>
          <w:vanish/>
          <w:color w:val="000000"/>
          <w:sz w:val="26"/>
          <w:szCs w:val="26"/>
        </w:rPr>
        <w:t>wellbeing</w:t>
      </w:r>
      <w:r w:rsidRPr="0097394B">
        <w:rPr>
          <w:rFonts w:eastAsia="Times New Roman"/>
          <w:b/>
          <w:bCs/>
          <w:color w:val="000000"/>
          <w:sz w:val="26"/>
          <w:szCs w:val="26"/>
        </w:rPr>
        <w:t xml:space="preserve"> </w:t>
      </w:r>
      <w:r w:rsidRPr="0097394B">
        <w:rPr>
          <w:rFonts w:eastAsia="Times New Roman"/>
          <w:b/>
          <w:bCs/>
          <w:vanish/>
          <w:color w:val="000000"/>
          <w:sz w:val="26"/>
          <w:szCs w:val="26"/>
        </w:rPr>
        <w:t>when</w:t>
      </w:r>
      <w:r w:rsidRPr="0097394B">
        <w:rPr>
          <w:rFonts w:eastAsia="Times New Roman"/>
          <w:b/>
          <w:bCs/>
          <w:color w:val="000000"/>
          <w:sz w:val="26"/>
          <w:szCs w:val="26"/>
        </w:rPr>
        <w:t xml:space="preserve"> </w:t>
      </w:r>
      <w:r w:rsidRPr="0097394B">
        <w:rPr>
          <w:rFonts w:eastAsia="Times New Roman"/>
          <w:b/>
          <w:bCs/>
          <w:vanish/>
          <w:color w:val="000000"/>
          <w:sz w:val="26"/>
          <w:szCs w:val="26"/>
        </w:rPr>
        <w:t>they</w:t>
      </w:r>
      <w:r w:rsidRPr="0097394B">
        <w:rPr>
          <w:rFonts w:eastAsia="Times New Roman"/>
          <w:b/>
          <w:bCs/>
          <w:color w:val="000000"/>
          <w:sz w:val="26"/>
          <w:szCs w:val="26"/>
        </w:rPr>
        <w:t xml:space="preserve"> </w:t>
      </w:r>
      <w:r w:rsidRPr="0097394B">
        <w:rPr>
          <w:rFonts w:eastAsia="Times New Roman"/>
          <w:b/>
          <w:bCs/>
          <w:vanish/>
          <w:color w:val="000000"/>
          <w:sz w:val="26"/>
          <w:szCs w:val="26"/>
        </w:rPr>
        <w:t>make</w:t>
      </w:r>
      <w:r w:rsidRPr="0097394B">
        <w:rPr>
          <w:rFonts w:eastAsia="Times New Roman"/>
          <w:b/>
          <w:bCs/>
          <w:color w:val="000000"/>
          <w:sz w:val="26"/>
          <w:szCs w:val="26"/>
        </w:rPr>
        <w:t xml:space="preserve"> </w:t>
      </w:r>
      <w:r w:rsidRPr="0097394B">
        <w:rPr>
          <w:rFonts w:eastAsia="Times New Roman"/>
          <w:b/>
          <w:bCs/>
          <w:vanish/>
          <w:color w:val="000000"/>
          <w:sz w:val="26"/>
          <w:szCs w:val="26"/>
        </w:rPr>
        <w:t>decisions</w:t>
      </w:r>
      <w:r w:rsidRPr="0097394B">
        <w:rPr>
          <w:rFonts w:eastAsia="Times New Roman"/>
          <w:b/>
          <w:bCs/>
          <w:color w:val="000000"/>
          <w:sz w:val="26"/>
          <w:szCs w:val="26"/>
        </w:rPr>
        <w:t xml:space="preserve"> </w:t>
      </w:r>
      <w:r w:rsidRPr="0097394B">
        <w:rPr>
          <w:rFonts w:eastAsia="Times New Roman"/>
          <w:b/>
          <w:bCs/>
          <w:vanish/>
          <w:color w:val="000000"/>
          <w:sz w:val="26"/>
          <w:szCs w:val="26"/>
        </w:rPr>
        <w:t>because</w:t>
      </w:r>
      <w:r w:rsidRPr="0097394B">
        <w:rPr>
          <w:rFonts w:eastAsia="Times New Roman"/>
          <w:b/>
          <w:bCs/>
          <w:color w:val="000000"/>
          <w:sz w:val="26"/>
          <w:szCs w:val="26"/>
        </w:rPr>
        <w:t xml:space="preserve"> </w:t>
      </w:r>
      <w:r w:rsidRPr="0097394B">
        <w:rPr>
          <w:rFonts w:eastAsia="Times New Roman"/>
          <w:b/>
          <w:bCs/>
          <w:vanish/>
          <w:color w:val="000000"/>
          <w:sz w:val="26"/>
          <w:szCs w:val="26"/>
        </w:rPr>
        <w:t>it’s</w:t>
      </w:r>
      <w:r w:rsidRPr="0097394B">
        <w:rPr>
          <w:rFonts w:eastAsia="Times New Roman"/>
          <w:b/>
          <w:bCs/>
          <w:color w:val="000000"/>
          <w:sz w:val="26"/>
          <w:szCs w:val="26"/>
        </w:rPr>
        <w:t xml:space="preserve"> </w:t>
      </w:r>
      <w:r w:rsidRPr="0097394B">
        <w:rPr>
          <w:rFonts w:eastAsia="Times New Roman"/>
          <w:b/>
          <w:bCs/>
          <w:vanish/>
          <w:color w:val="000000"/>
          <w:sz w:val="26"/>
          <w:szCs w:val="26"/>
        </w:rPr>
        <w:t>the</w:t>
      </w:r>
      <w:r w:rsidRPr="0097394B">
        <w:rPr>
          <w:rFonts w:eastAsia="Times New Roman"/>
          <w:b/>
          <w:bCs/>
          <w:color w:val="000000"/>
          <w:sz w:val="26"/>
          <w:szCs w:val="26"/>
        </w:rPr>
        <w:t xml:space="preserve"> </w:t>
      </w:r>
      <w:r w:rsidRPr="0097394B">
        <w:rPr>
          <w:rFonts w:eastAsia="Times New Roman"/>
          <w:b/>
          <w:bCs/>
          <w:vanish/>
          <w:color w:val="000000"/>
          <w:sz w:val="26"/>
          <w:szCs w:val="26"/>
        </w:rPr>
        <w:t>only</w:t>
      </w:r>
      <w:r w:rsidRPr="0097394B">
        <w:rPr>
          <w:rFonts w:eastAsia="Times New Roman"/>
          <w:b/>
          <w:bCs/>
          <w:color w:val="000000"/>
          <w:sz w:val="26"/>
          <w:szCs w:val="26"/>
        </w:rPr>
        <w:t xml:space="preserve"> </w:t>
      </w:r>
      <w:r w:rsidRPr="0097394B">
        <w:rPr>
          <w:rFonts w:eastAsia="Times New Roman"/>
          <w:b/>
          <w:bCs/>
          <w:vanish/>
          <w:color w:val="000000"/>
          <w:sz w:val="26"/>
          <w:szCs w:val="26"/>
        </w:rPr>
        <w:t>way</w:t>
      </w:r>
      <w:r w:rsidRPr="0097394B">
        <w:rPr>
          <w:rFonts w:eastAsia="Times New Roman"/>
          <w:b/>
          <w:bCs/>
          <w:color w:val="000000"/>
          <w:sz w:val="26"/>
          <w:szCs w:val="26"/>
        </w:rPr>
        <w:t xml:space="preserve"> </w:t>
      </w:r>
      <w:r w:rsidRPr="0097394B">
        <w:rPr>
          <w:rFonts w:eastAsia="Times New Roman"/>
          <w:b/>
          <w:bCs/>
          <w:vanish/>
          <w:color w:val="000000"/>
          <w:sz w:val="26"/>
          <w:szCs w:val="26"/>
        </w:rPr>
        <w:t>to</w:t>
      </w:r>
      <w:r w:rsidRPr="0097394B">
        <w:rPr>
          <w:rFonts w:eastAsia="Times New Roman"/>
          <w:b/>
          <w:bCs/>
          <w:color w:val="000000"/>
          <w:sz w:val="26"/>
          <w:szCs w:val="26"/>
        </w:rPr>
        <w:t xml:space="preserve"> </w:t>
      </w:r>
      <w:r w:rsidRPr="0097394B">
        <w:rPr>
          <w:rFonts w:eastAsia="Times New Roman"/>
          <w:b/>
          <w:bCs/>
          <w:vanish/>
          <w:color w:val="000000"/>
          <w:sz w:val="26"/>
          <w:szCs w:val="26"/>
        </w:rPr>
        <w:t>weigh</w:t>
      </w:r>
      <w:r w:rsidRPr="0097394B">
        <w:rPr>
          <w:rFonts w:eastAsia="Times New Roman"/>
          <w:b/>
          <w:bCs/>
          <w:color w:val="000000"/>
          <w:sz w:val="26"/>
          <w:szCs w:val="26"/>
        </w:rPr>
        <w:t xml:space="preserve"> </w:t>
      </w:r>
      <w:r w:rsidRPr="0097394B">
        <w:rPr>
          <w:rFonts w:eastAsia="Times New Roman"/>
          <w:b/>
          <w:bCs/>
          <w:vanish/>
          <w:color w:val="000000"/>
          <w:sz w:val="26"/>
          <w:szCs w:val="26"/>
        </w:rPr>
        <w:t>conflicting</w:t>
      </w:r>
      <w:r w:rsidRPr="0097394B">
        <w:rPr>
          <w:rFonts w:eastAsia="Times New Roman"/>
          <w:b/>
          <w:bCs/>
          <w:color w:val="000000"/>
          <w:sz w:val="26"/>
          <w:szCs w:val="26"/>
        </w:rPr>
        <w:t xml:space="preserve"> </w:t>
      </w:r>
      <w:r w:rsidRPr="0097394B">
        <w:rPr>
          <w:rFonts w:eastAsia="Times New Roman"/>
          <w:b/>
          <w:bCs/>
          <w:vanish/>
          <w:color w:val="000000"/>
          <w:sz w:val="26"/>
          <w:szCs w:val="26"/>
        </w:rPr>
        <w:t>concerns-</w:t>
      </w:r>
      <w:r w:rsidRPr="0097394B">
        <w:rPr>
          <w:rFonts w:eastAsia="Times New Roman"/>
          <w:b/>
          <w:bCs/>
          <w:color w:val="000000"/>
          <w:sz w:val="26"/>
          <w:szCs w:val="26"/>
        </w:rPr>
        <w:t xml:space="preserve"> </w:t>
      </w:r>
      <w:r w:rsidRPr="0097394B">
        <w:rPr>
          <w:rFonts w:eastAsia="Times New Roman"/>
          <w:b/>
          <w:bCs/>
          <w:vanish/>
          <w:color w:val="000000"/>
          <w:sz w:val="26"/>
          <w:szCs w:val="26"/>
        </w:rPr>
        <w:t>empirically</w:t>
      </w:r>
      <w:r w:rsidRPr="0097394B">
        <w:rPr>
          <w:rFonts w:eastAsia="Times New Roman"/>
          <w:b/>
          <w:bCs/>
          <w:color w:val="000000"/>
          <w:sz w:val="26"/>
          <w:szCs w:val="26"/>
        </w:rPr>
        <w:t xml:space="preserve"> </w:t>
      </w:r>
      <w:r w:rsidRPr="0097394B">
        <w:rPr>
          <w:rFonts w:eastAsia="Times New Roman"/>
          <w:b/>
          <w:bCs/>
          <w:vanish/>
          <w:color w:val="000000"/>
          <w:sz w:val="26"/>
          <w:szCs w:val="26"/>
        </w:rPr>
        <w:t>proven</w:t>
      </w:r>
      <w:r w:rsidRPr="0097394B">
        <w:rPr>
          <w:rFonts w:eastAsia="Times New Roman"/>
          <w:b/>
          <w:bCs/>
          <w:color w:val="000000"/>
          <w:sz w:val="26"/>
          <w:szCs w:val="26"/>
        </w:rPr>
        <w:t xml:space="preserve"> </w:t>
      </w:r>
      <w:r w:rsidRPr="0097394B">
        <w:rPr>
          <w:rFonts w:eastAsia="Times New Roman"/>
          <w:b/>
          <w:bCs/>
          <w:vanish/>
          <w:color w:val="000000"/>
          <w:sz w:val="26"/>
          <w:szCs w:val="26"/>
        </w:rPr>
        <w:t>since</w:t>
      </w:r>
      <w:r w:rsidRPr="0097394B">
        <w:rPr>
          <w:rFonts w:eastAsia="Times New Roman"/>
          <w:b/>
          <w:bCs/>
          <w:color w:val="000000"/>
          <w:sz w:val="26"/>
          <w:szCs w:val="26"/>
        </w:rPr>
        <w:t xml:space="preserve"> </w:t>
      </w:r>
      <w:r w:rsidRPr="0097394B">
        <w:rPr>
          <w:rFonts w:eastAsia="Times New Roman"/>
          <w:b/>
          <w:bCs/>
          <w:vanish/>
          <w:color w:val="000000"/>
          <w:sz w:val="26"/>
          <w:szCs w:val="26"/>
        </w:rPr>
        <w:t>they</w:t>
      </w:r>
      <w:r w:rsidRPr="0097394B">
        <w:rPr>
          <w:rFonts w:eastAsia="Times New Roman"/>
          <w:b/>
          <w:bCs/>
          <w:color w:val="000000"/>
          <w:sz w:val="26"/>
          <w:szCs w:val="26"/>
        </w:rPr>
        <w:t xml:space="preserve"> </w:t>
      </w:r>
      <w:r w:rsidRPr="0097394B">
        <w:rPr>
          <w:rFonts w:eastAsia="Times New Roman"/>
          <w:b/>
          <w:bCs/>
          <w:vanish/>
          <w:color w:val="000000"/>
          <w:sz w:val="26"/>
          <w:szCs w:val="26"/>
        </w:rPr>
        <w:t>weigh</w:t>
      </w:r>
      <w:r w:rsidRPr="0097394B">
        <w:rPr>
          <w:rFonts w:eastAsia="Times New Roman"/>
          <w:b/>
          <w:bCs/>
          <w:color w:val="000000"/>
          <w:sz w:val="26"/>
          <w:szCs w:val="26"/>
        </w:rPr>
        <w:t xml:space="preserve"> </w:t>
      </w:r>
      <w:r w:rsidRPr="0097394B">
        <w:rPr>
          <w:rFonts w:eastAsia="Times New Roman"/>
          <w:b/>
          <w:bCs/>
          <w:vanish/>
          <w:color w:val="000000"/>
          <w:sz w:val="26"/>
          <w:szCs w:val="26"/>
        </w:rPr>
        <w:t>concerns</w:t>
      </w:r>
      <w:r w:rsidRPr="0097394B">
        <w:rPr>
          <w:rFonts w:eastAsia="Times New Roman"/>
          <w:b/>
          <w:bCs/>
          <w:color w:val="000000"/>
          <w:sz w:val="26"/>
          <w:szCs w:val="26"/>
        </w:rPr>
        <w:t xml:space="preserve"> </w:t>
      </w:r>
      <w:r w:rsidRPr="0097394B">
        <w:rPr>
          <w:rFonts w:eastAsia="Times New Roman"/>
          <w:b/>
          <w:bCs/>
          <w:vanish/>
          <w:color w:val="000000"/>
          <w:sz w:val="26"/>
          <w:szCs w:val="26"/>
        </w:rPr>
        <w:t>of</w:t>
      </w:r>
      <w:r w:rsidRPr="0097394B">
        <w:rPr>
          <w:rFonts w:eastAsia="Times New Roman"/>
          <w:b/>
          <w:bCs/>
          <w:color w:val="000000"/>
          <w:sz w:val="26"/>
          <w:szCs w:val="26"/>
        </w:rPr>
        <w:t xml:space="preserve"> </w:t>
      </w:r>
      <w:r w:rsidRPr="0097394B">
        <w:rPr>
          <w:rFonts w:eastAsia="Times New Roman"/>
          <w:b/>
          <w:bCs/>
          <w:vanish/>
          <w:color w:val="000000"/>
          <w:sz w:val="26"/>
          <w:szCs w:val="26"/>
        </w:rPr>
        <w:t>workers</w:t>
      </w:r>
      <w:r w:rsidRPr="0097394B">
        <w:rPr>
          <w:rFonts w:eastAsia="Times New Roman"/>
          <w:b/>
          <w:bCs/>
          <w:color w:val="000000"/>
          <w:sz w:val="26"/>
          <w:szCs w:val="26"/>
        </w:rPr>
        <w:t xml:space="preserve"> </w:t>
      </w:r>
      <w:r w:rsidRPr="0097394B">
        <w:rPr>
          <w:rFonts w:eastAsia="Times New Roman"/>
          <w:b/>
          <w:bCs/>
          <w:vanish/>
          <w:color w:val="000000"/>
          <w:sz w:val="26"/>
          <w:szCs w:val="26"/>
        </w:rPr>
        <w:t>vs</w:t>
      </w:r>
      <w:r w:rsidRPr="0097394B">
        <w:rPr>
          <w:rFonts w:eastAsia="Times New Roman"/>
          <w:b/>
          <w:bCs/>
          <w:color w:val="000000"/>
          <w:sz w:val="26"/>
          <w:szCs w:val="26"/>
        </w:rPr>
        <w:t xml:space="preserve"> </w:t>
      </w:r>
      <w:r w:rsidRPr="0097394B">
        <w:rPr>
          <w:rFonts w:eastAsia="Times New Roman"/>
          <w:b/>
          <w:bCs/>
          <w:vanish/>
          <w:color w:val="000000"/>
          <w:sz w:val="26"/>
          <w:szCs w:val="26"/>
        </w:rPr>
        <w:t>business</w:t>
      </w:r>
      <w:r w:rsidRPr="0097394B">
        <w:rPr>
          <w:rFonts w:eastAsia="Times New Roman"/>
          <w:b/>
          <w:bCs/>
          <w:color w:val="000000"/>
          <w:sz w:val="26"/>
          <w:szCs w:val="26"/>
        </w:rPr>
        <w:t xml:space="preserve"> </w:t>
      </w:r>
      <w:r w:rsidRPr="0097394B">
        <w:rPr>
          <w:rFonts w:eastAsia="Times New Roman"/>
          <w:b/>
          <w:bCs/>
          <w:vanish/>
          <w:color w:val="000000"/>
          <w:sz w:val="26"/>
          <w:szCs w:val="26"/>
        </w:rPr>
        <w:t>owners</w:t>
      </w:r>
    </w:p>
    <w:p w14:paraId="3F49C719" w14:textId="77777777" w:rsidR="0097394B" w:rsidRPr="0097394B" w:rsidRDefault="0097394B" w:rsidP="0097394B"/>
    <w:p w14:paraId="0C67EB0B" w14:textId="77777777" w:rsidR="0097394B" w:rsidRPr="0097394B" w:rsidRDefault="0097394B" w:rsidP="0097394B">
      <w:pPr>
        <w:pStyle w:val="Heading2"/>
      </w:pPr>
      <w:r w:rsidRPr="0097394B">
        <w:lastRenderedPageBreak/>
        <w:t>Case</w:t>
      </w:r>
    </w:p>
    <w:p w14:paraId="09B0BA20" w14:textId="77777777" w:rsidR="0097394B" w:rsidRPr="0097394B" w:rsidRDefault="0097394B" w:rsidP="0097394B">
      <w:pPr>
        <w:pStyle w:val="Heading3"/>
      </w:pPr>
      <w:r w:rsidRPr="0097394B">
        <w:lastRenderedPageBreak/>
        <w:t>Framing</w:t>
      </w:r>
    </w:p>
    <w:p w14:paraId="5BE108C8" w14:textId="77777777" w:rsidR="0097394B" w:rsidRPr="0097394B" w:rsidRDefault="0097394B" w:rsidP="0097394B">
      <w:pPr>
        <w:pStyle w:val="Heading4"/>
      </w:pPr>
      <w:r w:rsidRPr="0097394B">
        <w:t>Universalism</w:t>
      </w:r>
    </w:p>
    <w:p w14:paraId="631AD278" w14:textId="77777777" w:rsidR="0097394B" w:rsidRPr="0097394B" w:rsidRDefault="0097394B" w:rsidP="0097394B">
      <w:pPr>
        <w:pStyle w:val="Heading4"/>
        <w:numPr>
          <w:ilvl w:val="0"/>
          <w:numId w:val="13"/>
        </w:numPr>
      </w:pPr>
      <w:r w:rsidRPr="0097394B">
        <w:t>Different things apply differently to different agents- companies have different rights than people</w:t>
      </w:r>
    </w:p>
    <w:p w14:paraId="1709426D" w14:textId="77777777" w:rsidR="0097394B" w:rsidRPr="0097394B" w:rsidRDefault="0097394B" w:rsidP="0097394B">
      <w:pPr>
        <w:pStyle w:val="Heading4"/>
        <w:numPr>
          <w:ilvl w:val="0"/>
          <w:numId w:val="13"/>
        </w:numPr>
      </w:pPr>
      <w:r w:rsidRPr="0097394B">
        <w:t>have to reconcile different intersets- topic stuff proves</w:t>
      </w:r>
    </w:p>
    <w:p w14:paraId="59461A9A" w14:textId="77777777" w:rsidR="0097394B" w:rsidRPr="0097394B" w:rsidRDefault="0097394B" w:rsidP="0097394B">
      <w:pPr>
        <w:spacing w:after="0" w:line="240" w:lineRule="auto"/>
        <w:rPr>
          <w:rFonts w:ascii="Times New Roman" w:eastAsia="Times New Roman" w:hAnsi="Times New Roman" w:cs="Times New Roman"/>
          <w:sz w:val="24"/>
        </w:rPr>
      </w:pPr>
    </w:p>
    <w:p w14:paraId="717758F7" w14:textId="77777777" w:rsidR="0097394B" w:rsidRPr="0097394B" w:rsidRDefault="0097394B" w:rsidP="0097394B"/>
    <w:p w14:paraId="0A9CDF77" w14:textId="77777777" w:rsidR="0097394B" w:rsidRPr="0097394B" w:rsidRDefault="0097394B" w:rsidP="0097394B">
      <w:pPr>
        <w:pStyle w:val="Heading3"/>
      </w:pPr>
      <w:r w:rsidRPr="0097394B">
        <w:lastRenderedPageBreak/>
        <w:t>Topic stuff</w:t>
      </w:r>
    </w:p>
    <w:p w14:paraId="3F3582B7"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1] Strikes violate </w:t>
      </w:r>
      <w:r w:rsidRPr="0097394B">
        <w:rPr>
          <w:rFonts w:eastAsia="Times New Roman"/>
          <w:b/>
          <w:bCs/>
          <w:color w:val="000000"/>
          <w:sz w:val="26"/>
          <w:szCs w:val="26"/>
          <w:u w:val="single"/>
        </w:rPr>
        <w:t>individual autonomy</w:t>
      </w:r>
      <w:r w:rsidRPr="0097394B">
        <w:rPr>
          <w:rFonts w:eastAsia="Times New Roman"/>
          <w:b/>
          <w:bCs/>
          <w:color w:val="000000"/>
          <w:sz w:val="26"/>
          <w:szCs w:val="26"/>
        </w:rPr>
        <w:t xml:space="preserve"> by exercising </w:t>
      </w:r>
      <w:r w:rsidRPr="0097394B">
        <w:rPr>
          <w:rFonts w:eastAsia="Times New Roman"/>
          <w:b/>
          <w:bCs/>
          <w:color w:val="000000"/>
          <w:sz w:val="26"/>
          <w:szCs w:val="26"/>
          <w:u w:val="single"/>
        </w:rPr>
        <w:t>coercion</w:t>
      </w:r>
      <w:r w:rsidRPr="0097394B">
        <w:rPr>
          <w:rFonts w:eastAsia="Times New Roman"/>
          <w:b/>
          <w:bCs/>
          <w:color w:val="000000"/>
          <w:sz w:val="26"/>
          <w:szCs w:val="26"/>
        </w:rPr>
        <w:t>.</w:t>
      </w:r>
    </w:p>
    <w:p w14:paraId="02E47FF3"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rPr>
        <w:t>Gourevitch</w:t>
      </w:r>
      <w:r w:rsidRPr="0097394B">
        <w:rPr>
          <w:rFonts w:eastAsia="Times New Roman"/>
          <w:b/>
          <w:bCs/>
          <w:color w:val="000000"/>
          <w:sz w:val="26"/>
          <w:szCs w:val="26"/>
        </w:rPr>
        <w:t xml:space="preserve"> </w:t>
      </w:r>
      <w:r w:rsidRPr="0097394B">
        <w:rPr>
          <w:rFonts w:eastAsia="Times New Roman"/>
          <w:b/>
          <w:bCs/>
          <w:vanish/>
          <w:color w:val="000000"/>
          <w:sz w:val="26"/>
          <w:szCs w:val="26"/>
        </w:rPr>
        <w:t>18</w:t>
      </w:r>
      <w:r w:rsidRPr="0097394B">
        <w:rPr>
          <w:rFonts w:eastAsia="Times New Roman"/>
          <w:color w:val="000000"/>
          <w:szCs w:val="22"/>
        </w:rPr>
        <w:t xml:space="preserve"> </w:t>
      </w:r>
      <w:r w:rsidRPr="0097394B">
        <w:rPr>
          <w:rFonts w:eastAsia="Times New Roman"/>
          <w:vanish/>
          <w:color w:val="000000"/>
          <w:szCs w:val="22"/>
        </w:rPr>
        <w:t>[Alex;</w:t>
      </w:r>
      <w:r w:rsidRPr="0097394B">
        <w:rPr>
          <w:rFonts w:eastAsia="Times New Roman"/>
          <w:color w:val="000000"/>
          <w:szCs w:val="22"/>
        </w:rPr>
        <w:t xml:space="preserve"> </w:t>
      </w:r>
      <w:r w:rsidRPr="0097394B">
        <w:rPr>
          <w:rFonts w:eastAsia="Times New Roman"/>
          <w:vanish/>
          <w:color w:val="000000"/>
          <w:szCs w:val="22"/>
        </w:rPr>
        <w:t>Brown</w:t>
      </w:r>
      <w:r w:rsidRPr="0097394B">
        <w:rPr>
          <w:rFonts w:eastAsia="Times New Roman"/>
          <w:color w:val="000000"/>
          <w:szCs w:val="22"/>
        </w:rPr>
        <w:t xml:space="preserve"> </w:t>
      </w:r>
      <w:r w:rsidRPr="0097394B">
        <w:rPr>
          <w:rFonts w:eastAsia="Times New Roman"/>
          <w:vanish/>
          <w:color w:val="000000"/>
          <w:szCs w:val="22"/>
        </w:rPr>
        <w:t>University;</w:t>
      </w:r>
      <w:r w:rsidRPr="0097394B">
        <w:rPr>
          <w:rFonts w:eastAsia="Times New Roman"/>
          <w:color w:val="000000"/>
          <w:szCs w:val="22"/>
        </w:rPr>
        <w:t xml:space="preserve"> </w:t>
      </w:r>
      <w:r w:rsidRPr="0097394B">
        <w:rPr>
          <w:rFonts w:eastAsia="Times New Roman"/>
          <w:vanish/>
          <w:color w:val="000000"/>
          <w:szCs w:val="22"/>
        </w:rPr>
        <w:t>“The</w:t>
      </w:r>
      <w:r w:rsidRPr="0097394B">
        <w:rPr>
          <w:rFonts w:eastAsia="Times New Roman"/>
          <w:color w:val="000000"/>
          <w:szCs w:val="22"/>
        </w:rPr>
        <w:t xml:space="preserve"> </w:t>
      </w:r>
      <w:r w:rsidRPr="0097394B">
        <w:rPr>
          <w:rFonts w:eastAsia="Times New Roman"/>
          <w:vanish/>
          <w:color w:val="000000"/>
          <w:szCs w:val="22"/>
        </w:rPr>
        <w:t>Right</w:t>
      </w:r>
      <w:r w:rsidRPr="0097394B">
        <w:rPr>
          <w:rFonts w:eastAsia="Times New Roman"/>
          <w:color w:val="000000"/>
          <w:szCs w:val="22"/>
        </w:rPr>
        <w:t xml:space="preserve"> </w:t>
      </w:r>
      <w:r w:rsidRPr="0097394B">
        <w:rPr>
          <w:rFonts w:eastAsia="Times New Roman"/>
          <w:vanish/>
          <w:color w:val="000000"/>
          <w:szCs w:val="22"/>
        </w:rPr>
        <w:t>to</w:t>
      </w:r>
      <w:r w:rsidRPr="0097394B">
        <w:rPr>
          <w:rFonts w:eastAsia="Times New Roman"/>
          <w:color w:val="000000"/>
          <w:szCs w:val="22"/>
        </w:rPr>
        <w:t xml:space="preserve"> </w:t>
      </w:r>
      <w:r w:rsidRPr="0097394B">
        <w:rPr>
          <w:rFonts w:eastAsia="Times New Roman"/>
          <w:vanish/>
          <w:color w:val="000000"/>
          <w:szCs w:val="22"/>
        </w:rPr>
        <w:t>Strike:</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Radical</w:t>
      </w:r>
      <w:r w:rsidRPr="0097394B">
        <w:rPr>
          <w:rFonts w:eastAsia="Times New Roman"/>
          <w:color w:val="000000"/>
          <w:szCs w:val="22"/>
        </w:rPr>
        <w:t xml:space="preserve"> </w:t>
      </w:r>
      <w:r w:rsidRPr="0097394B">
        <w:rPr>
          <w:rFonts w:eastAsia="Times New Roman"/>
          <w:vanish/>
          <w:color w:val="000000"/>
          <w:szCs w:val="22"/>
        </w:rPr>
        <w:t>View,”</w:t>
      </w:r>
      <w:r w:rsidRPr="0097394B">
        <w:rPr>
          <w:rFonts w:eastAsia="Times New Roman"/>
          <w:color w:val="000000"/>
          <w:szCs w:val="22"/>
        </w:rPr>
        <w:t xml:space="preserve"> </w:t>
      </w:r>
      <w:r w:rsidRPr="0097394B">
        <w:rPr>
          <w:rFonts w:eastAsia="Times New Roman"/>
          <w:vanish/>
          <w:color w:val="000000"/>
          <w:szCs w:val="22"/>
        </w:rPr>
        <w:t>American</w:t>
      </w:r>
      <w:r w:rsidRPr="0097394B">
        <w:rPr>
          <w:rFonts w:eastAsia="Times New Roman"/>
          <w:color w:val="000000"/>
          <w:szCs w:val="22"/>
        </w:rPr>
        <w:t xml:space="preserve"> </w:t>
      </w:r>
      <w:r w:rsidRPr="0097394B">
        <w:rPr>
          <w:rFonts w:eastAsia="Times New Roman"/>
          <w:vanish/>
          <w:color w:val="000000"/>
          <w:szCs w:val="22"/>
        </w:rPr>
        <w:t>Political</w:t>
      </w:r>
      <w:r w:rsidRPr="0097394B">
        <w:rPr>
          <w:rFonts w:eastAsia="Times New Roman"/>
          <w:color w:val="000000"/>
          <w:szCs w:val="22"/>
        </w:rPr>
        <w:t xml:space="preserve"> </w:t>
      </w:r>
      <w:r w:rsidRPr="0097394B">
        <w:rPr>
          <w:rFonts w:eastAsia="Times New Roman"/>
          <w:vanish/>
          <w:color w:val="000000"/>
          <w:szCs w:val="22"/>
        </w:rPr>
        <w:t>Science</w:t>
      </w:r>
      <w:r w:rsidRPr="0097394B">
        <w:rPr>
          <w:rFonts w:eastAsia="Times New Roman"/>
          <w:color w:val="000000"/>
          <w:szCs w:val="22"/>
        </w:rPr>
        <w:t xml:space="preserve"> </w:t>
      </w:r>
      <w:r w:rsidRPr="0097394B">
        <w:rPr>
          <w:rFonts w:eastAsia="Times New Roman"/>
          <w:vanish/>
          <w:color w:val="000000"/>
          <w:szCs w:val="22"/>
        </w:rPr>
        <w:t>Review;</w:t>
      </w:r>
      <w:r w:rsidRPr="0097394B">
        <w:rPr>
          <w:rFonts w:eastAsia="Times New Roman"/>
          <w:color w:val="000000"/>
          <w:szCs w:val="22"/>
        </w:rPr>
        <w:t xml:space="preserve"> </w:t>
      </w:r>
      <w:r w:rsidRPr="0097394B">
        <w:rPr>
          <w:rFonts w:eastAsia="Times New Roman"/>
          <w:vanish/>
          <w:color w:val="000000"/>
          <w:szCs w:val="22"/>
        </w:rPr>
        <w:t>2018;</w:t>
      </w:r>
      <w:hyperlink r:id="rId12" w:history="1">
        <w:r w:rsidRPr="0097394B">
          <w:rPr>
            <w:rFonts w:eastAsia="Times New Roman"/>
            <w:color w:val="000000"/>
            <w:szCs w:val="22"/>
          </w:rPr>
          <w:t xml:space="preserve"> </w:t>
        </w:r>
        <w:r w:rsidRPr="0097394B">
          <w:rPr>
            <w:rFonts w:eastAsia="Times New Roman"/>
            <w:vanish/>
            <w:color w:val="1155CC"/>
            <w:szCs w:val="22"/>
            <w:u w:val="single"/>
          </w:rPr>
          <w:t>https://sci-hub.se/10.1017/s0003055418000321]</w:t>
        </w:r>
      </w:hyperlink>
      <w:r w:rsidRPr="0097394B">
        <w:rPr>
          <w:rFonts w:eastAsia="Times New Roman"/>
          <w:color w:val="000000"/>
          <w:szCs w:val="22"/>
        </w:rPr>
        <w:t xml:space="preserve"> </w:t>
      </w:r>
      <w:r w:rsidRPr="0097394B">
        <w:rPr>
          <w:rFonts w:eastAsia="Times New Roman"/>
          <w:vanish/>
          <w:color w:val="000000"/>
          <w:szCs w:val="22"/>
        </w:rPr>
        <w:t>Justin</w:t>
      </w:r>
    </w:p>
    <w:p w14:paraId="130D3C1C"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Cs w:val="22"/>
        </w:rPr>
        <w:t>**Edited</w:t>
      </w:r>
      <w:r w:rsidRPr="0097394B">
        <w:rPr>
          <w:rFonts w:eastAsia="Times New Roman"/>
          <w:color w:val="000000"/>
          <w:szCs w:val="22"/>
        </w:rPr>
        <w:t xml:space="preserve"> </w:t>
      </w:r>
      <w:r w:rsidRPr="0097394B">
        <w:rPr>
          <w:rFonts w:eastAsia="Times New Roman"/>
          <w:vanish/>
          <w:color w:val="000000"/>
          <w:szCs w:val="22"/>
        </w:rPr>
        <w:t>for</w:t>
      </w:r>
      <w:r w:rsidRPr="0097394B">
        <w:rPr>
          <w:rFonts w:eastAsia="Times New Roman"/>
          <w:color w:val="000000"/>
          <w:szCs w:val="22"/>
        </w:rPr>
        <w:t xml:space="preserve"> </w:t>
      </w:r>
      <w:r w:rsidRPr="0097394B">
        <w:rPr>
          <w:rFonts w:eastAsia="Times New Roman"/>
          <w:vanish/>
          <w:color w:val="000000"/>
          <w:szCs w:val="22"/>
        </w:rPr>
        <w:t>ableist</w:t>
      </w:r>
      <w:r w:rsidRPr="0097394B">
        <w:rPr>
          <w:rFonts w:eastAsia="Times New Roman"/>
          <w:color w:val="000000"/>
          <w:szCs w:val="22"/>
        </w:rPr>
        <w:t xml:space="preserve"> </w:t>
      </w:r>
      <w:r w:rsidRPr="0097394B">
        <w:rPr>
          <w:rFonts w:eastAsia="Times New Roman"/>
          <w:vanish/>
          <w:color w:val="000000"/>
          <w:szCs w:val="22"/>
        </w:rPr>
        <w:t>language</w:t>
      </w:r>
    </w:p>
    <w:p w14:paraId="7DC7C5CD"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Every</w:t>
      </w:r>
      <w:r w:rsidRPr="0097394B">
        <w:rPr>
          <w:rFonts w:eastAsia="Times New Roman"/>
          <w:color w:val="000000"/>
          <w:sz w:val="16"/>
          <w:szCs w:val="16"/>
        </w:rPr>
        <w:t xml:space="preserve"> </w:t>
      </w:r>
      <w:r w:rsidRPr="0097394B">
        <w:rPr>
          <w:rFonts w:eastAsia="Times New Roman"/>
          <w:vanish/>
          <w:color w:val="000000"/>
          <w:szCs w:val="22"/>
          <w:u w:val="single"/>
        </w:rPr>
        <w:t>liberal</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democracy</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recognizes</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have</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right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to</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right</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protected</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law,</w:t>
      </w:r>
      <w:r w:rsidRPr="0097394B">
        <w:rPr>
          <w:rFonts w:eastAsia="Times New Roman"/>
          <w:color w:val="000000"/>
          <w:sz w:val="16"/>
          <w:szCs w:val="16"/>
        </w:rPr>
        <w:t xml:space="preserve"> </w:t>
      </w:r>
      <w:r w:rsidRPr="0097394B">
        <w:rPr>
          <w:rFonts w:eastAsia="Times New Roman"/>
          <w:vanish/>
          <w:color w:val="000000"/>
          <w:sz w:val="16"/>
          <w:szCs w:val="16"/>
        </w:rPr>
        <w:t>sometimes</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constitution</w:t>
      </w:r>
      <w:r w:rsidRPr="0097394B">
        <w:rPr>
          <w:rFonts w:eastAsia="Times New Roman"/>
          <w:color w:val="000000"/>
          <w:sz w:val="16"/>
          <w:szCs w:val="16"/>
        </w:rPr>
        <w:t xml:space="preserve"> </w:t>
      </w:r>
      <w:r w:rsidRPr="0097394B">
        <w:rPr>
          <w:rFonts w:eastAsia="Times New Roman"/>
          <w:vanish/>
          <w:color w:val="000000"/>
          <w:sz w:val="16"/>
          <w:szCs w:val="16"/>
        </w:rPr>
        <w:t>itself.</w:t>
      </w:r>
      <w:r w:rsidRPr="0097394B">
        <w:rPr>
          <w:rFonts w:eastAsia="Times New Roman"/>
          <w:color w:val="000000"/>
          <w:sz w:val="16"/>
          <w:szCs w:val="16"/>
        </w:rPr>
        <w:t xml:space="preserve"> </w:t>
      </w:r>
      <w:r w:rsidRPr="0097394B">
        <w:rPr>
          <w:rFonts w:eastAsia="Times New Roman"/>
          <w:vanish/>
          <w:color w:val="000000"/>
          <w:sz w:val="16"/>
          <w:szCs w:val="16"/>
        </w:rPr>
        <w:t>Yet</w:t>
      </w:r>
      <w:r w:rsidRPr="0097394B">
        <w:rPr>
          <w:rFonts w:eastAsia="Times New Roman"/>
          <w:color w:val="000000"/>
          <w:sz w:val="16"/>
          <w:szCs w:val="16"/>
        </w:rPr>
        <w:t xml:space="preserve"> </w:t>
      </w:r>
      <w:r w:rsidRPr="0097394B">
        <w:rPr>
          <w:rFonts w:eastAsia="Times New Roman"/>
          <w:vanish/>
          <w:color w:val="000000"/>
          <w:szCs w:val="22"/>
          <w:u w:val="single"/>
          <w:shd w:val="clear" w:color="auto" w:fill="00FF00"/>
        </w:rPr>
        <w:t>strikes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pose</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serious</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problems</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b/>
          <w:bCs/>
          <w:vanish/>
          <w:color w:val="000000"/>
          <w:szCs w:val="22"/>
          <w:u w:val="single"/>
        </w:rPr>
        <w:t>liberal</w:t>
      </w:r>
      <w:r w:rsidRPr="0097394B">
        <w:rPr>
          <w:rFonts w:eastAsia="Times New Roman"/>
          <w:color w:val="000000"/>
          <w:szCs w:val="22"/>
          <w:u w:val="single"/>
        </w:rPr>
        <w:t xml:space="preserve"> </w:t>
      </w:r>
      <w:r w:rsidRPr="0097394B">
        <w:rPr>
          <w:rFonts w:eastAsia="Times New Roman"/>
          <w:b/>
          <w:bCs/>
          <w:vanish/>
          <w:color w:val="000000"/>
          <w:szCs w:val="22"/>
          <w:u w:val="single"/>
        </w:rPr>
        <w:t>societies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They</w:t>
      </w:r>
      <w:r w:rsidRPr="0097394B">
        <w:rPr>
          <w:rFonts w:eastAsia="Times New Roman"/>
          <w:color w:val="000000"/>
          <w:szCs w:val="22"/>
          <w:u w:val="single"/>
        </w:rPr>
        <w:t xml:space="preserve"> </w:t>
      </w:r>
      <w:r w:rsidRPr="0097394B">
        <w:rPr>
          <w:rFonts w:eastAsia="Times New Roman"/>
          <w:vanish/>
          <w:color w:val="000000"/>
          <w:szCs w:val="22"/>
          <w:u w:val="single"/>
        </w:rPr>
        <w:t>involve</w:t>
      </w:r>
      <w:r w:rsidRPr="0097394B">
        <w:rPr>
          <w:rFonts w:eastAsia="Times New Roman"/>
          <w:color w:val="000000"/>
          <w:szCs w:val="22"/>
          <w:u w:val="single"/>
        </w:rPr>
        <w:t xml:space="preserve"> </w:t>
      </w:r>
      <w:r w:rsidRPr="0097394B">
        <w:rPr>
          <w:rFonts w:eastAsia="Times New Roman"/>
          <w:b/>
          <w:bCs/>
          <w:vanish/>
          <w:color w:val="000000"/>
          <w:szCs w:val="22"/>
          <w:u w:val="single"/>
        </w:rPr>
        <w:t>violence</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coercion</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they</w:t>
      </w:r>
      <w:r w:rsidRPr="0097394B">
        <w:rPr>
          <w:rFonts w:eastAsia="Times New Roman"/>
          <w:color w:val="000000"/>
          <w:sz w:val="16"/>
          <w:szCs w:val="16"/>
        </w:rPr>
        <w:t xml:space="preserve"> </w:t>
      </w:r>
      <w:r w:rsidRPr="0097394B">
        <w:rPr>
          <w:rFonts w:eastAsia="Times New Roman"/>
          <w:vanish/>
          <w:color w:val="000000"/>
          <w:sz w:val="16"/>
          <w:szCs w:val="16"/>
        </w:rPr>
        <w:t>often</w:t>
      </w:r>
      <w:r w:rsidRPr="0097394B">
        <w:rPr>
          <w:rFonts w:eastAsia="Times New Roman"/>
          <w:color w:val="000000"/>
          <w:sz w:val="16"/>
          <w:szCs w:val="16"/>
        </w:rPr>
        <w:t xml:space="preserve"> </w:t>
      </w:r>
      <w:r w:rsidRPr="0097394B">
        <w:rPr>
          <w:rFonts w:eastAsia="Times New Roman"/>
          <w:vanish/>
          <w:color w:val="000000"/>
          <w:szCs w:val="22"/>
          <w:u w:val="single"/>
        </w:rPr>
        <w:t>violate</w:t>
      </w:r>
      <w:r w:rsidRPr="0097394B">
        <w:rPr>
          <w:rFonts w:eastAsia="Times New Roman"/>
          <w:color w:val="000000"/>
          <w:sz w:val="16"/>
          <w:szCs w:val="16"/>
        </w:rPr>
        <w:t xml:space="preserve"> </w:t>
      </w:r>
      <w:r w:rsidRPr="0097394B">
        <w:rPr>
          <w:rFonts w:eastAsia="Times New Roman"/>
          <w:vanish/>
          <w:color w:val="000000"/>
          <w:sz w:val="16"/>
          <w:szCs w:val="16"/>
        </w:rPr>
        <w:t>some</w:t>
      </w:r>
      <w:r w:rsidRPr="0097394B">
        <w:rPr>
          <w:rFonts w:eastAsia="Times New Roman"/>
          <w:color w:val="000000"/>
          <w:sz w:val="16"/>
          <w:szCs w:val="16"/>
        </w:rPr>
        <w:t xml:space="preserve"> </w:t>
      </w:r>
      <w:r w:rsidRPr="0097394B">
        <w:rPr>
          <w:rFonts w:eastAsia="Times New Roman"/>
          <w:b/>
          <w:bCs/>
          <w:vanish/>
          <w:color w:val="000000"/>
          <w:szCs w:val="22"/>
          <w:u w:val="single"/>
        </w:rPr>
        <w:t>basic</w:t>
      </w:r>
      <w:r w:rsidRPr="0097394B">
        <w:rPr>
          <w:rFonts w:eastAsia="Times New Roman"/>
          <w:color w:val="000000"/>
          <w:szCs w:val="22"/>
          <w:u w:val="single"/>
        </w:rPr>
        <w:t xml:space="preserve"> </w:t>
      </w:r>
      <w:r w:rsidRPr="0097394B">
        <w:rPr>
          <w:rFonts w:eastAsia="Times New Roman"/>
          <w:b/>
          <w:bCs/>
          <w:vanish/>
          <w:color w:val="000000"/>
          <w:szCs w:val="22"/>
          <w:u w:val="single"/>
        </w:rPr>
        <w:t>liberal</w:t>
      </w:r>
      <w:r w:rsidRPr="0097394B">
        <w:rPr>
          <w:rFonts w:eastAsia="Times New Roman"/>
          <w:color w:val="000000"/>
          <w:szCs w:val="22"/>
          <w:u w:val="single"/>
        </w:rPr>
        <w:t xml:space="preserve"> </w:t>
      </w:r>
      <w:r w:rsidRPr="0097394B">
        <w:rPr>
          <w:rFonts w:eastAsia="Times New Roman"/>
          <w:b/>
          <w:bCs/>
          <w:vanish/>
          <w:color w:val="000000"/>
          <w:szCs w:val="22"/>
          <w:u w:val="single"/>
        </w:rPr>
        <w:t>liberties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they</w:t>
      </w:r>
      <w:r w:rsidRPr="0097394B">
        <w:rPr>
          <w:rFonts w:eastAsia="Times New Roman"/>
          <w:color w:val="000000"/>
          <w:szCs w:val="22"/>
          <w:u w:val="single"/>
        </w:rPr>
        <w:t xml:space="preserve"> </w:t>
      </w:r>
      <w:r w:rsidRPr="0097394B">
        <w:rPr>
          <w:rFonts w:eastAsia="Times New Roman"/>
          <w:vanish/>
          <w:color w:val="000000"/>
          <w:szCs w:val="22"/>
          <w:u w:val="single"/>
        </w:rPr>
        <w:t>appear</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involve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group</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rights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having</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priority</w:t>
      </w:r>
      <w:r w:rsidRPr="0097394B">
        <w:rPr>
          <w:rFonts w:eastAsia="Times New Roman"/>
          <w:color w:val="000000"/>
          <w:szCs w:val="22"/>
          <w:u w:val="single"/>
        </w:rPr>
        <w:t xml:space="preserve"> </w:t>
      </w:r>
      <w:r w:rsidRPr="0097394B">
        <w:rPr>
          <w:rFonts w:eastAsia="Times New Roman"/>
          <w:vanish/>
          <w:color w:val="000000"/>
          <w:szCs w:val="22"/>
          <w:u w:val="single"/>
        </w:rPr>
        <w:t>over</w:t>
      </w:r>
      <w:r w:rsidRPr="0097394B">
        <w:rPr>
          <w:rFonts w:eastAsia="Times New Roman"/>
          <w:color w:val="000000"/>
          <w:szCs w:val="22"/>
          <w:u w:val="single"/>
        </w:rPr>
        <w:t xml:space="preserve"> </w:t>
      </w:r>
      <w:r w:rsidRPr="0097394B">
        <w:rPr>
          <w:rFonts w:eastAsia="Times New Roman"/>
          <w:b/>
          <w:bCs/>
          <w:vanish/>
          <w:color w:val="000000"/>
          <w:szCs w:val="22"/>
          <w:u w:val="single"/>
        </w:rPr>
        <w:t>individual</w:t>
      </w:r>
      <w:r w:rsidRPr="0097394B">
        <w:rPr>
          <w:rFonts w:eastAsia="Times New Roman"/>
          <w:color w:val="000000"/>
          <w:szCs w:val="22"/>
          <w:u w:val="single"/>
        </w:rPr>
        <w:t xml:space="preserve"> </w:t>
      </w:r>
      <w:r w:rsidRPr="0097394B">
        <w:rPr>
          <w:rFonts w:eastAsia="Times New Roman"/>
          <w:b/>
          <w:bCs/>
          <w:vanish/>
          <w:color w:val="000000"/>
          <w:szCs w:val="22"/>
          <w:u w:val="single"/>
        </w:rPr>
        <w:t>ones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rPr>
        <w:t xml:space="preserve"> </w:t>
      </w:r>
      <w:r w:rsidRPr="0097394B">
        <w:rPr>
          <w:rFonts w:eastAsia="Times New Roman"/>
          <w:vanish/>
          <w:color w:val="000000"/>
          <w:szCs w:val="22"/>
          <w:u w:val="single"/>
        </w:rPr>
        <w:t>they</w:t>
      </w:r>
      <w:r w:rsidRPr="0097394B">
        <w:rPr>
          <w:rFonts w:eastAsia="Times New Roman"/>
          <w:color w:val="000000"/>
          <w:szCs w:val="22"/>
          <w:u w:val="single"/>
        </w:rPr>
        <w:t xml:space="preserve"> </w:t>
      </w:r>
      <w:r w:rsidRPr="0097394B">
        <w:rPr>
          <w:rFonts w:eastAsia="Times New Roman"/>
          <w:vanish/>
          <w:color w:val="000000"/>
          <w:szCs w:val="22"/>
          <w:u w:val="single"/>
        </w:rPr>
        <w:t>can</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threaten</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public</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order</w:t>
      </w:r>
      <w:r w:rsidRPr="0097394B">
        <w:rPr>
          <w:rFonts w:eastAsia="Times New Roman"/>
          <w:color w:val="000000"/>
          <w:szCs w:val="22"/>
          <w:u w:val="single"/>
        </w:rPr>
        <w:t xml:space="preserve"> </w:t>
      </w:r>
      <w:r w:rsidRPr="0097394B">
        <w:rPr>
          <w:rFonts w:eastAsia="Times New Roman"/>
          <w:vanish/>
          <w:color w:val="000000"/>
          <w:szCs w:val="22"/>
          <w:u w:val="single"/>
        </w:rPr>
        <w:t>itself.</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Strikes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are</w:t>
      </w:r>
      <w:r w:rsidRPr="0097394B">
        <w:rPr>
          <w:rFonts w:eastAsia="Times New Roman"/>
          <w:color w:val="000000"/>
          <w:szCs w:val="22"/>
          <w:u w:val="single"/>
        </w:rPr>
        <w:t xml:space="preserve"> </w:t>
      </w:r>
      <w:r w:rsidRPr="0097394B">
        <w:rPr>
          <w:rFonts w:eastAsia="Times New Roman"/>
          <w:vanish/>
          <w:color w:val="000000"/>
          <w:szCs w:val="22"/>
          <w:u w:val="single"/>
        </w:rPr>
        <w:t>also</w:t>
      </w:r>
      <w:r w:rsidRPr="0097394B">
        <w:rPr>
          <w:rFonts w:eastAsia="Times New Roman"/>
          <w:color w:val="000000"/>
          <w:sz w:val="16"/>
          <w:szCs w:val="16"/>
        </w:rPr>
        <w:t xml:space="preserve"> </w:t>
      </w:r>
      <w:r w:rsidRPr="0097394B">
        <w:rPr>
          <w:rFonts w:eastAsia="Times New Roman"/>
          <w:vanish/>
          <w:color w:val="000000"/>
          <w:sz w:val="16"/>
          <w:szCs w:val="16"/>
        </w:rPr>
        <w:t>one</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most</w:t>
      </w:r>
      <w:r w:rsidRPr="0097394B">
        <w:rPr>
          <w:rFonts w:eastAsia="Times New Roman"/>
          <w:color w:val="000000"/>
          <w:sz w:val="16"/>
          <w:szCs w:val="16"/>
        </w:rPr>
        <w:t xml:space="preserve"> </w:t>
      </w:r>
      <w:r w:rsidRPr="0097394B">
        <w:rPr>
          <w:rFonts w:eastAsia="Times New Roman"/>
          <w:vanish/>
          <w:color w:val="000000"/>
          <w:sz w:val="16"/>
          <w:szCs w:val="16"/>
        </w:rPr>
        <w:t>common</w:t>
      </w:r>
      <w:r w:rsidRPr="0097394B">
        <w:rPr>
          <w:rFonts w:eastAsia="Times New Roman"/>
          <w:color w:val="000000"/>
          <w:sz w:val="16"/>
          <w:szCs w:val="16"/>
        </w:rPr>
        <w:t xml:space="preserve"> </w:t>
      </w:r>
      <w:r w:rsidRPr="0097394B">
        <w:rPr>
          <w:rFonts w:eastAsia="Times New Roman"/>
          <w:vanish/>
          <w:color w:val="000000"/>
          <w:sz w:val="16"/>
          <w:szCs w:val="16"/>
        </w:rPr>
        <w:t>forms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disruptive</w:t>
      </w:r>
      <w:r w:rsidRPr="0097394B">
        <w:rPr>
          <w:rFonts w:eastAsia="Times New Roman"/>
          <w:color w:val="000000"/>
          <w:szCs w:val="22"/>
          <w:u w:val="single"/>
        </w:rPr>
        <w:t xml:space="preserve"> </w:t>
      </w:r>
      <w:r w:rsidRPr="0097394B">
        <w:rPr>
          <w:rFonts w:eastAsia="Times New Roman"/>
          <w:b/>
          <w:bCs/>
          <w:vanish/>
          <w:color w:val="000000"/>
          <w:szCs w:val="22"/>
          <w:u w:val="single"/>
        </w:rPr>
        <w:t>collective</w:t>
      </w:r>
      <w:r w:rsidRPr="0097394B">
        <w:rPr>
          <w:rFonts w:eastAsia="Times New Roman"/>
          <w:color w:val="000000"/>
          <w:szCs w:val="22"/>
          <w:u w:val="single"/>
        </w:rPr>
        <w:t xml:space="preserve"> </w:t>
      </w:r>
      <w:r w:rsidRPr="0097394B">
        <w:rPr>
          <w:rFonts w:eastAsia="Times New Roman"/>
          <w:b/>
          <w:bCs/>
          <w:vanish/>
          <w:color w:val="000000"/>
          <w:szCs w:val="22"/>
          <w:u w:val="single"/>
        </w:rPr>
        <w:t>protest</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modern</w:t>
      </w:r>
      <w:r w:rsidRPr="0097394B">
        <w:rPr>
          <w:rFonts w:eastAsia="Times New Roman"/>
          <w:color w:val="000000"/>
          <w:sz w:val="16"/>
          <w:szCs w:val="16"/>
        </w:rPr>
        <w:t xml:space="preserve"> </w:t>
      </w:r>
      <w:r w:rsidRPr="0097394B">
        <w:rPr>
          <w:rFonts w:eastAsia="Times New Roman"/>
          <w:vanish/>
          <w:color w:val="000000"/>
          <w:sz w:val="16"/>
          <w:szCs w:val="16"/>
        </w:rPr>
        <w:t>history.</w:t>
      </w:r>
      <w:r w:rsidRPr="0097394B">
        <w:rPr>
          <w:rFonts w:eastAsia="Times New Roman"/>
          <w:color w:val="000000"/>
          <w:sz w:val="16"/>
          <w:szCs w:val="16"/>
        </w:rPr>
        <w:t xml:space="preserve"> </w:t>
      </w:r>
      <w:r w:rsidRPr="0097394B">
        <w:rPr>
          <w:rFonts w:eastAsia="Times New Roman"/>
          <w:vanish/>
          <w:color w:val="000000"/>
          <w:sz w:val="16"/>
          <w:szCs w:val="16"/>
        </w:rPr>
        <w:t>Even</w:t>
      </w:r>
      <w:r w:rsidRPr="0097394B">
        <w:rPr>
          <w:rFonts w:eastAsia="Times New Roman"/>
          <w:color w:val="000000"/>
          <w:sz w:val="16"/>
          <w:szCs w:val="16"/>
        </w:rPr>
        <w:t xml:space="preserve"> </w:t>
      </w:r>
      <w:r w:rsidRPr="0097394B">
        <w:rPr>
          <w:rFonts w:eastAsia="Times New Roman"/>
          <w:vanish/>
          <w:color w:val="000000"/>
          <w:sz w:val="16"/>
          <w:szCs w:val="16"/>
        </w:rPr>
        <w:t>given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dramatic</w:t>
      </w:r>
      <w:r w:rsidRPr="0097394B">
        <w:rPr>
          <w:rFonts w:eastAsia="Times New Roman"/>
          <w:color w:val="000000"/>
          <w:sz w:val="16"/>
          <w:szCs w:val="16"/>
        </w:rPr>
        <w:t xml:space="preserve"> </w:t>
      </w:r>
      <w:r w:rsidRPr="0097394B">
        <w:rPr>
          <w:rFonts w:eastAsia="Times New Roman"/>
          <w:vanish/>
          <w:color w:val="000000"/>
          <w:sz w:val="16"/>
          <w:szCs w:val="16"/>
        </w:rPr>
        <w:t>decline</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strike</w:t>
      </w:r>
      <w:r w:rsidRPr="0097394B">
        <w:rPr>
          <w:rFonts w:eastAsia="Times New Roman"/>
          <w:color w:val="000000"/>
          <w:sz w:val="16"/>
          <w:szCs w:val="16"/>
        </w:rPr>
        <w:t xml:space="preserve"> </w:t>
      </w:r>
      <w:r w:rsidRPr="0097394B">
        <w:rPr>
          <w:rFonts w:eastAsia="Times New Roman"/>
          <w:vanish/>
          <w:color w:val="000000"/>
          <w:sz w:val="16"/>
          <w:szCs w:val="16"/>
        </w:rPr>
        <w:t>activity</w:t>
      </w:r>
      <w:r w:rsidRPr="0097394B">
        <w:rPr>
          <w:rFonts w:eastAsia="Times New Roman"/>
          <w:color w:val="000000"/>
          <w:sz w:val="16"/>
          <w:szCs w:val="16"/>
        </w:rPr>
        <w:t xml:space="preserve"> </w:t>
      </w:r>
      <w:r w:rsidRPr="0097394B">
        <w:rPr>
          <w:rFonts w:eastAsia="Times New Roman"/>
          <w:vanish/>
          <w:color w:val="000000"/>
          <w:sz w:val="16"/>
          <w:szCs w:val="16"/>
        </w:rPr>
        <w:t>since</w:t>
      </w:r>
      <w:r w:rsidRPr="0097394B">
        <w:rPr>
          <w:rFonts w:eastAsia="Times New Roman"/>
          <w:color w:val="000000"/>
          <w:sz w:val="16"/>
          <w:szCs w:val="16"/>
        </w:rPr>
        <w:t xml:space="preserve"> </w:t>
      </w:r>
      <w:r w:rsidRPr="0097394B">
        <w:rPr>
          <w:rFonts w:eastAsia="Times New Roman"/>
          <w:vanish/>
          <w:color w:val="000000"/>
          <w:sz w:val="16"/>
          <w:szCs w:val="16"/>
        </w:rPr>
        <w:t>its</w:t>
      </w:r>
      <w:r w:rsidRPr="0097394B">
        <w:rPr>
          <w:rFonts w:eastAsia="Times New Roman"/>
          <w:color w:val="000000"/>
          <w:sz w:val="16"/>
          <w:szCs w:val="16"/>
        </w:rPr>
        <w:t xml:space="preserve"> </w:t>
      </w:r>
      <w:r w:rsidRPr="0097394B">
        <w:rPr>
          <w:rFonts w:eastAsia="Times New Roman"/>
          <w:vanish/>
          <w:color w:val="000000"/>
          <w:sz w:val="16"/>
          <w:szCs w:val="16"/>
        </w:rPr>
        <w:t>peak</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1970s,</w:t>
      </w:r>
      <w:r w:rsidRPr="0097394B">
        <w:rPr>
          <w:rFonts w:eastAsia="Times New Roman"/>
          <w:color w:val="000000"/>
          <w:sz w:val="16"/>
          <w:szCs w:val="16"/>
        </w:rPr>
        <w:t xml:space="preserve"> </w:t>
      </w:r>
      <w:r w:rsidRPr="0097394B">
        <w:rPr>
          <w:rFonts w:eastAsia="Times New Roman"/>
          <w:vanish/>
          <w:color w:val="000000"/>
          <w:sz w:val="16"/>
          <w:szCs w:val="16"/>
        </w:rPr>
        <w:t>they</w:t>
      </w:r>
      <w:r w:rsidRPr="0097394B">
        <w:rPr>
          <w:rFonts w:eastAsia="Times New Roman"/>
          <w:color w:val="000000"/>
          <w:sz w:val="16"/>
          <w:szCs w:val="16"/>
        </w:rPr>
        <w:t xml:space="preserve"> </w:t>
      </w:r>
      <w:r w:rsidRPr="0097394B">
        <w:rPr>
          <w:rFonts w:eastAsia="Times New Roman"/>
          <w:vanish/>
          <w:color w:val="000000"/>
          <w:sz w:val="16"/>
          <w:szCs w:val="16"/>
        </w:rPr>
        <w:t>can</w:t>
      </w:r>
      <w:r w:rsidRPr="0097394B">
        <w:rPr>
          <w:rFonts w:eastAsia="Times New Roman"/>
          <w:color w:val="000000"/>
          <w:sz w:val="16"/>
          <w:szCs w:val="16"/>
        </w:rPr>
        <w:t xml:space="preserve"> </w:t>
      </w:r>
      <w:r w:rsidRPr="0097394B">
        <w:rPr>
          <w:rFonts w:eastAsia="Times New Roman"/>
          <w:vanish/>
          <w:color w:val="000000"/>
          <w:sz w:val="16"/>
          <w:szCs w:val="16"/>
        </w:rPr>
        <w:t>play</w:t>
      </w:r>
      <w:r w:rsidRPr="0097394B">
        <w:rPr>
          <w:rFonts w:eastAsia="Times New Roman"/>
          <w:color w:val="000000"/>
          <w:sz w:val="16"/>
          <w:szCs w:val="16"/>
        </w:rPr>
        <w:t xml:space="preserve"> </w:t>
      </w:r>
      <w:r w:rsidRPr="0097394B">
        <w:rPr>
          <w:rFonts w:eastAsia="Times New Roman"/>
          <w:vanish/>
          <w:color w:val="000000"/>
          <w:sz w:val="16"/>
          <w:szCs w:val="16"/>
        </w:rPr>
        <w:t>significant</w:t>
      </w:r>
      <w:r w:rsidRPr="0097394B">
        <w:rPr>
          <w:rFonts w:eastAsia="Times New Roman"/>
          <w:color w:val="000000"/>
          <w:sz w:val="16"/>
          <w:szCs w:val="16"/>
        </w:rPr>
        <w:t xml:space="preserve"> </w:t>
      </w:r>
      <w:r w:rsidRPr="0097394B">
        <w:rPr>
          <w:rFonts w:eastAsia="Times New Roman"/>
          <w:vanish/>
          <w:color w:val="000000"/>
          <w:sz w:val="16"/>
          <w:szCs w:val="16"/>
        </w:rPr>
        <w:t>roles</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our</w:t>
      </w:r>
      <w:r w:rsidRPr="0097394B">
        <w:rPr>
          <w:rFonts w:eastAsia="Times New Roman"/>
          <w:color w:val="000000"/>
          <w:sz w:val="16"/>
          <w:szCs w:val="16"/>
        </w:rPr>
        <w:t xml:space="preserve"> </w:t>
      </w:r>
      <w:r w:rsidRPr="0097394B">
        <w:rPr>
          <w:rFonts w:eastAsia="Times New Roman"/>
          <w:vanish/>
          <w:color w:val="000000"/>
          <w:sz w:val="16"/>
          <w:szCs w:val="16"/>
        </w:rPr>
        <w:t>lives.</w:t>
      </w:r>
      <w:r w:rsidRPr="0097394B">
        <w:rPr>
          <w:rFonts w:eastAsia="Times New Roman"/>
          <w:color w:val="000000"/>
          <w:sz w:val="16"/>
          <w:szCs w:val="16"/>
        </w:rPr>
        <w:t xml:space="preserve"> </w:t>
      </w:r>
      <w:r w:rsidRPr="0097394B">
        <w:rPr>
          <w:rFonts w:eastAsia="Times New Roman"/>
          <w:vanish/>
          <w:color w:val="000000"/>
          <w:sz w:val="16"/>
          <w:szCs w:val="16"/>
        </w:rPr>
        <w:t>For</w:t>
      </w:r>
      <w:r w:rsidRPr="0097394B">
        <w:rPr>
          <w:rFonts w:eastAsia="Times New Roman"/>
          <w:color w:val="000000"/>
          <w:sz w:val="16"/>
          <w:szCs w:val="16"/>
        </w:rPr>
        <w:t xml:space="preserve"> </w:t>
      </w:r>
      <w:r w:rsidRPr="0097394B">
        <w:rPr>
          <w:rFonts w:eastAsia="Times New Roman"/>
          <w:vanish/>
          <w:color w:val="000000"/>
          <w:sz w:val="16"/>
          <w:szCs w:val="16"/>
        </w:rPr>
        <w:t>instance,</w:t>
      </w:r>
      <w:r w:rsidRPr="0097394B">
        <w:rPr>
          <w:rFonts w:eastAsia="Times New Roman"/>
          <w:color w:val="000000"/>
          <w:sz w:val="16"/>
          <w:szCs w:val="16"/>
        </w:rPr>
        <w:t xml:space="preserve"> </w:t>
      </w:r>
      <w:r w:rsidRPr="0097394B">
        <w:rPr>
          <w:rFonts w:eastAsia="Times New Roman"/>
          <w:vanish/>
          <w:color w:val="000000"/>
          <w:sz w:val="16"/>
          <w:szCs w:val="16"/>
        </w:rPr>
        <w:t>just</w:t>
      </w:r>
      <w:r w:rsidRPr="0097394B">
        <w:rPr>
          <w:rFonts w:eastAsia="Times New Roman"/>
          <w:color w:val="000000"/>
          <w:sz w:val="16"/>
          <w:szCs w:val="16"/>
        </w:rPr>
        <w:t xml:space="preserve"> </w:t>
      </w:r>
      <w:r w:rsidRPr="0097394B">
        <w:rPr>
          <w:rFonts w:eastAsia="Times New Roman"/>
          <w:vanish/>
          <w:color w:val="000000"/>
          <w:sz w:val="16"/>
          <w:szCs w:val="16"/>
        </w:rPr>
        <w:t>over</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past</w:t>
      </w:r>
      <w:r w:rsidRPr="0097394B">
        <w:rPr>
          <w:rFonts w:eastAsia="Times New Roman"/>
          <w:color w:val="000000"/>
          <w:sz w:val="16"/>
          <w:szCs w:val="16"/>
        </w:rPr>
        <w:t xml:space="preserve"> </w:t>
      </w:r>
      <w:r w:rsidRPr="0097394B">
        <w:rPr>
          <w:rFonts w:eastAsia="Times New Roman"/>
          <w:vanish/>
          <w:color w:val="000000"/>
          <w:sz w:val="16"/>
          <w:szCs w:val="16"/>
        </w:rPr>
        <w:t>few</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United</w:t>
      </w:r>
      <w:r w:rsidRPr="0097394B">
        <w:rPr>
          <w:rFonts w:eastAsia="Times New Roman"/>
          <w:color w:val="000000"/>
          <w:sz w:val="16"/>
          <w:szCs w:val="16"/>
        </w:rPr>
        <w:t xml:space="preserve"> </w:t>
      </w:r>
      <w:r w:rsidRPr="0097394B">
        <w:rPr>
          <w:rFonts w:eastAsia="Times New Roman"/>
          <w:vanish/>
          <w:color w:val="000000"/>
          <w:sz w:val="16"/>
          <w:szCs w:val="16"/>
        </w:rPr>
        <w:t>States,</w:t>
      </w:r>
      <w:r w:rsidRPr="0097394B">
        <w:rPr>
          <w:rFonts w:eastAsia="Times New Roman"/>
          <w:color w:val="000000"/>
          <w:sz w:val="16"/>
          <w:szCs w:val="16"/>
        </w:rPr>
        <w:t xml:space="preserve"> </w:t>
      </w:r>
      <w:r w:rsidRPr="0097394B">
        <w:rPr>
          <w:rFonts w:eastAsia="Times New Roman"/>
          <w:vanish/>
          <w:color w:val="000000"/>
          <w:szCs w:val="22"/>
          <w:u w:val="single"/>
        </w:rPr>
        <w:t>large</w:t>
      </w:r>
      <w:r w:rsidRPr="0097394B">
        <w:rPr>
          <w:rFonts w:eastAsia="Times New Roman"/>
          <w:color w:val="000000"/>
          <w:szCs w:val="22"/>
          <w:u w:val="single"/>
        </w:rPr>
        <w:t xml:space="preserve"> </w:t>
      </w:r>
      <w:r w:rsidRPr="0097394B">
        <w:rPr>
          <w:rFonts w:eastAsia="Times New Roman"/>
          <w:vanish/>
          <w:color w:val="000000"/>
          <w:szCs w:val="22"/>
          <w:u w:val="single"/>
        </w:rPr>
        <w:t>illegal</w:t>
      </w:r>
      <w:r w:rsidRPr="0097394B">
        <w:rPr>
          <w:rFonts w:eastAsia="Times New Roman"/>
          <w:color w:val="000000"/>
          <w:szCs w:val="22"/>
          <w:u w:val="single"/>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Cs w:val="22"/>
          <w:u w:val="single"/>
        </w:rPr>
        <w:t xml:space="preserve"> </w:t>
      </w:r>
      <w:r w:rsidRPr="0097394B">
        <w:rPr>
          <w:rFonts w:eastAsia="Times New Roman"/>
          <w:vanish/>
          <w:color w:val="000000"/>
          <w:szCs w:val="22"/>
          <w:u w:val="single"/>
        </w:rPr>
        <w:t>teachers</w:t>
      </w:r>
      <w:r w:rsidRPr="0097394B">
        <w:rPr>
          <w:rFonts w:eastAsia="Times New Roman"/>
          <w:color w:val="000000"/>
          <w:szCs w:val="22"/>
          <w:u w:val="single"/>
        </w:rPr>
        <w:t xml:space="preserve"> </w:t>
      </w:r>
      <w:r w:rsidRPr="0097394B">
        <w:rPr>
          <w:rFonts w:eastAsia="Times New Roman"/>
          <w:strike/>
          <w:vanish/>
          <w:color w:val="000000"/>
          <w:szCs w:val="22"/>
          <w:u w:val="single"/>
        </w:rPr>
        <w:t>paralyzed</w:t>
      </w:r>
      <w:r w:rsidRPr="0097394B">
        <w:rPr>
          <w:rFonts w:eastAsia="Times New Roman"/>
          <w:color w:val="000000"/>
          <w:szCs w:val="22"/>
          <w:u w:val="single"/>
        </w:rPr>
        <w:t xml:space="preserve"> </w:t>
      </w:r>
      <w:r w:rsidRPr="0097394B">
        <w:rPr>
          <w:rFonts w:eastAsia="Times New Roman"/>
          <w:b/>
          <w:bCs/>
          <w:vanish/>
          <w:color w:val="000000"/>
          <w:szCs w:val="22"/>
          <w:u w:val="single"/>
        </w:rPr>
        <w:t>froze</w:t>
      </w:r>
      <w:r w:rsidRPr="0097394B">
        <w:rPr>
          <w:rFonts w:eastAsia="Times New Roman"/>
          <w:color w:val="000000"/>
          <w:szCs w:val="22"/>
          <w:u w:val="single"/>
        </w:rPr>
        <w:t xml:space="preserve"> </w:t>
      </w:r>
      <w:r w:rsidRPr="0097394B">
        <w:rPr>
          <w:rFonts w:eastAsia="Times New Roman"/>
          <w:vanish/>
          <w:color w:val="000000"/>
          <w:szCs w:val="22"/>
          <w:u w:val="single"/>
        </w:rPr>
        <w:t>major</w:t>
      </w:r>
      <w:r w:rsidRPr="0097394B">
        <w:rPr>
          <w:rFonts w:eastAsia="Times New Roman"/>
          <w:color w:val="000000"/>
          <w:szCs w:val="22"/>
          <w:u w:val="single"/>
        </w:rPr>
        <w:t xml:space="preserve"> </w:t>
      </w:r>
      <w:r w:rsidRPr="0097394B">
        <w:rPr>
          <w:rFonts w:eastAsia="Times New Roman"/>
          <w:vanish/>
          <w:color w:val="000000"/>
          <w:szCs w:val="22"/>
          <w:u w:val="single"/>
        </w:rPr>
        <w:t>school</w:t>
      </w:r>
      <w:r w:rsidRPr="0097394B">
        <w:rPr>
          <w:rFonts w:eastAsia="Times New Roman"/>
          <w:color w:val="000000"/>
          <w:szCs w:val="22"/>
          <w:u w:val="single"/>
        </w:rPr>
        <w:t xml:space="preserve"> </w:t>
      </w:r>
      <w:r w:rsidRPr="0097394B">
        <w:rPr>
          <w:rFonts w:eastAsia="Times New Roman"/>
          <w:vanish/>
          <w:color w:val="000000"/>
          <w:szCs w:val="22"/>
          <w:u w:val="single"/>
        </w:rPr>
        <w:t>districts</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Chicago</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Seattle,</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rPr>
        <w:t>well</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b/>
          <w:bCs/>
          <w:vanish/>
          <w:color w:val="000000"/>
          <w:szCs w:val="22"/>
          <w:u w:val="single"/>
        </w:rPr>
        <w:t>statewide</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b/>
          <w:bCs/>
          <w:vanish/>
          <w:color w:val="000000"/>
          <w:szCs w:val="22"/>
          <w:u w:val="single"/>
        </w:rPr>
        <w:t>West</w:t>
      </w:r>
      <w:r w:rsidRPr="0097394B">
        <w:rPr>
          <w:rFonts w:eastAsia="Times New Roman"/>
          <w:color w:val="000000"/>
          <w:szCs w:val="22"/>
          <w:u w:val="single"/>
        </w:rPr>
        <w:t xml:space="preserve"> </w:t>
      </w:r>
      <w:r w:rsidRPr="0097394B">
        <w:rPr>
          <w:rFonts w:eastAsia="Times New Roman"/>
          <w:b/>
          <w:bCs/>
          <w:vanish/>
          <w:color w:val="000000"/>
          <w:szCs w:val="22"/>
          <w:u w:val="single"/>
        </w:rPr>
        <w:t>Virginia</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b/>
          <w:bCs/>
          <w:vanish/>
          <w:color w:val="000000"/>
          <w:szCs w:val="22"/>
          <w:u w:val="single"/>
        </w:rPr>
        <w:t>Oklahoma</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b/>
          <w:bCs/>
          <w:vanish/>
          <w:color w:val="000000"/>
          <w:szCs w:val="22"/>
          <w:u w:val="single"/>
        </w:rPr>
        <w:t>Arizona</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b/>
          <w:bCs/>
          <w:vanish/>
          <w:color w:val="000000"/>
          <w:szCs w:val="22"/>
          <w:u w:val="single"/>
        </w:rPr>
        <w:t>Colorado</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b/>
          <w:bCs/>
          <w:vanish/>
          <w:color w:val="000000"/>
          <w:szCs w:val="22"/>
          <w:u w:val="single"/>
        </w:rPr>
        <w:t>strike</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Cs w:val="22"/>
          <w:u w:val="single"/>
        </w:rPr>
        <w:t xml:space="preserve"> </w:t>
      </w:r>
      <w:r w:rsidRPr="0097394B">
        <w:rPr>
          <w:rFonts w:eastAsia="Times New Roman"/>
          <w:vanish/>
          <w:color w:val="000000"/>
          <w:szCs w:val="22"/>
          <w:u w:val="single"/>
        </w:rPr>
        <w:t>taxi</w:t>
      </w:r>
      <w:r w:rsidRPr="0097394B">
        <w:rPr>
          <w:rFonts w:eastAsia="Times New Roman"/>
          <w:color w:val="000000"/>
          <w:szCs w:val="22"/>
          <w:u w:val="single"/>
        </w:rPr>
        <w:t xml:space="preserve"> </w:t>
      </w:r>
      <w:r w:rsidRPr="0097394B">
        <w:rPr>
          <w:rFonts w:eastAsia="Times New Roman"/>
          <w:vanish/>
          <w:color w:val="000000"/>
          <w:szCs w:val="22"/>
          <w:u w:val="single"/>
        </w:rPr>
        <w:t>drivers</w:t>
      </w:r>
      <w:r w:rsidRPr="0097394B">
        <w:rPr>
          <w:rFonts w:eastAsia="Times New Roman"/>
          <w:color w:val="000000"/>
          <w:szCs w:val="22"/>
          <w:u w:val="single"/>
        </w:rPr>
        <w:t xml:space="preserve"> </w:t>
      </w:r>
      <w:r w:rsidRPr="0097394B">
        <w:rPr>
          <w:rFonts w:eastAsia="Times New Roman"/>
          <w:vanish/>
          <w:color w:val="000000"/>
          <w:szCs w:val="22"/>
          <w:u w:val="single"/>
        </w:rPr>
        <w:t>played</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b/>
          <w:bCs/>
          <w:vanish/>
          <w:color w:val="000000"/>
          <w:szCs w:val="22"/>
          <w:u w:val="single"/>
        </w:rPr>
        <w:t>major</w:t>
      </w:r>
      <w:r w:rsidRPr="0097394B">
        <w:rPr>
          <w:rFonts w:eastAsia="Times New Roman"/>
          <w:color w:val="000000"/>
          <w:szCs w:val="22"/>
          <w:u w:val="single"/>
        </w:rPr>
        <w:t xml:space="preserve"> </w:t>
      </w:r>
      <w:r w:rsidRPr="0097394B">
        <w:rPr>
          <w:rFonts w:eastAsia="Times New Roman"/>
          <w:vanish/>
          <w:color w:val="000000"/>
          <w:szCs w:val="22"/>
          <w:u w:val="single"/>
        </w:rPr>
        <w:t>role</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debates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court</w:t>
      </w:r>
      <w:r w:rsidRPr="0097394B">
        <w:rPr>
          <w:rFonts w:eastAsia="Times New Roman"/>
          <w:color w:val="000000"/>
          <w:szCs w:val="22"/>
          <w:u w:val="single"/>
        </w:rPr>
        <w:t xml:space="preserve"> </w:t>
      </w:r>
      <w:r w:rsidRPr="0097394B">
        <w:rPr>
          <w:rFonts w:eastAsia="Times New Roman"/>
          <w:vanish/>
          <w:color w:val="000000"/>
          <w:szCs w:val="22"/>
          <w:u w:val="single"/>
        </w:rPr>
        <w:t>decisions</w:t>
      </w:r>
      <w:r w:rsidRPr="0097394B">
        <w:rPr>
          <w:rFonts w:eastAsia="Times New Roman"/>
          <w:color w:val="000000"/>
          <w:szCs w:val="22"/>
          <w:u w:val="single"/>
        </w:rPr>
        <w:t xml:space="preserve"> </w:t>
      </w:r>
      <w:r w:rsidRPr="0097394B">
        <w:rPr>
          <w:rFonts w:eastAsia="Times New Roman"/>
          <w:vanish/>
          <w:color w:val="000000"/>
          <w:szCs w:val="22"/>
          <w:u w:val="single"/>
        </w:rPr>
        <w:t>regarding</w:t>
      </w:r>
      <w:r w:rsidRPr="0097394B">
        <w:rPr>
          <w:rFonts w:eastAsia="Times New Roman"/>
          <w:color w:val="000000"/>
          <w:szCs w:val="22"/>
          <w:u w:val="single"/>
        </w:rPr>
        <w:t xml:space="preserve"> </w:t>
      </w:r>
      <w:r w:rsidRPr="0097394B">
        <w:rPr>
          <w:rFonts w:eastAsia="Times New Roman"/>
          <w:b/>
          <w:bCs/>
          <w:vanish/>
          <w:color w:val="000000"/>
          <w:szCs w:val="22"/>
          <w:u w:val="single"/>
        </w:rPr>
        <w:t>immigration</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strikes</w:t>
      </w:r>
      <w:r w:rsidRPr="0097394B">
        <w:rPr>
          <w:rFonts w:eastAsia="Times New Roman"/>
          <w:color w:val="000000"/>
          <w:sz w:val="16"/>
          <w:szCs w:val="16"/>
        </w:rPr>
        <w:t xml:space="preserve"> </w:t>
      </w:r>
      <w:r w:rsidRPr="0097394B">
        <w:rPr>
          <w:rFonts w:eastAsia="Times New Roman"/>
          <w:vanish/>
          <w:color w:val="000000"/>
          <w:sz w:val="16"/>
          <w:szCs w:val="16"/>
        </w:rPr>
        <w:t>by</w:t>
      </w:r>
      <w:r w:rsidRPr="0097394B">
        <w:rPr>
          <w:rFonts w:eastAsia="Times New Roman"/>
          <w:color w:val="000000"/>
          <w:sz w:val="16"/>
          <w:szCs w:val="16"/>
        </w:rPr>
        <w:t xml:space="preserve"> </w:t>
      </w:r>
      <w:r w:rsidRPr="0097394B">
        <w:rPr>
          <w:rFonts w:eastAsia="Times New Roman"/>
          <w:vanish/>
          <w:color w:val="000000"/>
          <w:sz w:val="16"/>
          <w:szCs w:val="16"/>
        </w:rPr>
        <w:t>retail</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foodservice</w:t>
      </w:r>
      <w:r w:rsidRPr="0097394B">
        <w:rPr>
          <w:rFonts w:eastAsia="Times New Roman"/>
          <w:color w:val="000000"/>
          <w:sz w:val="16"/>
          <w:szCs w:val="16"/>
        </w:rPr>
        <w:t xml:space="preserve"> </w:t>
      </w:r>
      <w:r w:rsidRPr="0097394B">
        <w:rPr>
          <w:rFonts w:eastAsia="Times New Roman"/>
          <w:vanish/>
          <w:color w:val="000000"/>
          <w:sz w:val="16"/>
          <w:szCs w:val="16"/>
        </w:rPr>
        <w:t>workers</w:t>
      </w:r>
      <w:r w:rsidRPr="0097394B">
        <w:rPr>
          <w:rFonts w:eastAsia="Times New Roman"/>
          <w:color w:val="000000"/>
          <w:sz w:val="16"/>
          <w:szCs w:val="16"/>
        </w:rPr>
        <w:t xml:space="preserve"> </w:t>
      </w:r>
      <w:r w:rsidRPr="0097394B">
        <w:rPr>
          <w:rFonts w:eastAsia="Times New Roman"/>
          <w:vanish/>
          <w:color w:val="000000"/>
          <w:sz w:val="16"/>
          <w:szCs w:val="16"/>
        </w:rPr>
        <w:t>were</w:t>
      </w:r>
      <w:r w:rsidRPr="0097394B">
        <w:rPr>
          <w:rFonts w:eastAsia="Times New Roman"/>
          <w:color w:val="000000"/>
          <w:sz w:val="16"/>
          <w:szCs w:val="16"/>
        </w:rPr>
        <w:t xml:space="preserve"> </w:t>
      </w:r>
      <w:r w:rsidRPr="0097394B">
        <w:rPr>
          <w:rFonts w:eastAsia="Times New Roman"/>
          <w:vanish/>
          <w:color w:val="000000"/>
          <w:sz w:val="16"/>
          <w:szCs w:val="16"/>
        </w:rPr>
        <w:t>instrumental</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getting</w:t>
      </w:r>
      <w:r w:rsidRPr="0097394B">
        <w:rPr>
          <w:rFonts w:eastAsia="Times New Roman"/>
          <w:color w:val="000000"/>
          <w:sz w:val="16"/>
          <w:szCs w:val="16"/>
        </w:rPr>
        <w:t xml:space="preserve"> </w:t>
      </w:r>
      <w:r w:rsidRPr="0097394B">
        <w:rPr>
          <w:rFonts w:eastAsia="Times New Roman"/>
          <w:vanish/>
          <w:color w:val="000000"/>
          <w:sz w:val="16"/>
          <w:szCs w:val="16"/>
        </w:rPr>
        <w:t>new</w:t>
      </w:r>
      <w:r w:rsidRPr="0097394B">
        <w:rPr>
          <w:rFonts w:eastAsia="Times New Roman"/>
          <w:color w:val="000000"/>
          <w:sz w:val="16"/>
          <w:szCs w:val="16"/>
        </w:rPr>
        <w:t xml:space="preserve"> </w:t>
      </w:r>
      <w:r w:rsidRPr="0097394B">
        <w:rPr>
          <w:rFonts w:eastAsia="Times New Roman"/>
          <w:vanish/>
          <w:color w:val="000000"/>
          <w:sz w:val="16"/>
          <w:szCs w:val="16"/>
        </w:rPr>
        <w:t>minimum</w:t>
      </w:r>
      <w:r w:rsidRPr="0097394B">
        <w:rPr>
          <w:rFonts w:eastAsia="Times New Roman"/>
          <w:color w:val="000000"/>
          <w:sz w:val="16"/>
          <w:szCs w:val="16"/>
        </w:rPr>
        <w:t xml:space="preserve"> </w:t>
      </w:r>
      <w:r w:rsidRPr="0097394B">
        <w:rPr>
          <w:rFonts w:eastAsia="Times New Roman"/>
          <w:vanish/>
          <w:color w:val="000000"/>
          <w:sz w:val="16"/>
          <w:szCs w:val="16"/>
        </w:rPr>
        <w:t>wage</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other</w:t>
      </w:r>
      <w:r w:rsidRPr="0097394B">
        <w:rPr>
          <w:rFonts w:eastAsia="Times New Roman"/>
          <w:color w:val="000000"/>
          <w:sz w:val="16"/>
          <w:szCs w:val="16"/>
        </w:rPr>
        <w:t xml:space="preserve"> </w:t>
      </w:r>
      <w:r w:rsidRPr="0097394B">
        <w:rPr>
          <w:rFonts w:eastAsia="Times New Roman"/>
          <w:vanish/>
          <w:color w:val="000000"/>
          <w:sz w:val="16"/>
          <w:szCs w:val="16"/>
        </w:rPr>
        <w:t>legislation</w:t>
      </w:r>
      <w:r w:rsidRPr="0097394B">
        <w:rPr>
          <w:rFonts w:eastAsia="Times New Roman"/>
          <w:color w:val="000000"/>
          <w:sz w:val="16"/>
          <w:szCs w:val="16"/>
        </w:rPr>
        <w:t xml:space="preserve"> </w:t>
      </w:r>
      <w:r w:rsidRPr="0097394B">
        <w:rPr>
          <w:rFonts w:eastAsia="Times New Roman"/>
          <w:vanish/>
          <w:color w:val="000000"/>
          <w:sz w:val="16"/>
          <w:szCs w:val="16"/>
        </w:rPr>
        <w:t>passed</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states</w:t>
      </w:r>
      <w:r w:rsidRPr="0097394B">
        <w:rPr>
          <w:rFonts w:eastAsia="Times New Roman"/>
          <w:color w:val="000000"/>
          <w:sz w:val="16"/>
          <w:szCs w:val="16"/>
        </w:rPr>
        <w:t xml:space="preserve"> </w:t>
      </w:r>
      <w:r w:rsidRPr="0097394B">
        <w:rPr>
          <w:rFonts w:eastAsia="Times New Roman"/>
          <w:vanish/>
          <w:color w:val="000000"/>
          <w:sz w:val="16"/>
          <w:szCs w:val="16"/>
        </w:rPr>
        <w:t>like</w:t>
      </w:r>
      <w:r w:rsidRPr="0097394B">
        <w:rPr>
          <w:rFonts w:eastAsia="Times New Roman"/>
          <w:color w:val="000000"/>
          <w:sz w:val="16"/>
          <w:szCs w:val="16"/>
        </w:rPr>
        <w:t xml:space="preserve"> </w:t>
      </w:r>
      <w:r w:rsidRPr="0097394B">
        <w:rPr>
          <w:rFonts w:eastAsia="Times New Roman"/>
          <w:vanish/>
          <w:color w:val="000000"/>
          <w:sz w:val="16"/>
          <w:szCs w:val="16"/>
        </w:rPr>
        <w:t>California,</w:t>
      </w:r>
      <w:r w:rsidRPr="0097394B">
        <w:rPr>
          <w:rFonts w:eastAsia="Times New Roman"/>
          <w:color w:val="000000"/>
          <w:sz w:val="16"/>
          <w:szCs w:val="16"/>
        </w:rPr>
        <w:t xml:space="preserve"> </w:t>
      </w:r>
      <w:r w:rsidRPr="0097394B">
        <w:rPr>
          <w:rFonts w:eastAsia="Times New Roman"/>
          <w:vanish/>
          <w:color w:val="000000"/>
          <w:sz w:val="16"/>
          <w:szCs w:val="16"/>
        </w:rPr>
        <w:t>New</w:t>
      </w:r>
      <w:r w:rsidRPr="0097394B">
        <w:rPr>
          <w:rFonts w:eastAsia="Times New Roman"/>
          <w:color w:val="000000"/>
          <w:sz w:val="16"/>
          <w:szCs w:val="16"/>
        </w:rPr>
        <w:t xml:space="preserve"> </w:t>
      </w:r>
      <w:r w:rsidRPr="0097394B">
        <w:rPr>
          <w:rFonts w:eastAsia="Times New Roman"/>
          <w:vanish/>
          <w:color w:val="000000"/>
          <w:sz w:val="16"/>
          <w:szCs w:val="16"/>
        </w:rPr>
        <w:t>York,</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North</w:t>
      </w:r>
      <w:r w:rsidRPr="0097394B">
        <w:rPr>
          <w:rFonts w:eastAsia="Times New Roman"/>
          <w:color w:val="000000"/>
          <w:sz w:val="16"/>
          <w:szCs w:val="16"/>
        </w:rPr>
        <w:t xml:space="preserve"> </w:t>
      </w:r>
      <w:r w:rsidRPr="0097394B">
        <w:rPr>
          <w:rFonts w:eastAsia="Times New Roman"/>
          <w:vanish/>
          <w:color w:val="000000"/>
          <w:sz w:val="16"/>
          <w:szCs w:val="16"/>
        </w:rPr>
        <w:t>Carolina.</w:t>
      </w:r>
      <w:r w:rsidRPr="0097394B">
        <w:rPr>
          <w:rFonts w:eastAsia="Times New Roman"/>
          <w:color w:val="000000"/>
          <w:sz w:val="16"/>
          <w:szCs w:val="16"/>
        </w:rPr>
        <w:t xml:space="preserve"> </w:t>
      </w:r>
      <w:r w:rsidRPr="0097394B">
        <w:rPr>
          <w:rFonts w:eastAsia="Times New Roman"/>
          <w:vanish/>
          <w:color w:val="000000"/>
          <w:sz w:val="16"/>
          <w:szCs w:val="16"/>
        </w:rPr>
        <w:t>Yet,</w:t>
      </w:r>
      <w:r w:rsidRPr="0097394B">
        <w:rPr>
          <w:rFonts w:eastAsia="Times New Roman"/>
          <w:color w:val="000000"/>
          <w:sz w:val="16"/>
          <w:szCs w:val="16"/>
        </w:rPr>
        <w:t xml:space="preserve"> </w:t>
      </w:r>
      <w:r w:rsidRPr="0097394B">
        <w:rPr>
          <w:rFonts w:eastAsia="Times New Roman"/>
          <w:vanish/>
          <w:color w:val="000000"/>
          <w:sz w:val="16"/>
          <w:szCs w:val="16"/>
        </w:rPr>
        <w:t>despite</w:t>
      </w:r>
      <w:r w:rsidRPr="0097394B">
        <w:rPr>
          <w:rFonts w:eastAsia="Times New Roman"/>
          <w:color w:val="000000"/>
          <w:sz w:val="16"/>
          <w:szCs w:val="16"/>
        </w:rPr>
        <w:t xml:space="preserve"> </w:t>
      </w:r>
      <w:r w:rsidRPr="0097394B">
        <w:rPr>
          <w:rFonts w:eastAsia="Times New Roman"/>
          <w:vanish/>
          <w:color w:val="000000"/>
          <w:sz w:val="16"/>
          <w:szCs w:val="16"/>
        </w:rPr>
        <w:t>their</w:t>
      </w:r>
      <w:r w:rsidRPr="0097394B">
        <w:rPr>
          <w:rFonts w:eastAsia="Times New Roman"/>
          <w:color w:val="000000"/>
          <w:sz w:val="16"/>
          <w:szCs w:val="16"/>
        </w:rPr>
        <w:t xml:space="preserve"> </w:t>
      </w:r>
      <w:r w:rsidRPr="0097394B">
        <w:rPr>
          <w:rFonts w:eastAsia="Times New Roman"/>
          <w:vanish/>
          <w:color w:val="000000"/>
          <w:sz w:val="16"/>
          <w:szCs w:val="16"/>
        </w:rPr>
        <w:t>significance,</w:t>
      </w:r>
      <w:r w:rsidRPr="0097394B">
        <w:rPr>
          <w:rFonts w:eastAsia="Times New Roman"/>
          <w:color w:val="000000"/>
          <w:sz w:val="16"/>
          <w:szCs w:val="16"/>
        </w:rPr>
        <w:t xml:space="preserve"> </w:t>
      </w:r>
      <w:r w:rsidRPr="0097394B">
        <w:rPr>
          <w:rFonts w:eastAsia="Times New Roman"/>
          <w:vanish/>
          <w:color w:val="000000"/>
          <w:sz w:val="16"/>
          <w:szCs w:val="16"/>
        </w:rPr>
        <w:t>there</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almost</w:t>
      </w:r>
      <w:r w:rsidRPr="0097394B">
        <w:rPr>
          <w:rFonts w:eastAsia="Times New Roman"/>
          <w:color w:val="000000"/>
          <w:sz w:val="16"/>
          <w:szCs w:val="16"/>
        </w:rPr>
        <w:t xml:space="preserve"> </w:t>
      </w:r>
      <w:r w:rsidRPr="0097394B">
        <w:rPr>
          <w:rFonts w:eastAsia="Times New Roman"/>
          <w:vanish/>
          <w:color w:val="000000"/>
          <w:sz w:val="16"/>
          <w:szCs w:val="16"/>
        </w:rPr>
        <w:t>no</w:t>
      </w:r>
      <w:r w:rsidRPr="0097394B">
        <w:rPr>
          <w:rFonts w:eastAsia="Times New Roman"/>
          <w:color w:val="000000"/>
          <w:sz w:val="16"/>
          <w:szCs w:val="16"/>
        </w:rPr>
        <w:t xml:space="preserve"> </w:t>
      </w:r>
      <w:r w:rsidRPr="0097394B">
        <w:rPr>
          <w:rFonts w:eastAsia="Times New Roman"/>
          <w:vanish/>
          <w:color w:val="000000"/>
          <w:sz w:val="16"/>
          <w:szCs w:val="16"/>
        </w:rPr>
        <w:t>political</w:t>
      </w:r>
      <w:r w:rsidRPr="0097394B">
        <w:rPr>
          <w:rFonts w:eastAsia="Times New Roman"/>
          <w:color w:val="000000"/>
          <w:sz w:val="16"/>
          <w:szCs w:val="16"/>
        </w:rPr>
        <w:t xml:space="preserve"> </w:t>
      </w:r>
      <w:r w:rsidRPr="0097394B">
        <w:rPr>
          <w:rFonts w:eastAsia="Times New Roman"/>
          <w:vanish/>
          <w:color w:val="000000"/>
          <w:sz w:val="16"/>
          <w:szCs w:val="16"/>
        </w:rPr>
        <w:t>philosophy</w:t>
      </w:r>
      <w:r w:rsidRPr="0097394B">
        <w:rPr>
          <w:rFonts w:eastAsia="Times New Roman"/>
          <w:color w:val="000000"/>
          <w:sz w:val="16"/>
          <w:szCs w:val="16"/>
        </w:rPr>
        <w:t xml:space="preserve"> </w:t>
      </w:r>
      <w:r w:rsidRPr="0097394B">
        <w:rPr>
          <w:rFonts w:eastAsia="Times New Roman"/>
          <w:vanish/>
          <w:color w:val="000000"/>
          <w:sz w:val="16"/>
          <w:szCs w:val="16"/>
        </w:rPr>
        <w:t>written</w:t>
      </w:r>
      <w:r w:rsidRPr="0097394B">
        <w:rPr>
          <w:rFonts w:eastAsia="Times New Roman"/>
          <w:color w:val="000000"/>
          <w:sz w:val="16"/>
          <w:szCs w:val="16"/>
        </w:rPr>
        <w:t xml:space="preserve"> </w:t>
      </w:r>
      <w:r w:rsidRPr="0097394B">
        <w:rPr>
          <w:rFonts w:eastAsia="Times New Roman"/>
          <w:vanish/>
          <w:color w:val="000000"/>
          <w:sz w:val="16"/>
          <w:szCs w:val="16"/>
        </w:rPr>
        <w:t>about</w:t>
      </w:r>
      <w:r w:rsidRPr="0097394B">
        <w:rPr>
          <w:rFonts w:eastAsia="Times New Roman"/>
          <w:color w:val="000000"/>
          <w:sz w:val="16"/>
          <w:szCs w:val="16"/>
        </w:rPr>
        <w:t xml:space="preserve"> </w:t>
      </w:r>
      <w:r w:rsidRPr="0097394B">
        <w:rPr>
          <w:rFonts w:eastAsia="Times New Roman"/>
          <w:vanish/>
          <w:color w:val="000000"/>
          <w:sz w:val="16"/>
          <w:szCs w:val="16"/>
        </w:rPr>
        <w:t>strikes.1</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despite</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enormous</w:t>
      </w:r>
      <w:r w:rsidRPr="0097394B">
        <w:rPr>
          <w:rFonts w:eastAsia="Times New Roman"/>
          <w:color w:val="000000"/>
          <w:sz w:val="16"/>
          <w:szCs w:val="16"/>
        </w:rPr>
        <w:t xml:space="preserve"> </w:t>
      </w:r>
      <w:r w:rsidRPr="0097394B">
        <w:rPr>
          <w:rFonts w:eastAsia="Times New Roman"/>
          <w:vanish/>
          <w:color w:val="000000"/>
          <w:sz w:val="16"/>
          <w:szCs w:val="16"/>
        </w:rPr>
        <w:t>literature</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neighboring</w:t>
      </w:r>
      <w:r w:rsidRPr="0097394B">
        <w:rPr>
          <w:rFonts w:eastAsia="Times New Roman"/>
          <w:color w:val="000000"/>
          <w:sz w:val="16"/>
          <w:szCs w:val="16"/>
        </w:rPr>
        <w:t xml:space="preserve"> </w:t>
      </w:r>
      <w:r w:rsidRPr="0097394B">
        <w:rPr>
          <w:rFonts w:eastAsia="Times New Roman"/>
          <w:vanish/>
          <w:color w:val="000000"/>
          <w:sz w:val="16"/>
          <w:szCs w:val="16"/>
        </w:rPr>
        <w:t>forms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protest</w:t>
      </w:r>
      <w:r w:rsidRPr="0097394B">
        <w:rPr>
          <w:rFonts w:eastAsia="Times New Roman"/>
          <w:color w:val="000000"/>
          <w:sz w:val="16"/>
          <w:szCs w:val="16"/>
        </w:rPr>
        <w:t xml:space="preserve"> </w:t>
      </w:r>
      <w:r w:rsidRPr="0097394B">
        <w:rPr>
          <w:rFonts w:eastAsia="Times New Roman"/>
          <w:vanish/>
          <w:color w:val="000000"/>
          <w:sz w:val="16"/>
          <w:szCs w:val="16"/>
        </w:rPr>
        <w:t>like</w:t>
      </w:r>
      <w:r w:rsidRPr="0097394B">
        <w:rPr>
          <w:rFonts w:eastAsia="Times New Roman"/>
          <w:color w:val="000000"/>
          <w:sz w:val="16"/>
          <w:szCs w:val="16"/>
        </w:rPr>
        <w:t xml:space="preserve"> </w:t>
      </w:r>
      <w:r w:rsidRPr="0097394B">
        <w:rPr>
          <w:rFonts w:eastAsia="Times New Roman"/>
          <w:vanish/>
          <w:color w:val="000000"/>
          <w:sz w:val="16"/>
          <w:szCs w:val="16"/>
        </w:rPr>
        <w:t>nonviolence,</w:t>
      </w:r>
      <w:r w:rsidRPr="0097394B">
        <w:rPr>
          <w:rFonts w:eastAsia="Times New Roman"/>
          <w:color w:val="000000"/>
          <w:sz w:val="16"/>
          <w:szCs w:val="16"/>
        </w:rPr>
        <w:t xml:space="preserve"> </w:t>
      </w:r>
      <w:r w:rsidRPr="0097394B">
        <w:rPr>
          <w:rFonts w:eastAsia="Times New Roman"/>
          <w:vanish/>
          <w:color w:val="000000"/>
          <w:sz w:val="16"/>
          <w:szCs w:val="16"/>
        </w:rPr>
        <w:t>civil</w:t>
      </w:r>
      <w:r w:rsidRPr="0097394B">
        <w:rPr>
          <w:rFonts w:eastAsia="Times New Roman"/>
          <w:color w:val="000000"/>
          <w:sz w:val="16"/>
          <w:szCs w:val="16"/>
        </w:rPr>
        <w:t xml:space="preserve"> </w:t>
      </w:r>
      <w:r w:rsidRPr="0097394B">
        <w:rPr>
          <w:rFonts w:eastAsia="Times New Roman"/>
          <w:vanish/>
          <w:color w:val="000000"/>
          <w:sz w:val="16"/>
          <w:szCs w:val="16"/>
        </w:rPr>
        <w:t>disobedience,</w:t>
      </w:r>
      <w:r w:rsidRPr="0097394B">
        <w:rPr>
          <w:rFonts w:eastAsia="Times New Roman"/>
          <w:color w:val="000000"/>
          <w:sz w:val="16"/>
          <w:szCs w:val="16"/>
        </w:rPr>
        <w:t xml:space="preserve"> </w:t>
      </w:r>
      <w:r w:rsidRPr="0097394B">
        <w:rPr>
          <w:rFonts w:eastAsia="Times New Roman"/>
          <w:vanish/>
          <w:color w:val="000000"/>
          <w:sz w:val="16"/>
          <w:szCs w:val="16"/>
        </w:rPr>
        <w:t>conscientious</w:t>
      </w:r>
      <w:r w:rsidRPr="0097394B">
        <w:rPr>
          <w:rFonts w:eastAsia="Times New Roman"/>
          <w:color w:val="000000"/>
          <w:sz w:val="16"/>
          <w:szCs w:val="16"/>
        </w:rPr>
        <w:t xml:space="preserve"> </w:t>
      </w:r>
      <w:r w:rsidRPr="0097394B">
        <w:rPr>
          <w:rFonts w:eastAsia="Times New Roman"/>
          <w:vanish/>
          <w:color w:val="000000"/>
          <w:sz w:val="16"/>
          <w:szCs w:val="16"/>
        </w:rPr>
        <w:t>refusal,</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social</w:t>
      </w:r>
      <w:r w:rsidRPr="0097394B">
        <w:rPr>
          <w:rFonts w:eastAsia="Times New Roman"/>
          <w:color w:val="000000"/>
          <w:sz w:val="16"/>
          <w:szCs w:val="16"/>
        </w:rPr>
        <w:t xml:space="preserve"> </w:t>
      </w:r>
      <w:r w:rsidRPr="0097394B">
        <w:rPr>
          <w:rFonts w:eastAsia="Times New Roman"/>
          <w:vanish/>
          <w:color w:val="000000"/>
          <w:sz w:val="16"/>
          <w:szCs w:val="16"/>
        </w:rPr>
        <w:t>movements.</w:t>
      </w:r>
    </w:p>
    <w:p w14:paraId="73FC5330"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Cs w:val="22"/>
          <w:u w:val="single"/>
        </w:rPr>
        <w:t>right</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strike</w:t>
      </w:r>
      <w:r w:rsidRPr="0097394B">
        <w:rPr>
          <w:rFonts w:eastAsia="Times New Roman"/>
          <w:color w:val="000000"/>
          <w:szCs w:val="22"/>
          <w:u w:val="single"/>
        </w:rPr>
        <w:t xml:space="preserve"> </w:t>
      </w:r>
      <w:r w:rsidRPr="0097394B">
        <w:rPr>
          <w:rFonts w:eastAsia="Times New Roman"/>
          <w:vanish/>
          <w:color w:val="000000"/>
          <w:szCs w:val="22"/>
          <w:u w:val="single"/>
        </w:rPr>
        <w:t>raises</w:t>
      </w:r>
      <w:r w:rsidRPr="0097394B">
        <w:rPr>
          <w:rFonts w:eastAsia="Times New Roman"/>
          <w:color w:val="000000"/>
          <w:szCs w:val="22"/>
          <w:u w:val="single"/>
        </w:rPr>
        <w:t xml:space="preserve"> </w:t>
      </w:r>
      <w:r w:rsidRPr="0097394B">
        <w:rPr>
          <w:rFonts w:eastAsia="Times New Roman"/>
          <w:b/>
          <w:bCs/>
          <w:vanish/>
          <w:color w:val="000000"/>
          <w:szCs w:val="22"/>
          <w:u w:val="single"/>
        </w:rPr>
        <w:t>far</w:t>
      </w:r>
      <w:r w:rsidRPr="0097394B">
        <w:rPr>
          <w:rFonts w:eastAsia="Times New Roman"/>
          <w:color w:val="000000"/>
          <w:szCs w:val="22"/>
          <w:u w:val="single"/>
        </w:rPr>
        <w:t xml:space="preserve"> </w:t>
      </w:r>
      <w:r w:rsidRPr="0097394B">
        <w:rPr>
          <w:rFonts w:eastAsia="Times New Roman"/>
          <w:vanish/>
          <w:color w:val="000000"/>
          <w:szCs w:val="22"/>
          <w:u w:val="single"/>
        </w:rPr>
        <w:t>more</w:t>
      </w:r>
      <w:r w:rsidRPr="0097394B">
        <w:rPr>
          <w:rFonts w:eastAsia="Times New Roman"/>
          <w:color w:val="000000"/>
          <w:szCs w:val="22"/>
          <w:u w:val="single"/>
        </w:rPr>
        <w:t xml:space="preserve"> </w:t>
      </w:r>
      <w:r w:rsidRPr="0097394B">
        <w:rPr>
          <w:rFonts w:eastAsia="Times New Roman"/>
          <w:b/>
          <w:bCs/>
          <w:vanish/>
          <w:color w:val="000000"/>
          <w:szCs w:val="22"/>
          <w:u w:val="single"/>
        </w:rPr>
        <w:t>issues</w:t>
      </w:r>
      <w:r w:rsidRPr="0097394B">
        <w:rPr>
          <w:rFonts w:eastAsia="Times New Roman"/>
          <w:color w:val="000000"/>
          <w:szCs w:val="22"/>
          <w:u w:val="single"/>
        </w:rPr>
        <w:t xml:space="preserve"> </w:t>
      </w:r>
      <w:r w:rsidRPr="0097394B">
        <w:rPr>
          <w:rFonts w:eastAsia="Times New Roman"/>
          <w:vanish/>
          <w:color w:val="000000"/>
          <w:szCs w:val="22"/>
          <w:u w:val="single"/>
        </w:rPr>
        <w:t>than</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b/>
          <w:bCs/>
          <w:vanish/>
          <w:color w:val="000000"/>
          <w:szCs w:val="22"/>
          <w:u w:val="single"/>
        </w:rPr>
        <w:t>single</w:t>
      </w:r>
      <w:r w:rsidRPr="0097394B">
        <w:rPr>
          <w:rFonts w:eastAsia="Times New Roman"/>
          <w:color w:val="000000"/>
          <w:szCs w:val="22"/>
          <w:u w:val="single"/>
        </w:rPr>
        <w:t xml:space="preserve"> </w:t>
      </w:r>
      <w:r w:rsidRPr="0097394B">
        <w:rPr>
          <w:rFonts w:eastAsia="Times New Roman"/>
          <w:b/>
          <w:bCs/>
          <w:vanish/>
          <w:color w:val="000000"/>
          <w:szCs w:val="22"/>
          <w:u w:val="single"/>
        </w:rPr>
        <w:t>essay</w:t>
      </w:r>
      <w:r w:rsidRPr="0097394B">
        <w:rPr>
          <w:rFonts w:eastAsia="Times New Roman"/>
          <w:color w:val="000000"/>
          <w:szCs w:val="22"/>
          <w:u w:val="single"/>
        </w:rPr>
        <w:t xml:space="preserve"> </w:t>
      </w:r>
      <w:r w:rsidRPr="0097394B">
        <w:rPr>
          <w:rFonts w:eastAsia="Times New Roman"/>
          <w:vanish/>
          <w:color w:val="000000"/>
          <w:szCs w:val="22"/>
          <w:u w:val="single"/>
        </w:rPr>
        <w:t>can</w:t>
      </w:r>
      <w:r w:rsidRPr="0097394B">
        <w:rPr>
          <w:rFonts w:eastAsia="Times New Roman"/>
          <w:color w:val="000000"/>
          <w:szCs w:val="22"/>
          <w:u w:val="single"/>
        </w:rPr>
        <w:t xml:space="preserve"> </w:t>
      </w:r>
      <w:r w:rsidRPr="0097394B">
        <w:rPr>
          <w:rFonts w:eastAsia="Times New Roman"/>
          <w:vanish/>
          <w:color w:val="000000"/>
          <w:szCs w:val="22"/>
          <w:u w:val="single"/>
        </w:rPr>
        <w:t>handle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what</w:t>
      </w:r>
      <w:r w:rsidRPr="0097394B">
        <w:rPr>
          <w:rFonts w:eastAsia="Times New Roman"/>
          <w:color w:val="000000"/>
          <w:sz w:val="16"/>
          <w:szCs w:val="16"/>
        </w:rPr>
        <w:t xml:space="preserve"> </w:t>
      </w:r>
      <w:r w:rsidRPr="0097394B">
        <w:rPr>
          <w:rFonts w:eastAsia="Times New Roman"/>
          <w:vanish/>
          <w:color w:val="000000"/>
          <w:sz w:val="16"/>
          <w:szCs w:val="16"/>
        </w:rPr>
        <w:t>follows,</w:t>
      </w:r>
      <w:r w:rsidRPr="0097394B">
        <w:rPr>
          <w:rFonts w:eastAsia="Times New Roman"/>
          <w:color w:val="000000"/>
          <w:sz w:val="16"/>
          <w:szCs w:val="16"/>
        </w:rPr>
        <w:t xml:space="preserve"> </w:t>
      </w:r>
      <w:r w:rsidRPr="0097394B">
        <w:rPr>
          <w:rFonts w:eastAsia="Times New Roman"/>
          <w:vanish/>
          <w:color w:val="000000"/>
          <w:szCs w:val="22"/>
          <w:u w:val="single"/>
        </w:rPr>
        <w:t>I</w:t>
      </w:r>
      <w:r w:rsidRPr="0097394B">
        <w:rPr>
          <w:rFonts w:eastAsia="Times New Roman"/>
          <w:color w:val="000000"/>
          <w:szCs w:val="22"/>
          <w:u w:val="single"/>
        </w:rPr>
        <w:t xml:space="preserve"> </w:t>
      </w:r>
      <w:r w:rsidRPr="0097394B">
        <w:rPr>
          <w:rFonts w:eastAsia="Times New Roman"/>
          <w:vanish/>
          <w:color w:val="000000"/>
          <w:szCs w:val="22"/>
          <w:u w:val="single"/>
        </w:rPr>
        <w:t>address</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particularly</w:t>
      </w:r>
      <w:r w:rsidRPr="0097394B">
        <w:rPr>
          <w:rFonts w:eastAsia="Times New Roman"/>
          <w:color w:val="000000"/>
          <w:szCs w:val="22"/>
          <w:u w:val="single"/>
        </w:rPr>
        <w:t xml:space="preserve"> </w:t>
      </w:r>
      <w:r w:rsidRPr="0097394B">
        <w:rPr>
          <w:rFonts w:eastAsia="Times New Roman"/>
          <w:vanish/>
          <w:color w:val="000000"/>
          <w:szCs w:val="22"/>
          <w:u w:val="single"/>
        </w:rPr>
        <w:t>significant</w:t>
      </w:r>
      <w:r w:rsidRPr="0097394B">
        <w:rPr>
          <w:rFonts w:eastAsia="Times New Roman"/>
          <w:color w:val="000000"/>
          <w:szCs w:val="22"/>
          <w:u w:val="single"/>
        </w:rPr>
        <w:t xml:space="preserve"> </w:t>
      </w:r>
      <w:r w:rsidRPr="0097394B">
        <w:rPr>
          <w:rFonts w:eastAsia="Times New Roman"/>
          <w:vanish/>
          <w:color w:val="000000"/>
          <w:szCs w:val="22"/>
          <w:u w:val="single"/>
        </w:rPr>
        <w:t>problem</w:t>
      </w:r>
      <w:r w:rsidRPr="0097394B">
        <w:rPr>
          <w:rFonts w:eastAsia="Times New Roman"/>
          <w:color w:val="000000"/>
          <w:szCs w:val="22"/>
          <w:u w:val="single"/>
        </w:rPr>
        <w:t xml:space="preserve"> </w:t>
      </w:r>
      <w:r w:rsidRPr="0097394B">
        <w:rPr>
          <w:rFonts w:eastAsia="Times New Roman"/>
          <w:vanish/>
          <w:color w:val="000000"/>
          <w:szCs w:val="22"/>
          <w:u w:val="single"/>
        </w:rPr>
        <w:t>regarding</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right</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strike</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its</w:t>
      </w:r>
      <w:r w:rsidRPr="0097394B">
        <w:rPr>
          <w:rFonts w:eastAsia="Times New Roman"/>
          <w:color w:val="000000"/>
          <w:szCs w:val="22"/>
          <w:u w:val="single"/>
        </w:rPr>
        <w:t xml:space="preserve"> </w:t>
      </w:r>
      <w:r w:rsidRPr="0097394B">
        <w:rPr>
          <w:rFonts w:eastAsia="Times New Roman"/>
          <w:b/>
          <w:bCs/>
          <w:vanish/>
          <w:color w:val="000000"/>
          <w:szCs w:val="22"/>
          <w:u w:val="single"/>
        </w:rPr>
        <w:t>relation</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b/>
          <w:bCs/>
          <w:vanish/>
          <w:color w:val="000000"/>
          <w:szCs w:val="22"/>
          <w:u w:val="single"/>
        </w:rPr>
        <w:t>coercive</w:t>
      </w:r>
      <w:r w:rsidRPr="0097394B">
        <w:rPr>
          <w:rFonts w:eastAsia="Times New Roman"/>
          <w:color w:val="000000"/>
          <w:szCs w:val="22"/>
          <w:u w:val="single"/>
        </w:rPr>
        <w:t xml:space="preserve"> </w:t>
      </w:r>
      <w:r w:rsidRPr="0097394B">
        <w:rPr>
          <w:rFonts w:eastAsia="Times New Roman"/>
          <w:b/>
          <w:bCs/>
          <w:vanish/>
          <w:color w:val="000000"/>
          <w:szCs w:val="22"/>
          <w:u w:val="single"/>
        </w:rPr>
        <w:t>strike</w:t>
      </w:r>
      <w:r w:rsidRPr="0097394B">
        <w:rPr>
          <w:rFonts w:eastAsia="Times New Roman"/>
          <w:color w:val="000000"/>
          <w:szCs w:val="22"/>
          <w:u w:val="single"/>
        </w:rPr>
        <w:t xml:space="preserve"> </w:t>
      </w:r>
      <w:r w:rsidRPr="0097394B">
        <w:rPr>
          <w:rFonts w:eastAsia="Times New Roman"/>
          <w:b/>
          <w:bCs/>
          <w:vanish/>
          <w:color w:val="000000"/>
          <w:szCs w:val="22"/>
          <w:u w:val="single"/>
        </w:rPr>
        <w:t>tactics</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I</w:t>
      </w:r>
      <w:r w:rsidRPr="0097394B">
        <w:rPr>
          <w:rFonts w:eastAsia="Times New Roman"/>
          <w:color w:val="000000"/>
          <w:sz w:val="16"/>
          <w:szCs w:val="16"/>
        </w:rPr>
        <w:t xml:space="preserve"> </w:t>
      </w:r>
      <w:r w:rsidRPr="0097394B">
        <w:rPr>
          <w:rFonts w:eastAsia="Times New Roman"/>
          <w:vanish/>
          <w:color w:val="000000"/>
          <w:sz w:val="16"/>
          <w:szCs w:val="16"/>
        </w:rPr>
        <w:t>argue</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rPr>
        <w:t>present</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b/>
          <w:bCs/>
          <w:vanish/>
          <w:color w:val="000000"/>
          <w:szCs w:val="22"/>
          <w:u w:val="single"/>
        </w:rPr>
        <w:t>dilemma</w:t>
      </w:r>
      <w:r w:rsidRPr="0097394B">
        <w:rPr>
          <w:rFonts w:eastAsia="Times New Roman"/>
          <w:color w:val="000000"/>
          <w:sz w:val="16"/>
          <w:szCs w:val="16"/>
        </w:rPr>
        <w:t xml:space="preserve"> </w:t>
      </w:r>
      <w:r w:rsidRPr="0097394B">
        <w:rPr>
          <w:rFonts w:eastAsia="Times New Roman"/>
          <w:vanish/>
          <w:color w:val="000000"/>
          <w:sz w:val="16"/>
          <w:szCs w:val="16"/>
        </w:rPr>
        <w:t>for</w:t>
      </w:r>
      <w:r w:rsidRPr="0097394B">
        <w:rPr>
          <w:rFonts w:eastAsia="Times New Roman"/>
          <w:color w:val="000000"/>
          <w:sz w:val="16"/>
          <w:szCs w:val="16"/>
        </w:rPr>
        <w:t xml:space="preserve"> </w:t>
      </w:r>
      <w:r w:rsidRPr="0097394B">
        <w:rPr>
          <w:rFonts w:eastAsia="Times New Roman"/>
          <w:vanish/>
          <w:color w:val="000000"/>
          <w:sz w:val="16"/>
          <w:szCs w:val="16"/>
        </w:rPr>
        <w:t>liberal</w:t>
      </w:r>
      <w:r w:rsidRPr="0097394B">
        <w:rPr>
          <w:rFonts w:eastAsia="Times New Roman"/>
          <w:color w:val="000000"/>
          <w:sz w:val="16"/>
          <w:szCs w:val="16"/>
        </w:rPr>
        <w:t xml:space="preserve"> </w:t>
      </w:r>
      <w:r w:rsidRPr="0097394B">
        <w:rPr>
          <w:rFonts w:eastAsia="Times New Roman"/>
          <w:vanish/>
          <w:color w:val="000000"/>
          <w:sz w:val="16"/>
          <w:szCs w:val="16"/>
        </w:rPr>
        <w:t>societies</w:t>
      </w:r>
      <w:r w:rsidRPr="0097394B">
        <w:rPr>
          <w:rFonts w:eastAsia="Times New Roman"/>
          <w:color w:val="000000"/>
          <w:sz w:val="16"/>
          <w:szCs w:val="16"/>
        </w:rPr>
        <w:t xml:space="preserve"> </w:t>
      </w:r>
      <w:r w:rsidRPr="0097394B">
        <w:rPr>
          <w:rFonts w:eastAsia="Times New Roman"/>
          <w:vanish/>
          <w:color w:val="000000"/>
          <w:szCs w:val="22"/>
          <w:u w:val="single"/>
        </w:rPr>
        <w:t>because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for</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rPr>
        <w:t>most</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workers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to</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have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reasonable</w:t>
      </w:r>
      <w:r w:rsidRPr="0097394B">
        <w:rPr>
          <w:rFonts w:eastAsia="Times New Roman"/>
          <w:color w:val="000000"/>
          <w:szCs w:val="22"/>
          <w:u w:val="single"/>
        </w:rPr>
        <w:t xml:space="preserve"> </w:t>
      </w:r>
      <w:r w:rsidRPr="0097394B">
        <w:rPr>
          <w:rFonts w:eastAsia="Times New Roman"/>
          <w:vanish/>
          <w:color w:val="000000"/>
          <w:szCs w:val="22"/>
          <w:u w:val="single"/>
        </w:rPr>
        <w:t>chance</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success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they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need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to</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use</w:t>
      </w:r>
      <w:r w:rsidRPr="0097394B">
        <w:rPr>
          <w:rFonts w:eastAsia="Times New Roman"/>
          <w:color w:val="000000"/>
          <w:szCs w:val="22"/>
          <w:u w:val="single"/>
        </w:rPr>
        <w:t xml:space="preserve"> </w:t>
      </w:r>
      <w:r w:rsidRPr="0097394B">
        <w:rPr>
          <w:rFonts w:eastAsia="Times New Roman"/>
          <w:vanish/>
          <w:color w:val="000000"/>
          <w:szCs w:val="22"/>
          <w:u w:val="single"/>
        </w:rPr>
        <w:t>some</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coercive</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rPr>
        <w:t>tactics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But</w:t>
      </w:r>
      <w:r w:rsidRPr="0097394B">
        <w:rPr>
          <w:rFonts w:eastAsia="Times New Roman"/>
          <w:color w:val="000000"/>
          <w:szCs w:val="22"/>
          <w:u w:val="single"/>
        </w:rPr>
        <w:t xml:space="preserve"> </w:t>
      </w:r>
      <w:r w:rsidRPr="0097394B">
        <w:rPr>
          <w:rFonts w:eastAsia="Times New Roman"/>
          <w:vanish/>
          <w:color w:val="000000"/>
          <w:szCs w:val="22"/>
          <w:u w:val="single"/>
        </w:rPr>
        <w:t>these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coercive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strike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tactics</w:t>
      </w:r>
      <w:r w:rsidRPr="0097394B">
        <w:rPr>
          <w:rFonts w:eastAsia="Times New Roman"/>
          <w:color w:val="000000"/>
          <w:szCs w:val="22"/>
          <w:u w:val="single"/>
        </w:rPr>
        <w:t xml:space="preserve"> </w:t>
      </w:r>
      <w:r w:rsidRPr="0097394B">
        <w:rPr>
          <w:rFonts w:eastAsia="Times New Roman"/>
          <w:vanish/>
          <w:color w:val="000000"/>
          <w:szCs w:val="22"/>
          <w:u w:val="single"/>
        </w:rPr>
        <w:t>both</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violate</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law</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b/>
          <w:bCs/>
          <w:vanish/>
          <w:color w:val="000000"/>
          <w:szCs w:val="22"/>
          <w:u w:val="single"/>
        </w:rPr>
        <w:t>infringe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upon</w:t>
      </w:r>
      <w:r w:rsidRPr="0097394B">
        <w:rPr>
          <w:rFonts w:eastAsia="Times New Roman"/>
          <w:color w:val="000000"/>
          <w:szCs w:val="22"/>
          <w:u w:val="single"/>
        </w:rPr>
        <w:t xml:space="preserve"> </w:t>
      </w:r>
      <w:r w:rsidRPr="0097394B">
        <w:rPr>
          <w:rFonts w:eastAsia="Times New Roman"/>
          <w:vanish/>
          <w:color w:val="000000"/>
          <w:szCs w:val="22"/>
          <w:u w:val="single"/>
        </w:rPr>
        <w:t>what</w:t>
      </w:r>
      <w:r w:rsidRPr="0097394B">
        <w:rPr>
          <w:rFonts w:eastAsia="Times New Roman"/>
          <w:color w:val="000000"/>
          <w:szCs w:val="22"/>
          <w:u w:val="single"/>
        </w:rPr>
        <w:t xml:space="preserve"> </w:t>
      </w:r>
      <w:r w:rsidRPr="0097394B">
        <w:rPr>
          <w:rFonts w:eastAsia="Times New Roman"/>
          <w:vanish/>
          <w:color w:val="000000"/>
          <w:szCs w:val="22"/>
          <w:u w:val="single"/>
        </w:rPr>
        <w:t>are</w:t>
      </w:r>
      <w:r w:rsidRPr="0097394B">
        <w:rPr>
          <w:rFonts w:eastAsia="Times New Roman"/>
          <w:color w:val="000000"/>
          <w:szCs w:val="22"/>
          <w:u w:val="single"/>
        </w:rPr>
        <w:t xml:space="preserve"> </w:t>
      </w:r>
      <w:r w:rsidRPr="0097394B">
        <w:rPr>
          <w:rFonts w:eastAsia="Times New Roman"/>
          <w:vanish/>
          <w:color w:val="000000"/>
          <w:szCs w:val="22"/>
          <w:u w:val="single"/>
        </w:rPr>
        <w:t>widely</w:t>
      </w:r>
      <w:r w:rsidRPr="0097394B">
        <w:rPr>
          <w:rFonts w:eastAsia="Times New Roman"/>
          <w:color w:val="000000"/>
          <w:szCs w:val="22"/>
          <w:u w:val="single"/>
        </w:rPr>
        <w:t xml:space="preserve"> </w:t>
      </w:r>
      <w:r w:rsidRPr="0097394B">
        <w:rPr>
          <w:rFonts w:eastAsia="Times New Roman"/>
          <w:vanish/>
          <w:color w:val="000000"/>
          <w:szCs w:val="22"/>
          <w:u w:val="single"/>
        </w:rPr>
        <w:t>held</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be</w:t>
      </w:r>
      <w:r w:rsidRPr="0097394B">
        <w:rPr>
          <w:rFonts w:eastAsia="Times New Roman"/>
          <w:color w:val="000000"/>
          <w:szCs w:val="22"/>
          <w:u w:val="single"/>
        </w:rPr>
        <w:t xml:space="preserve"> </w:t>
      </w:r>
      <w:r w:rsidRPr="0097394B">
        <w:rPr>
          <w:rFonts w:eastAsia="Times New Roman"/>
          <w:b/>
          <w:bCs/>
          <w:vanish/>
          <w:color w:val="000000"/>
          <w:szCs w:val="22"/>
          <w:u w:val="single"/>
        </w:rPr>
        <w:t>basic</w:t>
      </w:r>
      <w:r w:rsidRPr="0097394B">
        <w:rPr>
          <w:rFonts w:eastAsia="Times New Roman"/>
          <w:color w:val="000000"/>
          <w:szCs w:val="22"/>
          <w:u w:val="single"/>
        </w:rPr>
        <w:t xml:space="preserve"> </w:t>
      </w:r>
      <w:r w:rsidRPr="0097394B">
        <w:rPr>
          <w:rFonts w:eastAsia="Times New Roman"/>
          <w:b/>
          <w:bCs/>
          <w:vanish/>
          <w:color w:val="000000"/>
          <w:szCs w:val="22"/>
          <w:u w:val="single"/>
        </w:rPr>
        <w:t>liberal</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rights</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resolve</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dilemma,</w:t>
      </w:r>
      <w:r w:rsidRPr="0097394B">
        <w:rPr>
          <w:rFonts w:eastAsia="Times New Roman"/>
          <w:color w:val="000000"/>
          <w:sz w:val="16"/>
          <w:szCs w:val="16"/>
        </w:rPr>
        <w:t xml:space="preserve"> </w:t>
      </w:r>
      <w:r w:rsidRPr="0097394B">
        <w:rPr>
          <w:rFonts w:eastAsia="Times New Roman"/>
          <w:vanish/>
          <w:color w:val="000000"/>
          <w:szCs w:val="22"/>
          <w:u w:val="single"/>
        </w:rPr>
        <w:t>we</w:t>
      </w:r>
      <w:r w:rsidRPr="0097394B">
        <w:rPr>
          <w:rFonts w:eastAsia="Times New Roman"/>
          <w:color w:val="000000"/>
          <w:szCs w:val="22"/>
          <w:u w:val="single"/>
        </w:rPr>
        <w:t xml:space="preserve"> </w:t>
      </w:r>
      <w:r w:rsidRPr="0097394B">
        <w:rPr>
          <w:rFonts w:eastAsia="Times New Roman"/>
          <w:vanish/>
          <w:color w:val="000000"/>
          <w:szCs w:val="22"/>
          <w:u w:val="single"/>
        </w:rPr>
        <w:t>have</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know</w:t>
      </w:r>
      <w:r w:rsidRPr="0097394B">
        <w:rPr>
          <w:rFonts w:eastAsia="Times New Roman"/>
          <w:color w:val="000000"/>
          <w:szCs w:val="22"/>
          <w:u w:val="single"/>
        </w:rPr>
        <w:t xml:space="preserve"> </w:t>
      </w:r>
      <w:r w:rsidRPr="0097394B">
        <w:rPr>
          <w:rFonts w:eastAsia="Times New Roman"/>
          <w:b/>
          <w:bCs/>
          <w:vanish/>
          <w:color w:val="000000"/>
          <w:szCs w:val="22"/>
          <w:u w:val="single"/>
        </w:rPr>
        <w:t>why</w:t>
      </w:r>
      <w:r w:rsidRPr="0097394B">
        <w:rPr>
          <w:rFonts w:eastAsia="Times New Roman"/>
          <w:color w:val="000000"/>
          <w:szCs w:val="22"/>
          <w:u w:val="single"/>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have</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right</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strike</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first</w:t>
      </w:r>
      <w:r w:rsidRPr="0097394B">
        <w:rPr>
          <w:rFonts w:eastAsia="Times New Roman"/>
          <w:color w:val="000000"/>
          <w:sz w:val="16"/>
          <w:szCs w:val="16"/>
        </w:rPr>
        <w:t xml:space="preserve"> </w:t>
      </w:r>
      <w:r w:rsidRPr="0097394B">
        <w:rPr>
          <w:rFonts w:eastAsia="Times New Roman"/>
          <w:vanish/>
          <w:color w:val="000000"/>
          <w:sz w:val="16"/>
          <w:szCs w:val="16"/>
        </w:rPr>
        <w:t>place.</w:t>
      </w:r>
      <w:r w:rsidRPr="0097394B">
        <w:rPr>
          <w:rFonts w:eastAsia="Times New Roman"/>
          <w:color w:val="000000"/>
          <w:sz w:val="16"/>
          <w:szCs w:val="16"/>
        </w:rPr>
        <w:t xml:space="preserve"> </w:t>
      </w:r>
      <w:r w:rsidRPr="0097394B">
        <w:rPr>
          <w:rFonts w:eastAsia="Times New Roman"/>
          <w:vanish/>
          <w:color w:val="000000"/>
          <w:sz w:val="16"/>
          <w:szCs w:val="16"/>
        </w:rPr>
        <w:t>I</w:t>
      </w:r>
      <w:r w:rsidRPr="0097394B">
        <w:rPr>
          <w:rFonts w:eastAsia="Times New Roman"/>
          <w:color w:val="000000"/>
          <w:sz w:val="16"/>
          <w:szCs w:val="16"/>
        </w:rPr>
        <w:t xml:space="preserve"> </w:t>
      </w:r>
      <w:r w:rsidRPr="0097394B">
        <w:rPr>
          <w:rFonts w:eastAsia="Times New Roman"/>
          <w:vanish/>
          <w:color w:val="000000"/>
          <w:sz w:val="16"/>
          <w:szCs w:val="16"/>
        </w:rPr>
        <w:t>argue</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best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way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of</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understanding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right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to</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strike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right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to</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resist</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oppression</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face</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b/>
          <w:bCs/>
          <w:vanish/>
          <w:color w:val="000000"/>
          <w:szCs w:val="22"/>
          <w:u w:val="single"/>
        </w:rPr>
        <w:t>standard</w:t>
      </w:r>
      <w:r w:rsidRPr="0097394B">
        <w:rPr>
          <w:rFonts w:eastAsia="Times New Roman"/>
          <w:color w:val="000000"/>
          <w:szCs w:val="22"/>
          <w:u w:val="single"/>
        </w:rPr>
        <w:t xml:space="preserve"> </w:t>
      </w:r>
      <w:r w:rsidRPr="0097394B">
        <w:rPr>
          <w:rFonts w:eastAsia="Times New Roman"/>
          <w:b/>
          <w:bCs/>
          <w:vanish/>
          <w:color w:val="000000"/>
          <w:szCs w:val="22"/>
          <w:u w:val="single"/>
        </w:rPr>
        <w:t>liberal</w:t>
      </w:r>
      <w:r w:rsidRPr="0097394B">
        <w:rPr>
          <w:rFonts w:eastAsia="Times New Roman"/>
          <w:color w:val="000000"/>
          <w:szCs w:val="22"/>
          <w:u w:val="single"/>
        </w:rPr>
        <w:t xml:space="preserve"> </w:t>
      </w:r>
      <w:r w:rsidRPr="0097394B">
        <w:rPr>
          <w:rFonts w:eastAsia="Times New Roman"/>
          <w:b/>
          <w:bCs/>
          <w:vanish/>
          <w:color w:val="000000"/>
          <w:szCs w:val="22"/>
          <w:u w:val="single"/>
        </w:rPr>
        <w:t>capitalist</w:t>
      </w:r>
      <w:r w:rsidRPr="0097394B">
        <w:rPr>
          <w:rFonts w:eastAsia="Times New Roman"/>
          <w:color w:val="000000"/>
          <w:szCs w:val="22"/>
          <w:u w:val="single"/>
        </w:rPr>
        <w:t xml:space="preserve"> </w:t>
      </w:r>
      <w:r w:rsidRPr="0097394B">
        <w:rPr>
          <w:rFonts w:eastAsia="Times New Roman"/>
          <w:b/>
          <w:bCs/>
          <w:vanish/>
          <w:color w:val="000000"/>
          <w:szCs w:val="22"/>
          <w:u w:val="single"/>
        </w:rPr>
        <w:t>economy</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way</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understanding</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right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explains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why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use</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coercive</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rPr>
        <w:t>tactics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not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morally</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constrained</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Cs w:val="22"/>
          <w:u w:val="single"/>
        </w:rPr>
        <w:t>requirement</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respect</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b/>
          <w:bCs/>
          <w:vanish/>
          <w:color w:val="000000"/>
          <w:szCs w:val="22"/>
          <w:u w:val="single"/>
        </w:rPr>
        <w:t>basic</w:t>
      </w:r>
      <w:r w:rsidRPr="0097394B">
        <w:rPr>
          <w:rFonts w:eastAsia="Times New Roman"/>
          <w:color w:val="000000"/>
          <w:szCs w:val="22"/>
          <w:u w:val="single"/>
        </w:rPr>
        <w:t xml:space="preserve"> </w:t>
      </w:r>
      <w:r w:rsidRPr="0097394B">
        <w:rPr>
          <w:rFonts w:eastAsia="Times New Roman"/>
          <w:b/>
          <w:bCs/>
          <w:vanish/>
          <w:color w:val="000000"/>
          <w:szCs w:val="22"/>
          <w:u w:val="single"/>
        </w:rPr>
        <w:t>liberties</w:t>
      </w:r>
      <w:r w:rsidRPr="0097394B">
        <w:rPr>
          <w:rFonts w:eastAsia="Times New Roman"/>
          <w:color w:val="000000"/>
          <w:sz w:val="16"/>
          <w:szCs w:val="16"/>
        </w:rPr>
        <w:t xml:space="preserve"> </w:t>
      </w:r>
      <w:r w:rsidRPr="0097394B">
        <w:rPr>
          <w:rFonts w:eastAsia="Times New Roman"/>
          <w:vanish/>
          <w:color w:val="000000"/>
          <w:sz w:val="16"/>
          <w:szCs w:val="16"/>
        </w:rPr>
        <w:t>nor</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related</w:t>
      </w:r>
      <w:r w:rsidRPr="0097394B">
        <w:rPr>
          <w:rFonts w:eastAsia="Times New Roman"/>
          <w:color w:val="000000"/>
          <w:sz w:val="16"/>
          <w:szCs w:val="16"/>
        </w:rPr>
        <w:t xml:space="preserve"> </w:t>
      </w:r>
      <w:r w:rsidRPr="0097394B">
        <w:rPr>
          <w:rFonts w:eastAsia="Times New Roman"/>
          <w:vanish/>
          <w:color w:val="000000"/>
          <w:sz w:val="16"/>
          <w:szCs w:val="16"/>
        </w:rPr>
        <w:t>laws</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strikers</w:t>
      </w:r>
      <w:r w:rsidRPr="0097394B">
        <w:rPr>
          <w:rFonts w:eastAsia="Times New Roman"/>
          <w:color w:val="000000"/>
          <w:sz w:val="16"/>
          <w:szCs w:val="16"/>
        </w:rPr>
        <w:t xml:space="preserve"> </w:t>
      </w:r>
      <w:r w:rsidRPr="0097394B">
        <w:rPr>
          <w:rFonts w:eastAsia="Times New Roman"/>
          <w:vanish/>
          <w:color w:val="000000"/>
          <w:sz w:val="16"/>
          <w:szCs w:val="16"/>
        </w:rPr>
        <w:t>violate</w:t>
      </w:r>
      <w:r w:rsidRPr="0097394B">
        <w:rPr>
          <w:rFonts w:eastAsia="Times New Roman"/>
          <w:color w:val="000000"/>
          <w:sz w:val="16"/>
          <w:szCs w:val="16"/>
        </w:rPr>
        <w:t xml:space="preserve"> </w:t>
      </w:r>
      <w:r w:rsidRPr="0097394B">
        <w:rPr>
          <w:rFonts w:eastAsia="Times New Roman"/>
          <w:vanish/>
          <w:color w:val="000000"/>
          <w:sz w:val="16"/>
          <w:szCs w:val="16"/>
        </w:rPr>
        <w:t>when</w:t>
      </w:r>
      <w:r w:rsidRPr="0097394B">
        <w:rPr>
          <w:rFonts w:eastAsia="Times New Roman"/>
          <w:color w:val="000000"/>
          <w:sz w:val="16"/>
          <w:szCs w:val="16"/>
        </w:rPr>
        <w:t xml:space="preserve"> </w:t>
      </w:r>
      <w:r w:rsidRPr="0097394B">
        <w:rPr>
          <w:rFonts w:eastAsia="Times New Roman"/>
          <w:vanish/>
          <w:color w:val="000000"/>
          <w:sz w:val="16"/>
          <w:szCs w:val="16"/>
        </w:rPr>
        <w:t>using</w:t>
      </w:r>
      <w:r w:rsidRPr="0097394B">
        <w:rPr>
          <w:rFonts w:eastAsia="Times New Roman"/>
          <w:color w:val="000000"/>
          <w:sz w:val="16"/>
          <w:szCs w:val="16"/>
        </w:rPr>
        <w:t xml:space="preserve"> </w:t>
      </w:r>
      <w:r w:rsidRPr="0097394B">
        <w:rPr>
          <w:rFonts w:eastAsia="Times New Roman"/>
          <w:vanish/>
          <w:color w:val="000000"/>
          <w:sz w:val="16"/>
          <w:szCs w:val="16"/>
        </w:rPr>
        <w:t>certain</w:t>
      </w:r>
      <w:r w:rsidRPr="0097394B">
        <w:rPr>
          <w:rFonts w:eastAsia="Times New Roman"/>
          <w:color w:val="000000"/>
          <w:sz w:val="16"/>
          <w:szCs w:val="16"/>
        </w:rPr>
        <w:t xml:space="preserve"> </w:t>
      </w:r>
      <w:r w:rsidRPr="0097394B">
        <w:rPr>
          <w:rFonts w:eastAsia="Times New Roman"/>
          <w:vanish/>
          <w:color w:val="000000"/>
          <w:sz w:val="16"/>
          <w:szCs w:val="16"/>
        </w:rPr>
        <w:t>coercive</w:t>
      </w:r>
      <w:r w:rsidRPr="0097394B">
        <w:rPr>
          <w:rFonts w:eastAsia="Times New Roman"/>
          <w:color w:val="000000"/>
          <w:sz w:val="16"/>
          <w:szCs w:val="16"/>
        </w:rPr>
        <w:t xml:space="preserve"> </w:t>
      </w:r>
      <w:r w:rsidRPr="0097394B">
        <w:rPr>
          <w:rFonts w:eastAsia="Times New Roman"/>
          <w:vanish/>
          <w:color w:val="000000"/>
          <w:sz w:val="16"/>
          <w:szCs w:val="16"/>
        </w:rPr>
        <w:t>tactics.</w:t>
      </w:r>
    </w:p>
    <w:p w14:paraId="3210533F"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2] </w:t>
      </w:r>
      <w:r w:rsidRPr="0097394B">
        <w:rPr>
          <w:rFonts w:eastAsia="Times New Roman"/>
          <w:b/>
          <w:bCs/>
          <w:color w:val="000000"/>
          <w:sz w:val="26"/>
          <w:szCs w:val="26"/>
          <w:u w:val="single"/>
        </w:rPr>
        <w:t>Means to an end</w:t>
      </w:r>
      <w:r w:rsidRPr="0097394B">
        <w:rPr>
          <w:rFonts w:eastAsia="Times New Roman"/>
          <w:b/>
          <w:bCs/>
          <w:color w:val="000000"/>
          <w:sz w:val="26"/>
          <w:szCs w:val="26"/>
        </w:rPr>
        <w:t>: employees ignore their duty to help their patients in favor of higher wages which treats them as a means to an end.</w:t>
      </w:r>
    </w:p>
    <w:p w14:paraId="375666A3"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3] The aff homogenizes all strikes as an unconditional right which is </w:t>
      </w:r>
      <w:r w:rsidRPr="0097394B">
        <w:rPr>
          <w:rFonts w:eastAsia="Times New Roman"/>
          <w:b/>
          <w:bCs/>
          <w:color w:val="000000"/>
          <w:sz w:val="26"/>
          <w:szCs w:val="26"/>
          <w:u w:val="single"/>
        </w:rPr>
        <w:t>unethical</w:t>
      </w:r>
      <w:r w:rsidRPr="0097394B">
        <w:rPr>
          <w:rFonts w:eastAsia="Times New Roman"/>
          <w:b/>
          <w:bCs/>
          <w:color w:val="000000"/>
          <w:sz w:val="26"/>
          <w:szCs w:val="26"/>
        </w:rPr>
        <w:t>.</w:t>
      </w:r>
    </w:p>
    <w:p w14:paraId="08AC5163"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rPr>
        <w:t>Loewy</w:t>
      </w:r>
      <w:r w:rsidRPr="0097394B">
        <w:rPr>
          <w:rFonts w:eastAsia="Times New Roman"/>
          <w:b/>
          <w:bCs/>
          <w:color w:val="000000"/>
          <w:sz w:val="26"/>
          <w:szCs w:val="26"/>
        </w:rPr>
        <w:t xml:space="preserve"> </w:t>
      </w:r>
      <w:r w:rsidRPr="0097394B">
        <w:rPr>
          <w:rFonts w:eastAsia="Times New Roman"/>
          <w:b/>
          <w:bCs/>
          <w:vanish/>
          <w:color w:val="000000"/>
          <w:sz w:val="26"/>
          <w:szCs w:val="26"/>
        </w:rPr>
        <w:t>2K</w:t>
      </w:r>
      <w:r w:rsidRPr="0097394B">
        <w:rPr>
          <w:rFonts w:eastAsia="Times New Roman"/>
          <w:vanish/>
          <w:color w:val="000000"/>
          <w:szCs w:val="22"/>
        </w:rPr>
        <w:t>,</w:t>
      </w:r>
      <w:r w:rsidRPr="0097394B">
        <w:rPr>
          <w:rFonts w:eastAsia="Times New Roman"/>
          <w:color w:val="000000"/>
          <w:szCs w:val="22"/>
        </w:rPr>
        <w:t xml:space="preserve"> </w:t>
      </w:r>
      <w:r w:rsidRPr="0097394B">
        <w:rPr>
          <w:rFonts w:eastAsia="Times New Roman"/>
          <w:vanish/>
          <w:color w:val="000000"/>
          <w:sz w:val="16"/>
          <w:szCs w:val="16"/>
        </w:rPr>
        <w:t>Erich</w:t>
      </w:r>
      <w:r w:rsidRPr="0097394B">
        <w:rPr>
          <w:rFonts w:eastAsia="Times New Roman"/>
          <w:color w:val="000000"/>
          <w:sz w:val="16"/>
          <w:szCs w:val="16"/>
        </w:rPr>
        <w:t xml:space="preserve"> </w:t>
      </w:r>
      <w:r w:rsidRPr="0097394B">
        <w:rPr>
          <w:rFonts w:eastAsia="Times New Roman"/>
          <w:vanish/>
          <w:color w:val="000000"/>
          <w:sz w:val="16"/>
          <w:szCs w:val="16"/>
        </w:rPr>
        <w:t>H.</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healthcare</w:t>
      </w:r>
      <w:r w:rsidRPr="0097394B">
        <w:rPr>
          <w:rFonts w:eastAsia="Times New Roman"/>
          <w:color w:val="000000"/>
          <w:sz w:val="16"/>
          <w:szCs w:val="16"/>
        </w:rPr>
        <w:t xml:space="preserve"> </w:t>
      </w:r>
      <w:r w:rsidRPr="0097394B">
        <w:rPr>
          <w:rFonts w:eastAsia="Times New Roman"/>
          <w:vanish/>
          <w:color w:val="000000"/>
          <w:sz w:val="16"/>
          <w:szCs w:val="16"/>
        </w:rPr>
        <w:t>professionals,</w:t>
      </w:r>
      <w:r w:rsidRPr="0097394B">
        <w:rPr>
          <w:rFonts w:eastAsia="Times New Roman"/>
          <w:color w:val="000000"/>
          <w:sz w:val="16"/>
          <w:szCs w:val="16"/>
        </w:rPr>
        <w:t xml:space="preserve"> </w:t>
      </w:r>
      <w:r w:rsidRPr="0097394B">
        <w:rPr>
          <w:rFonts w:eastAsia="Times New Roman"/>
          <w:vanish/>
          <w:color w:val="000000"/>
          <w:sz w:val="16"/>
          <w:szCs w:val="16"/>
        </w:rPr>
        <w:t>ethics,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strikes."</w:t>
      </w:r>
      <w:r w:rsidRPr="0097394B">
        <w:rPr>
          <w:rFonts w:eastAsia="Times New Roman"/>
          <w:color w:val="000000"/>
          <w:sz w:val="16"/>
          <w:szCs w:val="16"/>
        </w:rPr>
        <w:t xml:space="preserve"> </w:t>
      </w:r>
      <w:r w:rsidRPr="0097394B">
        <w:rPr>
          <w:rFonts w:eastAsia="Times New Roman"/>
          <w:vanish/>
          <w:color w:val="000000"/>
          <w:sz w:val="16"/>
          <w:szCs w:val="16"/>
        </w:rPr>
        <w:t>Cambridge</w:t>
      </w:r>
      <w:r w:rsidRPr="0097394B">
        <w:rPr>
          <w:rFonts w:eastAsia="Times New Roman"/>
          <w:color w:val="000000"/>
          <w:sz w:val="16"/>
          <w:szCs w:val="16"/>
        </w:rPr>
        <w:t xml:space="preserve"> </w:t>
      </w:r>
      <w:r w:rsidRPr="0097394B">
        <w:rPr>
          <w:rFonts w:eastAsia="Times New Roman"/>
          <w:vanish/>
          <w:color w:val="000000"/>
          <w:sz w:val="16"/>
          <w:szCs w:val="16"/>
        </w:rPr>
        <w:t>Q.</w:t>
      </w:r>
      <w:r w:rsidRPr="0097394B">
        <w:rPr>
          <w:rFonts w:eastAsia="Times New Roman"/>
          <w:color w:val="000000"/>
          <w:sz w:val="16"/>
          <w:szCs w:val="16"/>
        </w:rPr>
        <w:t xml:space="preserve"> </w:t>
      </w:r>
      <w:r w:rsidRPr="0097394B">
        <w:rPr>
          <w:rFonts w:eastAsia="Times New Roman"/>
          <w:vanish/>
          <w:color w:val="000000"/>
          <w:sz w:val="16"/>
          <w:szCs w:val="16"/>
        </w:rPr>
        <w:t>Healthcare</w:t>
      </w:r>
      <w:r w:rsidRPr="0097394B">
        <w:rPr>
          <w:rFonts w:eastAsia="Times New Roman"/>
          <w:color w:val="000000"/>
          <w:sz w:val="16"/>
          <w:szCs w:val="16"/>
        </w:rPr>
        <w:t xml:space="preserve"> </w:t>
      </w:r>
      <w:r w:rsidRPr="0097394B">
        <w:rPr>
          <w:rFonts w:eastAsia="Times New Roman"/>
          <w:vanish/>
          <w:color w:val="000000"/>
          <w:sz w:val="16"/>
          <w:szCs w:val="16"/>
        </w:rPr>
        <w:t>Ethics</w:t>
      </w:r>
      <w:r w:rsidRPr="0097394B">
        <w:rPr>
          <w:rFonts w:eastAsia="Times New Roman"/>
          <w:color w:val="000000"/>
          <w:sz w:val="16"/>
          <w:szCs w:val="16"/>
        </w:rPr>
        <w:t xml:space="preserve"> </w:t>
      </w:r>
      <w:r w:rsidRPr="0097394B">
        <w:rPr>
          <w:rFonts w:eastAsia="Times New Roman"/>
          <w:vanish/>
          <w:color w:val="000000"/>
          <w:sz w:val="16"/>
          <w:szCs w:val="16"/>
        </w:rPr>
        <w:t>9</w:t>
      </w:r>
      <w:r w:rsidRPr="0097394B">
        <w:rPr>
          <w:rFonts w:eastAsia="Times New Roman"/>
          <w:color w:val="000000"/>
          <w:sz w:val="16"/>
          <w:szCs w:val="16"/>
        </w:rPr>
        <w:t xml:space="preserve"> </w:t>
      </w:r>
      <w:r w:rsidRPr="0097394B">
        <w:rPr>
          <w:rFonts w:eastAsia="Times New Roman"/>
          <w:vanish/>
          <w:color w:val="000000"/>
          <w:sz w:val="16"/>
          <w:szCs w:val="16"/>
        </w:rPr>
        <w:t>(2000):</w:t>
      </w:r>
      <w:r w:rsidRPr="0097394B">
        <w:rPr>
          <w:rFonts w:eastAsia="Times New Roman"/>
          <w:color w:val="000000"/>
          <w:sz w:val="16"/>
          <w:szCs w:val="16"/>
        </w:rPr>
        <w:t xml:space="preserve"> </w:t>
      </w:r>
      <w:r w:rsidRPr="0097394B">
        <w:rPr>
          <w:rFonts w:eastAsia="Times New Roman"/>
          <w:vanish/>
          <w:color w:val="000000"/>
          <w:sz w:val="16"/>
          <w:szCs w:val="16"/>
        </w:rPr>
        <w:t>513.</w:t>
      </w:r>
      <w:r w:rsidRPr="0097394B">
        <w:rPr>
          <w:rFonts w:eastAsia="Times New Roman"/>
          <w:color w:val="000000"/>
          <w:sz w:val="16"/>
          <w:szCs w:val="16"/>
        </w:rPr>
        <w:t xml:space="preserve"> </w:t>
      </w:r>
      <w:r w:rsidRPr="0097394B">
        <w:rPr>
          <w:rFonts w:eastAsia="Times New Roman"/>
          <w:vanish/>
          <w:color w:val="000000"/>
          <w:sz w:val="16"/>
          <w:szCs w:val="16"/>
        </w:rPr>
        <w:t>(Erich</w:t>
      </w:r>
      <w:r w:rsidRPr="0097394B">
        <w:rPr>
          <w:rFonts w:eastAsia="Times New Roman"/>
          <w:color w:val="000000"/>
          <w:sz w:val="16"/>
          <w:szCs w:val="16"/>
        </w:rPr>
        <w:t xml:space="preserve"> </w:t>
      </w:r>
      <w:r w:rsidRPr="0097394B">
        <w:rPr>
          <w:rFonts w:eastAsia="Times New Roman"/>
          <w:vanish/>
          <w:color w:val="000000"/>
          <w:sz w:val="16"/>
          <w:szCs w:val="16"/>
        </w:rPr>
        <w:t>H.</w:t>
      </w:r>
      <w:r w:rsidRPr="0097394B">
        <w:rPr>
          <w:rFonts w:eastAsia="Times New Roman"/>
          <w:color w:val="000000"/>
          <w:sz w:val="16"/>
          <w:szCs w:val="16"/>
        </w:rPr>
        <w:t xml:space="preserve"> </w:t>
      </w:r>
      <w:r w:rsidRPr="0097394B">
        <w:rPr>
          <w:rFonts w:eastAsia="Times New Roman"/>
          <w:vanish/>
          <w:color w:val="000000"/>
          <w:sz w:val="16"/>
          <w:szCs w:val="16"/>
        </w:rPr>
        <w:t>Loewy</w:t>
      </w:r>
      <w:r w:rsidRPr="0097394B">
        <w:rPr>
          <w:rFonts w:eastAsia="Times New Roman"/>
          <w:color w:val="000000"/>
          <w:sz w:val="16"/>
          <w:szCs w:val="16"/>
        </w:rPr>
        <w:t xml:space="preserve"> </w:t>
      </w:r>
      <w:r w:rsidRPr="0097394B">
        <w:rPr>
          <w:rFonts w:eastAsia="Times New Roman"/>
          <w:vanish/>
          <w:color w:val="000000"/>
          <w:sz w:val="16"/>
          <w:szCs w:val="16"/>
        </w:rPr>
        <w:t>M.D.,</w:t>
      </w:r>
      <w:r w:rsidRPr="0097394B">
        <w:rPr>
          <w:rFonts w:eastAsia="Times New Roman"/>
          <w:color w:val="000000"/>
          <w:sz w:val="16"/>
          <w:szCs w:val="16"/>
        </w:rPr>
        <w:t xml:space="preserve"> </w:t>
      </w:r>
      <w:r w:rsidRPr="0097394B">
        <w:rPr>
          <w:rFonts w:eastAsia="Times New Roman"/>
          <w:vanish/>
          <w:color w:val="000000"/>
          <w:sz w:val="16"/>
          <w:szCs w:val="16"/>
        </w:rPr>
        <w:t>F.A.C.P.,</w:t>
      </w:r>
      <w:r w:rsidRPr="0097394B">
        <w:rPr>
          <w:rFonts w:eastAsia="Times New Roman"/>
          <w:color w:val="000000"/>
          <w:sz w:val="16"/>
          <w:szCs w:val="16"/>
        </w:rPr>
        <w:t xml:space="preserve"> </w:t>
      </w:r>
      <w:r w:rsidRPr="0097394B">
        <w:rPr>
          <w:rFonts w:eastAsia="Times New Roman"/>
          <w:vanish/>
          <w:color w:val="000000"/>
          <w:sz w:val="16"/>
          <w:szCs w:val="16"/>
        </w:rPr>
        <w:t>was</w:t>
      </w:r>
      <w:r w:rsidRPr="0097394B">
        <w:rPr>
          <w:rFonts w:eastAsia="Times New Roman"/>
          <w:color w:val="000000"/>
          <w:sz w:val="16"/>
          <w:szCs w:val="16"/>
        </w:rPr>
        <w:t xml:space="preserve"> </w:t>
      </w:r>
      <w:r w:rsidRPr="0097394B">
        <w:rPr>
          <w:rFonts w:eastAsia="Times New Roman"/>
          <w:vanish/>
          <w:color w:val="000000"/>
          <w:sz w:val="16"/>
          <w:szCs w:val="16"/>
        </w:rPr>
        <w:t>born</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Vienna,</w:t>
      </w:r>
      <w:r w:rsidRPr="0097394B">
        <w:rPr>
          <w:rFonts w:eastAsia="Times New Roman"/>
          <w:color w:val="000000"/>
          <w:sz w:val="16"/>
          <w:szCs w:val="16"/>
        </w:rPr>
        <w:t xml:space="preserve"> </w:t>
      </w:r>
      <w:r w:rsidRPr="0097394B">
        <w:rPr>
          <w:rFonts w:eastAsia="Times New Roman"/>
          <w:vanish/>
          <w:color w:val="000000"/>
          <w:sz w:val="16"/>
          <w:szCs w:val="16"/>
        </w:rPr>
        <w:t>Austria</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1927</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was</w:t>
      </w:r>
      <w:r w:rsidRPr="0097394B">
        <w:rPr>
          <w:rFonts w:eastAsia="Times New Roman"/>
          <w:color w:val="000000"/>
          <w:sz w:val="16"/>
          <w:szCs w:val="16"/>
        </w:rPr>
        <w:t xml:space="preserve"> </w:t>
      </w:r>
      <w:r w:rsidRPr="0097394B">
        <w:rPr>
          <w:rFonts w:eastAsia="Times New Roman"/>
          <w:vanish/>
          <w:color w:val="000000"/>
          <w:sz w:val="16"/>
          <w:szCs w:val="16"/>
        </w:rPr>
        <w:t>able</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escape</w:t>
      </w:r>
      <w:r w:rsidRPr="0097394B">
        <w:rPr>
          <w:rFonts w:eastAsia="Times New Roman"/>
          <w:color w:val="000000"/>
          <w:sz w:val="16"/>
          <w:szCs w:val="16"/>
        </w:rPr>
        <w:t xml:space="preserve"> </w:t>
      </w:r>
      <w:r w:rsidRPr="0097394B">
        <w:rPr>
          <w:rFonts w:eastAsia="Times New Roman"/>
          <w:vanish/>
          <w:color w:val="000000"/>
          <w:sz w:val="16"/>
          <w:szCs w:val="16"/>
        </w:rPr>
        <w:t>first</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England</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then</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U.S.</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late</w:t>
      </w:r>
      <w:r w:rsidRPr="0097394B">
        <w:rPr>
          <w:rFonts w:eastAsia="Times New Roman"/>
          <w:color w:val="000000"/>
          <w:sz w:val="16"/>
          <w:szCs w:val="16"/>
        </w:rPr>
        <w:t xml:space="preserve"> </w:t>
      </w:r>
      <w:r w:rsidRPr="0097394B">
        <w:rPr>
          <w:rFonts w:eastAsia="Times New Roman"/>
          <w:vanish/>
          <w:color w:val="000000"/>
          <w:sz w:val="16"/>
          <w:szCs w:val="16"/>
        </w:rPr>
        <w:t>1938.</w:t>
      </w:r>
      <w:r w:rsidRPr="0097394B">
        <w:rPr>
          <w:rFonts w:eastAsia="Times New Roman"/>
          <w:color w:val="000000"/>
          <w:sz w:val="16"/>
          <w:szCs w:val="16"/>
        </w:rPr>
        <w:t xml:space="preserve"> </w:t>
      </w:r>
      <w:r w:rsidRPr="0097394B">
        <w:rPr>
          <w:rFonts w:eastAsia="Times New Roman"/>
          <w:vanish/>
          <w:color w:val="000000"/>
          <w:sz w:val="16"/>
          <w:szCs w:val="16"/>
        </w:rPr>
        <w:t>He</w:t>
      </w:r>
      <w:r w:rsidRPr="0097394B">
        <w:rPr>
          <w:rFonts w:eastAsia="Times New Roman"/>
          <w:color w:val="000000"/>
          <w:sz w:val="16"/>
          <w:szCs w:val="16"/>
        </w:rPr>
        <w:t xml:space="preserve"> </w:t>
      </w:r>
      <w:r w:rsidRPr="0097394B">
        <w:rPr>
          <w:rFonts w:eastAsia="Times New Roman"/>
          <w:vanish/>
          <w:color w:val="000000"/>
          <w:sz w:val="16"/>
          <w:szCs w:val="16"/>
        </w:rPr>
        <w:t>was</w:t>
      </w:r>
      <w:r w:rsidRPr="0097394B">
        <w:rPr>
          <w:rFonts w:eastAsia="Times New Roman"/>
          <w:color w:val="000000"/>
          <w:sz w:val="16"/>
          <w:szCs w:val="16"/>
        </w:rPr>
        <w:t xml:space="preserve"> </w:t>
      </w:r>
      <w:r w:rsidRPr="0097394B">
        <w:rPr>
          <w:rFonts w:eastAsia="Times New Roman"/>
          <w:vanish/>
          <w:color w:val="000000"/>
          <w:sz w:val="16"/>
          <w:szCs w:val="16"/>
        </w:rPr>
        <w:t>initially</w:t>
      </w:r>
      <w:r w:rsidRPr="0097394B">
        <w:rPr>
          <w:rFonts w:eastAsia="Times New Roman"/>
          <w:color w:val="000000"/>
          <w:sz w:val="16"/>
          <w:szCs w:val="16"/>
        </w:rPr>
        <w:t xml:space="preserve"> </w:t>
      </w:r>
      <w:r w:rsidRPr="0097394B">
        <w:rPr>
          <w:rFonts w:eastAsia="Times New Roman"/>
          <w:vanish/>
          <w:color w:val="000000"/>
          <w:sz w:val="16"/>
          <w:szCs w:val="16"/>
        </w:rPr>
        <w:t>trained</w:t>
      </w:r>
      <w:r w:rsidRPr="0097394B">
        <w:rPr>
          <w:rFonts w:eastAsia="Times New Roman"/>
          <w:color w:val="000000"/>
          <w:sz w:val="16"/>
          <w:szCs w:val="16"/>
        </w:rPr>
        <w:t xml:space="preserve"> </w:t>
      </w: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cardiologist.</w:t>
      </w:r>
      <w:r w:rsidRPr="0097394B">
        <w:rPr>
          <w:rFonts w:eastAsia="Times New Roman"/>
          <w:color w:val="000000"/>
          <w:sz w:val="16"/>
          <w:szCs w:val="16"/>
        </w:rPr>
        <w:t xml:space="preserve"> </w:t>
      </w:r>
      <w:r w:rsidRPr="0097394B">
        <w:rPr>
          <w:rFonts w:eastAsia="Times New Roman"/>
          <w:vanish/>
          <w:color w:val="000000"/>
          <w:sz w:val="16"/>
          <w:szCs w:val="16"/>
        </w:rPr>
        <w:t>He</w:t>
      </w:r>
      <w:r w:rsidRPr="0097394B">
        <w:rPr>
          <w:rFonts w:eastAsia="Times New Roman"/>
          <w:color w:val="000000"/>
          <w:sz w:val="16"/>
          <w:szCs w:val="16"/>
        </w:rPr>
        <w:t xml:space="preserve"> </w:t>
      </w:r>
      <w:r w:rsidRPr="0097394B">
        <w:rPr>
          <w:rFonts w:eastAsia="Times New Roman"/>
          <w:vanish/>
          <w:color w:val="000000"/>
          <w:sz w:val="16"/>
          <w:szCs w:val="16"/>
        </w:rPr>
        <w:t>taught</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Case</w:t>
      </w:r>
      <w:r w:rsidRPr="0097394B">
        <w:rPr>
          <w:rFonts w:eastAsia="Times New Roman"/>
          <w:color w:val="000000"/>
          <w:sz w:val="16"/>
          <w:szCs w:val="16"/>
        </w:rPr>
        <w:t xml:space="preserve"> </w:t>
      </w:r>
      <w:r w:rsidRPr="0097394B">
        <w:rPr>
          <w:rFonts w:eastAsia="Times New Roman"/>
          <w:vanish/>
          <w:color w:val="000000"/>
          <w:sz w:val="16"/>
          <w:szCs w:val="16"/>
        </w:rPr>
        <w:t>Western</w:t>
      </w:r>
      <w:r w:rsidRPr="0097394B">
        <w:rPr>
          <w:rFonts w:eastAsia="Times New Roman"/>
          <w:color w:val="000000"/>
          <w:sz w:val="16"/>
          <w:szCs w:val="16"/>
        </w:rPr>
        <w:t xml:space="preserve"> </w:t>
      </w:r>
      <w:r w:rsidRPr="0097394B">
        <w:rPr>
          <w:rFonts w:eastAsia="Times New Roman"/>
          <w:vanish/>
          <w:color w:val="000000"/>
          <w:sz w:val="16"/>
          <w:szCs w:val="16"/>
        </w:rPr>
        <w:t>Reserve</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practiced</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Cleveland,</w:t>
      </w:r>
      <w:r w:rsidRPr="0097394B">
        <w:rPr>
          <w:rFonts w:eastAsia="Times New Roman"/>
          <w:color w:val="000000"/>
          <w:sz w:val="16"/>
          <w:szCs w:val="16"/>
        </w:rPr>
        <w:t xml:space="preserve"> </w:t>
      </w:r>
      <w:r w:rsidRPr="0097394B">
        <w:rPr>
          <w:rFonts w:eastAsia="Times New Roman"/>
          <w:vanish/>
          <w:color w:val="000000"/>
          <w:sz w:val="16"/>
          <w:szCs w:val="16"/>
        </w:rPr>
        <w:t>Ohio.</w:t>
      </w:r>
      <w:r w:rsidRPr="0097394B">
        <w:rPr>
          <w:rFonts w:eastAsia="Times New Roman"/>
          <w:color w:val="000000"/>
          <w:sz w:val="16"/>
          <w:szCs w:val="16"/>
        </w:rPr>
        <w:t xml:space="preserve"> </w:t>
      </w:r>
      <w:r w:rsidRPr="0097394B">
        <w:rPr>
          <w:rFonts w:eastAsia="Times New Roman"/>
          <w:vanish/>
          <w:color w:val="000000"/>
          <w:sz w:val="16"/>
          <w:szCs w:val="16"/>
        </w:rPr>
        <w:t>After</w:t>
      </w:r>
      <w:r w:rsidRPr="0097394B">
        <w:rPr>
          <w:rFonts w:eastAsia="Times New Roman"/>
          <w:color w:val="000000"/>
          <w:sz w:val="16"/>
          <w:szCs w:val="16"/>
        </w:rPr>
        <w:t xml:space="preserve"> </w:t>
      </w:r>
      <w:r w:rsidRPr="0097394B">
        <w:rPr>
          <w:rFonts w:eastAsia="Times New Roman"/>
          <w:vanish/>
          <w:color w:val="000000"/>
          <w:sz w:val="16"/>
          <w:szCs w:val="16"/>
        </w:rPr>
        <w:t>14</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he</w:t>
      </w:r>
      <w:r w:rsidRPr="0097394B">
        <w:rPr>
          <w:rFonts w:eastAsia="Times New Roman"/>
          <w:color w:val="000000"/>
          <w:sz w:val="16"/>
          <w:szCs w:val="16"/>
        </w:rPr>
        <w:t xml:space="preserve"> </w:t>
      </w:r>
      <w:r w:rsidRPr="0097394B">
        <w:rPr>
          <w:rFonts w:eastAsia="Times New Roman"/>
          <w:vanish/>
          <w:color w:val="000000"/>
          <w:sz w:val="16"/>
          <w:szCs w:val="16"/>
        </w:rPr>
        <w:t>devoted</w:t>
      </w:r>
      <w:r w:rsidRPr="0097394B">
        <w:rPr>
          <w:rFonts w:eastAsia="Times New Roman"/>
          <w:color w:val="000000"/>
          <w:sz w:val="16"/>
          <w:szCs w:val="16"/>
        </w:rPr>
        <w:t xml:space="preserve"> </w:t>
      </w:r>
      <w:r w:rsidRPr="0097394B">
        <w:rPr>
          <w:rFonts w:eastAsia="Times New Roman"/>
          <w:vanish/>
          <w:color w:val="000000"/>
          <w:sz w:val="16"/>
          <w:szCs w:val="16"/>
        </w:rPr>
        <w:t>himself</w:t>
      </w:r>
      <w:r w:rsidRPr="0097394B">
        <w:rPr>
          <w:rFonts w:eastAsia="Times New Roman"/>
          <w:color w:val="000000"/>
          <w:sz w:val="16"/>
          <w:szCs w:val="16"/>
        </w:rPr>
        <w:t xml:space="preserve"> </w:t>
      </w:r>
      <w:r w:rsidRPr="0097394B">
        <w:rPr>
          <w:rFonts w:eastAsia="Times New Roman"/>
          <w:vanish/>
          <w:color w:val="000000"/>
          <w:sz w:val="16"/>
          <w:szCs w:val="16"/>
        </w:rPr>
        <w:t>fully</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Bioethics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taught</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University</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Illinois</w:t>
      </w:r>
      <w:r w:rsidRPr="0097394B">
        <w:rPr>
          <w:rFonts w:eastAsia="Times New Roman"/>
          <w:color w:val="000000"/>
          <w:sz w:val="16"/>
          <w:szCs w:val="16"/>
        </w:rPr>
        <w:t xml:space="preserve"> </w:t>
      </w:r>
      <w:r w:rsidRPr="0097394B">
        <w:rPr>
          <w:rFonts w:eastAsia="Times New Roman"/>
          <w:vanish/>
          <w:color w:val="000000"/>
          <w:sz w:val="16"/>
          <w:szCs w:val="16"/>
        </w:rPr>
        <w:t>for</w:t>
      </w:r>
      <w:r w:rsidRPr="0097394B">
        <w:rPr>
          <w:rFonts w:eastAsia="Times New Roman"/>
          <w:color w:val="000000"/>
          <w:sz w:val="16"/>
          <w:szCs w:val="16"/>
        </w:rPr>
        <w:t xml:space="preserve"> </w:t>
      </w:r>
      <w:r w:rsidRPr="0097394B">
        <w:rPr>
          <w:rFonts w:eastAsia="Times New Roman"/>
          <w:vanish/>
          <w:color w:val="000000"/>
          <w:sz w:val="16"/>
          <w:szCs w:val="16"/>
        </w:rPr>
        <w:t>12</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1996</w:t>
      </w:r>
      <w:r w:rsidRPr="0097394B">
        <w:rPr>
          <w:rFonts w:eastAsia="Times New Roman"/>
          <w:color w:val="000000"/>
          <w:sz w:val="16"/>
          <w:szCs w:val="16"/>
        </w:rPr>
        <w:t xml:space="preserve"> </w:t>
      </w:r>
      <w:r w:rsidRPr="0097394B">
        <w:rPr>
          <w:rFonts w:eastAsia="Times New Roman"/>
          <w:vanish/>
          <w:color w:val="000000"/>
          <w:sz w:val="16"/>
          <w:szCs w:val="16"/>
        </w:rPr>
        <w:t>he</w:t>
      </w:r>
      <w:r w:rsidRPr="0097394B">
        <w:rPr>
          <w:rFonts w:eastAsia="Times New Roman"/>
          <w:color w:val="000000"/>
          <w:sz w:val="16"/>
          <w:szCs w:val="16"/>
        </w:rPr>
        <w:t xml:space="preserve"> </w:t>
      </w:r>
      <w:r w:rsidRPr="0097394B">
        <w:rPr>
          <w:rFonts w:eastAsia="Times New Roman"/>
          <w:vanish/>
          <w:color w:val="000000"/>
          <w:sz w:val="16"/>
          <w:szCs w:val="16"/>
        </w:rPr>
        <w:t>was</w:t>
      </w:r>
      <w:r w:rsidRPr="0097394B">
        <w:rPr>
          <w:rFonts w:eastAsia="Times New Roman"/>
          <w:color w:val="000000"/>
          <w:sz w:val="16"/>
          <w:szCs w:val="16"/>
        </w:rPr>
        <w:t xml:space="preserve"> </w:t>
      </w:r>
      <w:r w:rsidRPr="0097394B">
        <w:rPr>
          <w:rFonts w:eastAsia="Times New Roman"/>
          <w:vanish/>
          <w:color w:val="000000"/>
          <w:sz w:val="16"/>
          <w:szCs w:val="16"/>
        </w:rPr>
        <w:t>selected</w:t>
      </w:r>
      <w:r w:rsidRPr="0097394B">
        <w:rPr>
          <w:rFonts w:eastAsia="Times New Roman"/>
          <w:color w:val="000000"/>
          <w:sz w:val="16"/>
          <w:szCs w:val="16"/>
        </w:rPr>
        <w:t xml:space="preserve"> </w:t>
      </w: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first</w:t>
      </w:r>
      <w:r w:rsidRPr="0097394B">
        <w:rPr>
          <w:rFonts w:eastAsia="Times New Roman"/>
          <w:color w:val="000000"/>
          <w:sz w:val="16"/>
          <w:szCs w:val="16"/>
        </w:rPr>
        <w:t xml:space="preserve"> </w:t>
      </w:r>
      <w:r w:rsidRPr="0097394B">
        <w:rPr>
          <w:rFonts w:eastAsia="Times New Roman"/>
          <w:vanish/>
          <w:color w:val="000000"/>
          <w:sz w:val="16"/>
          <w:szCs w:val="16"/>
        </w:rPr>
        <w:t>endowed</w:t>
      </w:r>
      <w:r w:rsidRPr="0097394B">
        <w:rPr>
          <w:rFonts w:eastAsia="Times New Roman"/>
          <w:color w:val="000000"/>
          <w:sz w:val="16"/>
          <w:szCs w:val="16"/>
        </w:rPr>
        <w:t xml:space="preserve"> </w:t>
      </w:r>
      <w:r w:rsidRPr="0097394B">
        <w:rPr>
          <w:rFonts w:eastAsia="Times New Roman"/>
          <w:vanish/>
          <w:color w:val="000000"/>
          <w:sz w:val="16"/>
          <w:szCs w:val="16"/>
        </w:rPr>
        <w:t>Alumni</w:t>
      </w:r>
      <w:r w:rsidRPr="0097394B">
        <w:rPr>
          <w:rFonts w:eastAsia="Times New Roman"/>
          <w:color w:val="000000"/>
          <w:sz w:val="16"/>
          <w:szCs w:val="16"/>
        </w:rPr>
        <w:t xml:space="preserve"> </w:t>
      </w:r>
      <w:r w:rsidRPr="0097394B">
        <w:rPr>
          <w:rFonts w:eastAsia="Times New Roman"/>
          <w:vanish/>
          <w:color w:val="000000"/>
          <w:sz w:val="16"/>
          <w:szCs w:val="16"/>
        </w:rPr>
        <w:t>Association</w:t>
      </w:r>
      <w:r w:rsidRPr="0097394B">
        <w:rPr>
          <w:rFonts w:eastAsia="Times New Roman"/>
          <w:color w:val="000000"/>
          <w:sz w:val="16"/>
          <w:szCs w:val="16"/>
        </w:rPr>
        <w:t xml:space="preserve"> </w:t>
      </w:r>
      <w:r w:rsidRPr="0097394B">
        <w:rPr>
          <w:rFonts w:eastAsia="Times New Roman"/>
          <w:vanish/>
          <w:color w:val="000000"/>
          <w:sz w:val="16"/>
          <w:szCs w:val="16"/>
        </w:rPr>
        <w:t>Chair</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Bioethics</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University</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California</w:t>
      </w:r>
      <w:r w:rsidRPr="0097394B">
        <w:rPr>
          <w:rFonts w:eastAsia="Times New Roman"/>
          <w:color w:val="000000"/>
          <w:sz w:val="16"/>
          <w:szCs w:val="16"/>
        </w:rPr>
        <w:t xml:space="preserve"> </w:t>
      </w:r>
      <w:r w:rsidRPr="0097394B">
        <w:rPr>
          <w:rFonts w:eastAsia="Times New Roman"/>
          <w:vanish/>
          <w:color w:val="000000"/>
          <w:sz w:val="16"/>
          <w:szCs w:val="16"/>
        </w:rPr>
        <w:t>Davis</w:t>
      </w:r>
      <w:r w:rsidRPr="0097394B">
        <w:rPr>
          <w:rFonts w:eastAsia="Times New Roman"/>
          <w:color w:val="000000"/>
          <w:sz w:val="16"/>
          <w:szCs w:val="16"/>
        </w:rPr>
        <w:t xml:space="preserve"> </w:t>
      </w:r>
      <w:r w:rsidRPr="0097394B">
        <w:rPr>
          <w:rFonts w:eastAsia="Times New Roman"/>
          <w:vanish/>
          <w:color w:val="000000"/>
          <w:sz w:val="16"/>
          <w:szCs w:val="16"/>
        </w:rPr>
        <w:t>School</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Medicine</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has</w:t>
      </w:r>
      <w:r w:rsidRPr="0097394B">
        <w:rPr>
          <w:rFonts w:eastAsia="Times New Roman"/>
          <w:color w:val="000000"/>
          <w:sz w:val="16"/>
          <w:szCs w:val="16"/>
        </w:rPr>
        <w:t xml:space="preserve"> </w:t>
      </w:r>
      <w:r w:rsidRPr="0097394B">
        <w:rPr>
          <w:rFonts w:eastAsia="Times New Roman"/>
          <w:vanish/>
          <w:color w:val="000000"/>
          <w:sz w:val="16"/>
          <w:szCs w:val="16"/>
        </w:rPr>
        <w:t>taught</w:t>
      </w:r>
      <w:r w:rsidRPr="0097394B">
        <w:rPr>
          <w:rFonts w:eastAsia="Times New Roman"/>
          <w:color w:val="000000"/>
          <w:sz w:val="16"/>
          <w:szCs w:val="16"/>
        </w:rPr>
        <w:t xml:space="preserve"> </w:t>
      </w:r>
      <w:r w:rsidRPr="0097394B">
        <w:rPr>
          <w:rFonts w:eastAsia="Times New Roman"/>
          <w:vanish/>
          <w:color w:val="000000"/>
          <w:sz w:val="16"/>
          <w:szCs w:val="16"/>
        </w:rPr>
        <w:t>there</w:t>
      </w:r>
      <w:r w:rsidRPr="0097394B">
        <w:rPr>
          <w:rFonts w:eastAsia="Times New Roman"/>
          <w:color w:val="000000"/>
          <w:sz w:val="16"/>
          <w:szCs w:val="16"/>
        </w:rPr>
        <w:t xml:space="preserve"> </w:t>
      </w:r>
      <w:r w:rsidRPr="0097394B">
        <w:rPr>
          <w:rFonts w:eastAsia="Times New Roman"/>
          <w:vanish/>
          <w:color w:val="000000"/>
          <w:sz w:val="16"/>
          <w:szCs w:val="16"/>
        </w:rPr>
        <w:t>since.)</w:t>
      </w:r>
      <w:r w:rsidRPr="0097394B">
        <w:rPr>
          <w:rFonts w:eastAsia="Times New Roman"/>
          <w:color w:val="000000"/>
          <w:sz w:val="16"/>
          <w:szCs w:val="16"/>
        </w:rPr>
        <w:t xml:space="preserve"> </w:t>
      </w:r>
      <w:r w:rsidRPr="0097394B">
        <w:rPr>
          <w:rFonts w:eastAsia="Times New Roman"/>
          <w:vanish/>
          <w:color w:val="000000"/>
          <w:sz w:val="16"/>
          <w:szCs w:val="16"/>
        </w:rPr>
        <w:t>JG</w:t>
      </w:r>
    </w:p>
    <w:p w14:paraId="55BAF218" w14:textId="77777777" w:rsidR="0097394B" w:rsidRPr="0097394B" w:rsidRDefault="0097394B" w:rsidP="0097394B">
      <w:pPr>
        <w:rPr>
          <w:rFonts w:eastAsia="Times New Roman"/>
          <w:color w:val="000000"/>
          <w:szCs w:val="22"/>
          <w:u w:val="single"/>
        </w:rPr>
      </w:pPr>
      <w:r w:rsidRPr="0097394B">
        <w:rPr>
          <w:rFonts w:eastAsia="Times New Roman"/>
          <w:vanish/>
          <w:color w:val="000000"/>
          <w:szCs w:val="22"/>
          <w:u w:val="single"/>
        </w:rPr>
        <w:t>It</w:t>
      </w:r>
      <w:r w:rsidRPr="0097394B">
        <w:rPr>
          <w:rFonts w:eastAsia="Times New Roman"/>
          <w:color w:val="000000"/>
          <w:szCs w:val="22"/>
          <w:u w:val="single"/>
        </w:rPr>
        <w:t xml:space="preserve"> </w:t>
      </w:r>
      <w:r w:rsidRPr="0097394B">
        <w:rPr>
          <w:rFonts w:eastAsia="Times New Roman"/>
          <w:vanish/>
          <w:color w:val="000000"/>
          <w:szCs w:val="22"/>
          <w:u w:val="single"/>
        </w:rPr>
        <w:t>would</w:t>
      </w:r>
      <w:r w:rsidRPr="0097394B">
        <w:rPr>
          <w:rFonts w:eastAsia="Times New Roman"/>
          <w:color w:val="000000"/>
          <w:szCs w:val="22"/>
          <w:u w:val="single"/>
        </w:rPr>
        <w:t xml:space="preserve"> </w:t>
      </w:r>
      <w:r w:rsidRPr="0097394B">
        <w:rPr>
          <w:rFonts w:eastAsia="Times New Roman"/>
          <w:vanish/>
          <w:color w:val="000000"/>
          <w:szCs w:val="22"/>
          <w:u w:val="single"/>
        </w:rPr>
        <w:t>seem</w:t>
      </w:r>
      <w:r w:rsidRPr="0097394B">
        <w:rPr>
          <w:rFonts w:eastAsia="Times New Roman"/>
          <w:color w:val="000000"/>
          <w:szCs w:val="22"/>
          <w:u w:val="single"/>
        </w:rPr>
        <w:t xml:space="preserve"> </w:t>
      </w:r>
      <w:r w:rsidRPr="0097394B">
        <w:rPr>
          <w:rFonts w:eastAsia="Times New Roman"/>
          <w:vanish/>
          <w:color w:val="000000"/>
          <w:szCs w:val="22"/>
          <w:u w:val="single"/>
        </w:rPr>
        <w:t>then</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ethical</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considerations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for</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workers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striking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an</w:t>
      </w:r>
      <w:r w:rsidRPr="0097394B">
        <w:rPr>
          <w:rFonts w:eastAsia="Times New Roman"/>
          <w:color w:val="000000"/>
          <w:szCs w:val="22"/>
          <w:u w:val="single"/>
        </w:rPr>
        <w:t xml:space="preserve"> </w:t>
      </w:r>
      <w:r w:rsidRPr="0097394B">
        <w:rPr>
          <w:rFonts w:eastAsia="Times New Roman"/>
          <w:vanish/>
          <w:color w:val="000000"/>
          <w:szCs w:val="22"/>
          <w:u w:val="single"/>
        </w:rPr>
        <w:t>industry</w:t>
      </w:r>
      <w:r w:rsidRPr="0097394B">
        <w:rPr>
          <w:rFonts w:eastAsia="Times New Roman"/>
          <w:color w:val="000000"/>
          <w:szCs w:val="22"/>
          <w:u w:val="single"/>
        </w:rPr>
        <w:t xml:space="preserve"> </w:t>
      </w:r>
      <w:r w:rsidRPr="0097394B">
        <w:rPr>
          <w:rFonts w:eastAsia="Times New Roman"/>
          <w:vanish/>
          <w:color w:val="000000"/>
          <w:szCs w:val="22"/>
          <w:u w:val="single"/>
        </w:rPr>
        <w:t>such</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shoe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factory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or</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chain</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grocery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store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quite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different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from</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ethical</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considerations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for</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sanitation</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police</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or</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fire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departments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or</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professionals</w:t>
      </w:r>
      <w:r w:rsidRPr="0097394B">
        <w:rPr>
          <w:rFonts w:eastAsia="Times New Roman"/>
          <w:color w:val="000000"/>
          <w:szCs w:val="22"/>
          <w:u w:val="single"/>
        </w:rPr>
        <w:t xml:space="preserve"> </w:t>
      </w:r>
      <w:r w:rsidRPr="0097394B">
        <w:rPr>
          <w:rFonts w:eastAsia="Times New Roman"/>
          <w:vanish/>
          <w:color w:val="000000"/>
          <w:szCs w:val="22"/>
          <w:u w:val="single"/>
        </w:rPr>
        <w:t>such</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rPr>
        <w:t>teachers</w:t>
      </w:r>
      <w:r w:rsidRPr="0097394B">
        <w:rPr>
          <w:rFonts w:eastAsia="Times New Roman"/>
          <w:color w:val="000000"/>
          <w:szCs w:val="22"/>
          <w:u w:val="single"/>
        </w:rPr>
        <w:t xml:space="preserve"> </w:t>
      </w:r>
      <w:r w:rsidRPr="0097394B">
        <w:rPr>
          <w:rFonts w:eastAsia="Times New Roman"/>
          <w:vanish/>
          <w:color w:val="000000"/>
          <w:szCs w:val="22"/>
          <w:u w:val="single"/>
        </w:rPr>
        <w:t>or</w:t>
      </w:r>
      <w:r w:rsidRPr="0097394B">
        <w:rPr>
          <w:rFonts w:eastAsia="Times New Roman"/>
          <w:color w:val="000000"/>
          <w:szCs w:val="22"/>
          <w:u w:val="single"/>
        </w:rPr>
        <w:t xml:space="preserve"> </w:t>
      </w:r>
      <w:r w:rsidRPr="0097394B">
        <w:rPr>
          <w:rFonts w:eastAsia="Times New Roman"/>
          <w:vanish/>
          <w:color w:val="000000"/>
          <w:szCs w:val="22"/>
          <w:u w:val="single"/>
        </w:rPr>
        <w:t>those</w:t>
      </w:r>
      <w:r w:rsidRPr="0097394B">
        <w:rPr>
          <w:rFonts w:eastAsia="Times New Roman"/>
          <w:color w:val="000000"/>
          <w:szCs w:val="22"/>
          <w:u w:val="single"/>
        </w:rPr>
        <w:t xml:space="preserve"> </w:t>
      </w:r>
      <w:r w:rsidRPr="0097394B">
        <w:rPr>
          <w:rFonts w:eastAsia="Times New Roman"/>
          <w:vanish/>
          <w:color w:val="000000"/>
          <w:szCs w:val="22"/>
          <w:u w:val="single"/>
        </w:rPr>
        <w:t>involved</w:t>
      </w:r>
      <w:r w:rsidRPr="0097394B">
        <w:rPr>
          <w:rFonts w:eastAsia="Times New Roman"/>
          <w:color w:val="000000"/>
          <w:szCs w:val="22"/>
          <w:u w:val="single"/>
        </w:rPr>
        <w:t xml:space="preserve"> </w:t>
      </w:r>
      <w:r w:rsidRPr="0097394B">
        <w:rPr>
          <w:rFonts w:eastAsia="Times New Roman"/>
          <w:vanish/>
          <w:color w:val="000000"/>
          <w:szCs w:val="22"/>
          <w:u w:val="single"/>
        </w:rPr>
        <w:t>directly</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healthcare.</w:t>
      </w:r>
      <w:r w:rsidRPr="0097394B">
        <w:rPr>
          <w:rFonts w:eastAsia="Times New Roman"/>
          <w:color w:val="000000"/>
          <w:szCs w:val="22"/>
          <w:u w:val="single"/>
        </w:rPr>
        <w:t xml:space="preserve"> </w:t>
      </w:r>
      <w:r w:rsidRPr="0097394B">
        <w:rPr>
          <w:rFonts w:eastAsia="Times New Roman"/>
          <w:vanish/>
          <w:color w:val="000000"/>
          <w:szCs w:val="22"/>
          <w:u w:val="single"/>
        </w:rPr>
        <w:t>Even</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rPr>
        <w:t>latter</w:t>
      </w:r>
      <w:r w:rsidRPr="0097394B">
        <w:rPr>
          <w:rFonts w:eastAsia="Times New Roman"/>
          <w:color w:val="000000"/>
          <w:szCs w:val="22"/>
          <w:u w:val="single"/>
        </w:rPr>
        <w:t xml:space="preserve"> </w:t>
      </w:r>
      <w:r w:rsidRPr="0097394B">
        <w:rPr>
          <w:rFonts w:eastAsia="Times New Roman"/>
          <w:vanish/>
          <w:color w:val="000000"/>
          <w:szCs w:val="22"/>
          <w:u w:val="single"/>
        </w:rPr>
        <w:t>“professional”</w:t>
      </w:r>
      <w:r w:rsidRPr="0097394B">
        <w:rPr>
          <w:rFonts w:eastAsia="Times New Roman"/>
          <w:color w:val="000000"/>
          <w:szCs w:val="22"/>
          <w:u w:val="single"/>
        </w:rPr>
        <w:t xml:space="preserve"> </w:t>
      </w:r>
      <w:r w:rsidRPr="0097394B">
        <w:rPr>
          <w:rFonts w:eastAsia="Times New Roman"/>
          <w:vanish/>
          <w:color w:val="000000"/>
          <w:szCs w:val="22"/>
          <w:u w:val="single"/>
        </w:rPr>
        <w:t>category,</w:t>
      </w:r>
      <w:r w:rsidRPr="0097394B">
        <w:rPr>
          <w:rFonts w:eastAsia="Times New Roman"/>
          <w:color w:val="000000"/>
          <w:szCs w:val="22"/>
          <w:u w:val="single"/>
        </w:rPr>
        <w:t xml:space="preserve"> </w:t>
      </w:r>
      <w:r w:rsidRPr="0097394B">
        <w:rPr>
          <w:rFonts w:eastAsia="Times New Roman"/>
          <w:vanish/>
          <w:color w:val="000000"/>
          <w:szCs w:val="22"/>
          <w:u w:val="single"/>
        </w:rPr>
        <w:t>there</w:t>
      </w:r>
      <w:r w:rsidRPr="0097394B">
        <w:rPr>
          <w:rFonts w:eastAsia="Times New Roman"/>
          <w:color w:val="000000"/>
          <w:szCs w:val="22"/>
          <w:u w:val="single"/>
        </w:rPr>
        <w:t xml:space="preserve"> </w:t>
      </w:r>
      <w:r w:rsidRPr="0097394B">
        <w:rPr>
          <w:rFonts w:eastAsia="Times New Roman"/>
          <w:vanish/>
          <w:color w:val="000000"/>
          <w:szCs w:val="22"/>
          <w:u w:val="single"/>
        </w:rPr>
        <w:t>are</w:t>
      </w:r>
      <w:r w:rsidRPr="0097394B">
        <w:rPr>
          <w:rFonts w:eastAsia="Times New Roman"/>
          <w:color w:val="000000"/>
          <w:szCs w:val="22"/>
          <w:u w:val="single"/>
        </w:rPr>
        <w:t xml:space="preserve"> </w:t>
      </w:r>
      <w:r w:rsidRPr="0097394B">
        <w:rPr>
          <w:rFonts w:eastAsia="Times New Roman"/>
          <w:vanish/>
          <w:color w:val="000000"/>
          <w:szCs w:val="22"/>
          <w:u w:val="single"/>
        </w:rPr>
        <w:t>subtle</w:t>
      </w:r>
      <w:r w:rsidRPr="0097394B">
        <w:rPr>
          <w:rFonts w:eastAsia="Times New Roman"/>
          <w:color w:val="000000"/>
          <w:szCs w:val="22"/>
          <w:u w:val="single"/>
        </w:rPr>
        <w:t xml:space="preserve"> </w:t>
      </w:r>
      <w:r w:rsidRPr="0097394B">
        <w:rPr>
          <w:rFonts w:eastAsia="Times New Roman"/>
          <w:vanish/>
          <w:color w:val="000000"/>
          <w:szCs w:val="22"/>
          <w:u w:val="single"/>
        </w:rPr>
        <w:t>but</w:t>
      </w:r>
      <w:r w:rsidRPr="0097394B">
        <w:rPr>
          <w:rFonts w:eastAsia="Times New Roman"/>
          <w:color w:val="000000"/>
          <w:szCs w:val="22"/>
          <w:u w:val="single"/>
        </w:rPr>
        <w:t xml:space="preserve"> </w:t>
      </w:r>
      <w:r w:rsidRPr="0097394B">
        <w:rPr>
          <w:rFonts w:eastAsia="Times New Roman"/>
          <w:vanish/>
          <w:color w:val="000000"/>
          <w:szCs w:val="22"/>
          <w:u w:val="single"/>
        </w:rPr>
        <w:t>distinct</w:t>
      </w:r>
      <w:r w:rsidRPr="0097394B">
        <w:rPr>
          <w:rFonts w:eastAsia="Times New Roman"/>
          <w:color w:val="000000"/>
          <w:szCs w:val="22"/>
          <w:u w:val="single"/>
        </w:rPr>
        <w:t xml:space="preserve"> </w:t>
      </w:r>
      <w:r w:rsidRPr="0097394B">
        <w:rPr>
          <w:rFonts w:eastAsia="Times New Roman"/>
          <w:vanish/>
          <w:color w:val="000000"/>
          <w:szCs w:val="22"/>
          <w:u w:val="single"/>
        </w:rPr>
        <w:t>differences</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“rights”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obligations.</w:t>
      </w:r>
      <w:r w:rsidRPr="0097394B">
        <w:rPr>
          <w:rFonts w:eastAsia="Times New Roman"/>
          <w:color w:val="000000"/>
          <w:szCs w:val="22"/>
          <w:u w:val="single"/>
        </w:rPr>
        <w:t xml:space="preserve"> </w:t>
      </w:r>
      <w:r w:rsidRPr="0097394B">
        <w:rPr>
          <w:rFonts w:eastAsia="Times New Roman"/>
          <w:vanish/>
          <w:color w:val="000000"/>
          <w:szCs w:val="22"/>
          <w:u w:val="single"/>
        </w:rPr>
        <w:t>However,</w:t>
      </w:r>
      <w:r w:rsidRPr="0097394B">
        <w:rPr>
          <w:rFonts w:eastAsia="Times New Roman"/>
          <w:color w:val="000000"/>
          <w:szCs w:val="22"/>
          <w:u w:val="single"/>
        </w:rPr>
        <w:t xml:space="preserve"> </w:t>
      </w:r>
      <w:r w:rsidRPr="0097394B">
        <w:rPr>
          <w:rFonts w:eastAsia="Times New Roman"/>
          <w:vanish/>
          <w:color w:val="000000"/>
          <w:szCs w:val="22"/>
          <w:u w:val="single"/>
        </w:rPr>
        <w:t>one</w:t>
      </w:r>
      <w:r w:rsidRPr="0097394B">
        <w:rPr>
          <w:rFonts w:eastAsia="Times New Roman"/>
          <w:color w:val="000000"/>
          <w:szCs w:val="22"/>
          <w:u w:val="single"/>
        </w:rPr>
        <w:t xml:space="preserve"> </w:t>
      </w:r>
      <w:r w:rsidRPr="0097394B">
        <w:rPr>
          <w:rFonts w:eastAsia="Times New Roman"/>
          <w:vanish/>
          <w:color w:val="000000"/>
          <w:szCs w:val="22"/>
          <w:u w:val="single"/>
        </w:rPr>
        <w:t>cannot</w:t>
      </w:r>
      <w:r w:rsidRPr="0097394B">
        <w:rPr>
          <w:rFonts w:eastAsia="Times New Roman"/>
          <w:color w:val="000000"/>
          <w:szCs w:val="22"/>
          <w:u w:val="single"/>
        </w:rPr>
        <w:t xml:space="preserve"> </w:t>
      </w:r>
      <w:r w:rsidRPr="0097394B">
        <w:rPr>
          <w:rFonts w:eastAsia="Times New Roman"/>
          <w:vanish/>
          <w:color w:val="000000"/>
          <w:szCs w:val="22"/>
          <w:u w:val="single"/>
        </w:rPr>
        <w:t>conclude</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essential</w:t>
      </w:r>
      <w:r w:rsidRPr="0097394B">
        <w:rPr>
          <w:rFonts w:eastAsia="Times New Roman"/>
          <w:color w:val="000000"/>
          <w:szCs w:val="22"/>
          <w:u w:val="single"/>
        </w:rPr>
        <w:t xml:space="preserve"> </w:t>
      </w:r>
      <w:r w:rsidRPr="0097394B">
        <w:rPr>
          <w:rFonts w:eastAsia="Times New Roman"/>
          <w:vanish/>
          <w:color w:val="000000"/>
          <w:szCs w:val="22"/>
          <w:u w:val="single"/>
        </w:rPr>
        <w:t>industries</w:t>
      </w:r>
      <w:r w:rsidRPr="0097394B">
        <w:rPr>
          <w:rFonts w:eastAsia="Times New Roman"/>
          <w:color w:val="000000"/>
          <w:szCs w:val="22"/>
          <w:u w:val="single"/>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rPr>
        <w:t>are</w:t>
      </w:r>
      <w:r w:rsidRPr="0097394B">
        <w:rPr>
          <w:rFonts w:eastAsia="Times New Roman"/>
          <w:color w:val="000000"/>
          <w:szCs w:val="22"/>
          <w:u w:val="single"/>
        </w:rPr>
        <w:t xml:space="preserve"> </w:t>
      </w:r>
      <w:r w:rsidRPr="0097394B">
        <w:rPr>
          <w:rFonts w:eastAsia="Times New Roman"/>
          <w:vanish/>
          <w:color w:val="000000"/>
          <w:szCs w:val="22"/>
          <w:u w:val="single"/>
        </w:rPr>
        <w:t>simply</w:t>
      </w:r>
      <w:r w:rsidRPr="0097394B">
        <w:rPr>
          <w:rFonts w:eastAsia="Times New Roman"/>
          <w:color w:val="000000"/>
          <w:szCs w:val="22"/>
          <w:u w:val="single"/>
        </w:rPr>
        <w:t xml:space="preserve"> </w:t>
      </w:r>
      <w:r w:rsidRPr="0097394B">
        <w:rPr>
          <w:rFonts w:eastAsia="Times New Roman"/>
          <w:vanish/>
          <w:color w:val="000000"/>
          <w:szCs w:val="22"/>
          <w:u w:val="single"/>
        </w:rPr>
        <w:t>ethically</w:t>
      </w:r>
      <w:r w:rsidRPr="0097394B">
        <w:rPr>
          <w:rFonts w:eastAsia="Times New Roman"/>
          <w:color w:val="000000"/>
          <w:szCs w:val="22"/>
          <w:u w:val="single"/>
        </w:rPr>
        <w:t xml:space="preserve"> </w:t>
      </w:r>
      <w:r w:rsidRPr="0097394B">
        <w:rPr>
          <w:rFonts w:eastAsia="Times New Roman"/>
          <w:vanish/>
          <w:color w:val="000000"/>
          <w:szCs w:val="22"/>
          <w:u w:val="single"/>
        </w:rPr>
        <w:t>not</w:t>
      </w:r>
      <w:r w:rsidRPr="0097394B">
        <w:rPr>
          <w:rFonts w:eastAsia="Times New Roman"/>
          <w:color w:val="000000"/>
          <w:szCs w:val="22"/>
          <w:u w:val="single"/>
        </w:rPr>
        <w:t xml:space="preserve"> </w:t>
      </w:r>
      <w:r w:rsidRPr="0097394B">
        <w:rPr>
          <w:rFonts w:eastAsia="Times New Roman"/>
          <w:vanish/>
          <w:color w:val="000000"/>
          <w:szCs w:val="22"/>
          <w:u w:val="single"/>
        </w:rPr>
        <w:t>permissible,</w:t>
      </w:r>
      <w:r w:rsidRPr="0097394B">
        <w:rPr>
          <w:rFonts w:eastAsia="Times New Roman"/>
          <w:color w:val="000000"/>
          <w:szCs w:val="22"/>
          <w:u w:val="single"/>
        </w:rPr>
        <w:t xml:space="preserve"> </w:t>
      </w:r>
      <w:r w:rsidRPr="0097394B">
        <w:rPr>
          <w:rFonts w:eastAsia="Times New Roman"/>
          <w:vanish/>
          <w:color w:val="000000"/>
          <w:szCs w:val="22"/>
          <w:u w:val="single"/>
        </w:rPr>
        <w:t>whereas</w:t>
      </w:r>
      <w:r w:rsidRPr="0097394B">
        <w:rPr>
          <w:rFonts w:eastAsia="Times New Roman"/>
          <w:color w:val="000000"/>
          <w:szCs w:val="22"/>
          <w:u w:val="single"/>
        </w:rPr>
        <w:t xml:space="preserve"> </w:t>
      </w:r>
      <w:r w:rsidRPr="0097394B">
        <w:rPr>
          <w:rFonts w:eastAsia="Times New Roman"/>
          <w:vanish/>
          <w:color w:val="000000"/>
          <w:szCs w:val="22"/>
          <w:u w:val="single"/>
        </w:rPr>
        <w:t>they</w:t>
      </w:r>
      <w:r w:rsidRPr="0097394B">
        <w:rPr>
          <w:rFonts w:eastAsia="Times New Roman"/>
          <w:color w:val="000000"/>
          <w:szCs w:val="22"/>
          <w:u w:val="single"/>
        </w:rPr>
        <w:t xml:space="preserve"> </w:t>
      </w:r>
      <w:r w:rsidRPr="0097394B">
        <w:rPr>
          <w:rFonts w:eastAsia="Times New Roman"/>
          <w:vanish/>
          <w:color w:val="000000"/>
          <w:szCs w:val="22"/>
          <w:u w:val="single"/>
        </w:rPr>
        <w:t>are</w:t>
      </w:r>
      <w:r w:rsidRPr="0097394B">
        <w:rPr>
          <w:rFonts w:eastAsia="Times New Roman"/>
          <w:color w:val="000000"/>
          <w:szCs w:val="22"/>
          <w:u w:val="single"/>
        </w:rPr>
        <w:t xml:space="preserve"> </w:t>
      </w:r>
      <w:r w:rsidRPr="0097394B">
        <w:rPr>
          <w:rFonts w:eastAsia="Times New Roman"/>
          <w:vanish/>
          <w:color w:val="000000"/>
          <w:szCs w:val="22"/>
          <w:u w:val="single"/>
        </w:rPr>
        <w:t>permissible</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less</w:t>
      </w:r>
      <w:r w:rsidRPr="0097394B">
        <w:rPr>
          <w:rFonts w:eastAsia="Times New Roman"/>
          <w:color w:val="000000"/>
          <w:szCs w:val="22"/>
          <w:u w:val="single"/>
        </w:rPr>
        <w:t xml:space="preserve"> </w:t>
      </w:r>
      <w:r w:rsidRPr="0097394B">
        <w:rPr>
          <w:rFonts w:eastAsia="Times New Roman"/>
          <w:vanish/>
          <w:color w:val="000000"/>
          <w:szCs w:val="22"/>
          <w:u w:val="single"/>
        </w:rPr>
        <w:t>essential</w:t>
      </w:r>
      <w:r w:rsidRPr="0097394B">
        <w:rPr>
          <w:rFonts w:eastAsia="Times New Roman"/>
          <w:color w:val="000000"/>
          <w:szCs w:val="22"/>
          <w:u w:val="single"/>
        </w:rPr>
        <w:t xml:space="preserve"> </w:t>
      </w:r>
      <w:r w:rsidRPr="0097394B">
        <w:rPr>
          <w:rFonts w:eastAsia="Times New Roman"/>
          <w:vanish/>
          <w:color w:val="000000"/>
          <w:szCs w:val="22"/>
          <w:u w:val="single"/>
        </w:rPr>
        <w:t>industries.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Strikes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by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necessity,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injure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another</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injuring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another</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cannot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be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ethically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neutral</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Injuring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others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prima</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facie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ethically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problematic</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unless</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good</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weighty</w:t>
      </w:r>
      <w:r w:rsidRPr="0097394B">
        <w:rPr>
          <w:rFonts w:eastAsia="Times New Roman"/>
          <w:color w:val="000000"/>
          <w:szCs w:val="22"/>
          <w:u w:val="single"/>
        </w:rPr>
        <w:t xml:space="preserve"> </w:t>
      </w:r>
      <w:r w:rsidRPr="0097394B">
        <w:rPr>
          <w:rFonts w:eastAsia="Times New Roman"/>
          <w:vanish/>
          <w:color w:val="000000"/>
          <w:szCs w:val="22"/>
          <w:u w:val="single"/>
        </w:rPr>
        <w:t>argument</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doing</w:t>
      </w:r>
      <w:r w:rsidRPr="0097394B">
        <w:rPr>
          <w:rFonts w:eastAsia="Times New Roman"/>
          <w:color w:val="000000"/>
          <w:szCs w:val="22"/>
          <w:u w:val="single"/>
        </w:rPr>
        <w:t xml:space="preserve"> </w:t>
      </w:r>
      <w:r w:rsidRPr="0097394B">
        <w:rPr>
          <w:rFonts w:eastAsia="Times New Roman"/>
          <w:vanish/>
          <w:color w:val="000000"/>
          <w:szCs w:val="22"/>
          <w:u w:val="single"/>
        </w:rPr>
        <w:t>so</w:t>
      </w:r>
      <w:r w:rsidRPr="0097394B">
        <w:rPr>
          <w:rFonts w:eastAsia="Times New Roman"/>
          <w:color w:val="000000"/>
          <w:szCs w:val="22"/>
          <w:u w:val="single"/>
        </w:rPr>
        <w:t xml:space="preserve"> </w:t>
      </w:r>
      <w:r w:rsidRPr="0097394B">
        <w:rPr>
          <w:rFonts w:eastAsia="Times New Roman"/>
          <w:vanish/>
          <w:color w:val="000000"/>
          <w:szCs w:val="22"/>
          <w:u w:val="single"/>
        </w:rPr>
        <w:t>can</w:t>
      </w:r>
      <w:r w:rsidRPr="0097394B">
        <w:rPr>
          <w:rFonts w:eastAsia="Times New Roman"/>
          <w:color w:val="000000"/>
          <w:szCs w:val="22"/>
          <w:u w:val="single"/>
        </w:rPr>
        <w:t xml:space="preserve"> </w:t>
      </w:r>
      <w:r w:rsidRPr="0097394B">
        <w:rPr>
          <w:rFonts w:eastAsia="Times New Roman"/>
          <w:vanish/>
          <w:color w:val="000000"/>
          <w:szCs w:val="22"/>
          <w:u w:val="single"/>
        </w:rPr>
        <w:t>be</w:t>
      </w:r>
      <w:r w:rsidRPr="0097394B">
        <w:rPr>
          <w:rFonts w:eastAsia="Times New Roman"/>
          <w:color w:val="000000"/>
          <w:szCs w:val="22"/>
          <w:u w:val="single"/>
        </w:rPr>
        <w:t xml:space="preserve"> </w:t>
      </w:r>
      <w:r w:rsidRPr="0097394B">
        <w:rPr>
          <w:rFonts w:eastAsia="Times New Roman"/>
          <w:vanish/>
          <w:color w:val="000000"/>
          <w:szCs w:val="22"/>
          <w:u w:val="single"/>
        </w:rPr>
        <w:t>made,</w:t>
      </w:r>
      <w:r w:rsidRPr="0097394B">
        <w:rPr>
          <w:rFonts w:eastAsia="Times New Roman"/>
          <w:color w:val="000000"/>
          <w:szCs w:val="22"/>
          <w:u w:val="single"/>
        </w:rPr>
        <w:t xml:space="preserve"> </w:t>
      </w:r>
      <w:r w:rsidRPr="0097394B">
        <w:rPr>
          <w:rFonts w:eastAsia="Times New Roman"/>
          <w:vanish/>
          <w:color w:val="000000"/>
          <w:szCs w:val="22"/>
          <w:u w:val="single"/>
        </w:rPr>
        <w:t>injuring</w:t>
      </w:r>
      <w:r w:rsidRPr="0097394B">
        <w:rPr>
          <w:rFonts w:eastAsia="Times New Roman"/>
          <w:color w:val="000000"/>
          <w:szCs w:val="22"/>
          <w:u w:val="single"/>
        </w:rPr>
        <w:t xml:space="preserve"> </w:t>
      </w:r>
      <w:r w:rsidRPr="0097394B">
        <w:rPr>
          <w:rFonts w:eastAsia="Times New Roman"/>
          <w:vanish/>
          <w:color w:val="000000"/>
          <w:szCs w:val="22"/>
          <w:u w:val="single"/>
        </w:rPr>
        <w:t>another</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rPr>
        <w:t>not</w:t>
      </w:r>
      <w:r w:rsidRPr="0097394B">
        <w:rPr>
          <w:rFonts w:eastAsia="Times New Roman"/>
          <w:color w:val="000000"/>
          <w:szCs w:val="22"/>
          <w:u w:val="single"/>
        </w:rPr>
        <w:t xml:space="preserve"> </w:t>
      </w:r>
      <w:r w:rsidRPr="0097394B">
        <w:rPr>
          <w:rFonts w:eastAsia="Times New Roman"/>
          <w:vanish/>
          <w:color w:val="000000"/>
          <w:szCs w:val="22"/>
          <w:u w:val="single"/>
        </w:rPr>
        <w:t>ethically</w:t>
      </w:r>
      <w:r w:rsidRPr="0097394B">
        <w:rPr>
          <w:rFonts w:eastAsia="Times New Roman"/>
          <w:color w:val="000000"/>
          <w:szCs w:val="22"/>
          <w:u w:val="single"/>
        </w:rPr>
        <w:t xml:space="preserve"> </w:t>
      </w:r>
      <w:r w:rsidRPr="0097394B">
        <w:rPr>
          <w:rFonts w:eastAsia="Times New Roman"/>
          <w:vanish/>
          <w:color w:val="000000"/>
          <w:szCs w:val="22"/>
          <w:u w:val="single"/>
        </w:rPr>
        <w:t>proper.</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Striking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by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worker</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rPr>
        <w:t>much</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rPr>
        <w:t>doing</w:t>
      </w:r>
      <w:r w:rsidRPr="0097394B">
        <w:rPr>
          <w:rFonts w:eastAsia="Times New Roman"/>
          <w:color w:val="000000"/>
          <w:szCs w:val="22"/>
          <w:u w:val="single"/>
        </w:rPr>
        <w:t xml:space="preserve"> </w:t>
      </w:r>
      <w:r w:rsidRPr="0097394B">
        <w:rPr>
          <w:rFonts w:eastAsia="Times New Roman"/>
          <w:vanish/>
          <w:color w:val="000000"/>
          <w:szCs w:val="22"/>
          <w:u w:val="single"/>
        </w:rPr>
        <w:t>so</w:t>
      </w:r>
      <w:r w:rsidRPr="0097394B">
        <w:rPr>
          <w:rFonts w:eastAsia="Times New Roman"/>
          <w:color w:val="000000"/>
          <w:szCs w:val="22"/>
          <w:u w:val="single"/>
        </w:rPr>
        <w:t xml:space="preserve"> </w:t>
      </w:r>
      <w:r w:rsidRPr="0097394B">
        <w:rPr>
          <w:rFonts w:eastAsia="Times New Roman"/>
          <w:vanish/>
          <w:color w:val="000000"/>
          <w:szCs w:val="22"/>
          <w:u w:val="single"/>
        </w:rPr>
        <w:t>injures</w:t>
      </w:r>
      <w:r w:rsidRPr="0097394B">
        <w:rPr>
          <w:rFonts w:eastAsia="Times New Roman"/>
          <w:color w:val="000000"/>
          <w:szCs w:val="22"/>
          <w:u w:val="single"/>
        </w:rPr>
        <w:t xml:space="preserve"> </w:t>
      </w:r>
      <w:r w:rsidRPr="0097394B">
        <w:rPr>
          <w:rFonts w:eastAsia="Times New Roman"/>
          <w:vanish/>
          <w:color w:val="000000"/>
          <w:szCs w:val="22"/>
          <w:u w:val="single"/>
        </w:rPr>
        <w:t>another</w:t>
      </w:r>
      <w:r w:rsidRPr="0097394B">
        <w:rPr>
          <w:rFonts w:eastAsia="Times New Roman"/>
          <w:color w:val="000000"/>
          <w:szCs w:val="22"/>
          <w:u w:val="single"/>
        </w:rPr>
        <w:t xml:space="preserve"> </w:t>
      </w:r>
      <w:r w:rsidRPr="0097394B">
        <w:rPr>
          <w:rFonts w:eastAsia="Times New Roman"/>
          <w:vanish/>
          <w:color w:val="000000"/>
          <w:szCs w:val="22"/>
          <w:u w:val="single"/>
        </w:rPr>
        <w:t>or</w:t>
      </w:r>
      <w:r w:rsidRPr="0097394B">
        <w:rPr>
          <w:rFonts w:eastAsia="Times New Roman"/>
          <w:color w:val="000000"/>
          <w:szCs w:val="22"/>
          <w:u w:val="single"/>
        </w:rPr>
        <w:t xml:space="preserve"> </w:t>
      </w:r>
      <w:r w:rsidRPr="0097394B">
        <w:rPr>
          <w:rFonts w:eastAsia="Times New Roman"/>
          <w:vanish/>
          <w:color w:val="000000"/>
          <w:szCs w:val="22"/>
          <w:u w:val="single"/>
        </w:rPr>
        <w:t>others,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only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conditional</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right</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compelling</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ethical</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argument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favor</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striking</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is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needed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rPr>
        <w:t>well</w:t>
      </w:r>
      <w:r w:rsidRPr="0097394B">
        <w:rPr>
          <w:rFonts w:eastAsia="Times New Roman"/>
          <w:color w:val="000000"/>
          <w:szCs w:val="22"/>
          <w:u w:val="single"/>
        </w:rPr>
        <w:t xml:space="preserve"> </w:t>
      </w:r>
      <w:r w:rsidRPr="0097394B">
        <w:rPr>
          <w:rFonts w:eastAsia="Times New Roman"/>
          <w:vanish/>
          <w:color w:val="000000"/>
          <w:szCs w:val="22"/>
          <w:u w:val="single"/>
        </w:rPr>
        <w:t>as</w:t>
      </w:r>
      <w:r w:rsidRPr="0097394B">
        <w:rPr>
          <w:rFonts w:eastAsia="Times New Roman"/>
          <w:color w:val="000000"/>
          <w:szCs w:val="22"/>
          <w:u w:val="single"/>
        </w:rPr>
        <w:t xml:space="preserve"> </w:t>
      </w:r>
      <w:r w:rsidRPr="0097394B">
        <w:rPr>
          <w:rFonts w:eastAsia="Times New Roman"/>
          <w:vanish/>
          <w:color w:val="000000"/>
          <w:szCs w:val="22"/>
          <w:u w:val="single"/>
        </w:rPr>
        <w:t>an</w:t>
      </w:r>
      <w:r w:rsidRPr="0097394B">
        <w:rPr>
          <w:rFonts w:eastAsia="Times New Roman"/>
          <w:color w:val="000000"/>
          <w:szCs w:val="22"/>
          <w:u w:val="single"/>
        </w:rPr>
        <w:t xml:space="preserve"> </w:t>
      </w:r>
      <w:r w:rsidRPr="0097394B">
        <w:rPr>
          <w:rFonts w:eastAsia="Times New Roman"/>
          <w:vanish/>
          <w:color w:val="000000"/>
          <w:szCs w:val="22"/>
          <w:u w:val="single"/>
        </w:rPr>
        <w:t>ethical</w:t>
      </w:r>
      <w:r w:rsidRPr="0097394B">
        <w:rPr>
          <w:rFonts w:eastAsia="Times New Roman"/>
          <w:color w:val="000000"/>
          <w:szCs w:val="22"/>
          <w:u w:val="single"/>
        </w:rPr>
        <w:t xml:space="preserve"> </w:t>
      </w:r>
      <w:r w:rsidRPr="0097394B">
        <w:rPr>
          <w:rFonts w:eastAsia="Times New Roman"/>
          <w:vanish/>
          <w:color w:val="000000"/>
          <w:szCs w:val="22"/>
          <w:u w:val="single"/>
        </w:rPr>
        <w:t>argument</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favor</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striking</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at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the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time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the</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way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planned</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It</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remains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to</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delineate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the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conditions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rPr>
        <w:t>under</w:t>
      </w:r>
      <w:r w:rsidRPr="0097394B">
        <w:rPr>
          <w:rFonts w:eastAsia="Times New Roman"/>
          <w:color w:val="000000"/>
          <w:szCs w:val="22"/>
          <w:u w:val="single"/>
        </w:rPr>
        <w:t xml:space="preserve"> </w:t>
      </w:r>
      <w:r w:rsidRPr="0097394B">
        <w:rPr>
          <w:rFonts w:eastAsia="Times New Roman"/>
          <w:vanish/>
          <w:color w:val="000000"/>
          <w:szCs w:val="22"/>
          <w:u w:val="single"/>
        </w:rPr>
        <w:t>which</w:t>
      </w:r>
      <w:r w:rsidRPr="0097394B">
        <w:rPr>
          <w:rFonts w:eastAsia="Times New Roman"/>
          <w:color w:val="000000"/>
          <w:szCs w:val="22"/>
          <w:u w:val="single"/>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rPr>
        <w:t>especially</w:t>
      </w:r>
      <w:r w:rsidRPr="0097394B">
        <w:rPr>
          <w:rFonts w:eastAsia="Times New Roman"/>
          <w:color w:val="000000"/>
          <w:szCs w:val="22"/>
          <w:u w:val="single"/>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Cs w:val="22"/>
          <w:u w:val="single"/>
        </w:rPr>
        <w:t xml:space="preserve"> </w:t>
      </w:r>
      <w:r w:rsidRPr="0097394B">
        <w:rPr>
          <w:rFonts w:eastAsia="Times New Roman"/>
          <w:vanish/>
          <w:color w:val="000000"/>
          <w:szCs w:val="22"/>
          <w:u w:val="single"/>
        </w:rPr>
        <w:t>workers</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essential</w:t>
      </w:r>
      <w:r w:rsidRPr="0097394B">
        <w:rPr>
          <w:rFonts w:eastAsia="Times New Roman"/>
          <w:color w:val="000000"/>
          <w:szCs w:val="22"/>
          <w:u w:val="single"/>
        </w:rPr>
        <w:t xml:space="preserve"> </w:t>
      </w:r>
      <w:r w:rsidRPr="0097394B">
        <w:rPr>
          <w:rFonts w:eastAsia="Times New Roman"/>
          <w:vanish/>
          <w:color w:val="000000"/>
          <w:szCs w:val="22"/>
          <w:u w:val="single"/>
        </w:rPr>
        <w:t>industries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even</w:t>
      </w:r>
      <w:r w:rsidRPr="0097394B">
        <w:rPr>
          <w:rFonts w:eastAsia="Times New Roman"/>
          <w:color w:val="000000"/>
          <w:szCs w:val="22"/>
          <w:u w:val="single"/>
        </w:rPr>
        <w:t xml:space="preserve"> </w:t>
      </w:r>
      <w:r w:rsidRPr="0097394B">
        <w:rPr>
          <w:rFonts w:eastAsia="Times New Roman"/>
          <w:vanish/>
          <w:color w:val="000000"/>
          <w:szCs w:val="22"/>
          <w:u w:val="single"/>
        </w:rPr>
        <w:t>more</w:t>
      </w:r>
      <w:r w:rsidRPr="0097394B">
        <w:rPr>
          <w:rFonts w:eastAsia="Times New Roman"/>
          <w:color w:val="000000"/>
          <w:szCs w:val="22"/>
          <w:u w:val="single"/>
        </w:rPr>
        <w:t xml:space="preserve"> </w:t>
      </w:r>
      <w:r w:rsidRPr="0097394B">
        <w:rPr>
          <w:rFonts w:eastAsia="Times New Roman"/>
          <w:vanish/>
          <w:color w:val="000000"/>
          <w:szCs w:val="22"/>
          <w:u w:val="single"/>
        </w:rPr>
        <w:t>so</w:t>
      </w:r>
      <w:r w:rsidRPr="0097394B">
        <w:rPr>
          <w:rFonts w:eastAsia="Times New Roman"/>
          <w:color w:val="000000"/>
          <w:szCs w:val="22"/>
          <w:u w:val="single"/>
        </w:rPr>
        <w:t xml:space="preserve"> </w:t>
      </w:r>
      <w:r w:rsidRPr="0097394B">
        <w:rPr>
          <w:rFonts w:eastAsia="Times New Roman"/>
          <w:vanish/>
          <w:color w:val="000000"/>
          <w:szCs w:val="22"/>
          <w:u w:val="single"/>
        </w:rPr>
        <w:t>by</w:t>
      </w:r>
      <w:r w:rsidRPr="0097394B">
        <w:rPr>
          <w:rFonts w:eastAsia="Times New Roman"/>
          <w:color w:val="000000"/>
          <w:szCs w:val="22"/>
          <w:u w:val="single"/>
        </w:rPr>
        <w:t xml:space="preserve"> </w:t>
      </w:r>
      <w:r w:rsidRPr="0097394B">
        <w:rPr>
          <w:rFonts w:eastAsia="Times New Roman"/>
          <w:vanish/>
          <w:color w:val="000000"/>
          <w:szCs w:val="22"/>
          <w:u w:val="single"/>
        </w:rPr>
        <w:t>persons</w:t>
      </w:r>
      <w:r w:rsidRPr="0097394B">
        <w:rPr>
          <w:rFonts w:eastAsia="Times New Roman"/>
          <w:color w:val="000000"/>
          <w:szCs w:val="22"/>
          <w:u w:val="single"/>
        </w:rPr>
        <w:t xml:space="preserve"> </w:t>
      </w:r>
      <w:r w:rsidRPr="0097394B">
        <w:rPr>
          <w:rFonts w:eastAsia="Times New Roman"/>
          <w:vanish/>
          <w:color w:val="000000"/>
          <w:szCs w:val="22"/>
          <w:u w:val="single"/>
        </w:rPr>
        <w:t>who</w:t>
      </w:r>
      <w:r w:rsidRPr="0097394B">
        <w:rPr>
          <w:rFonts w:eastAsia="Times New Roman"/>
          <w:color w:val="000000"/>
          <w:szCs w:val="22"/>
          <w:u w:val="single"/>
        </w:rPr>
        <w:t xml:space="preserve"> </w:t>
      </w:r>
      <w:r w:rsidRPr="0097394B">
        <w:rPr>
          <w:rFonts w:eastAsia="Times New Roman"/>
          <w:vanish/>
          <w:color w:val="000000"/>
          <w:szCs w:val="22"/>
          <w:u w:val="single"/>
        </w:rPr>
        <w:t>consider</w:t>
      </w:r>
      <w:r w:rsidRPr="0097394B">
        <w:rPr>
          <w:rFonts w:eastAsia="Times New Roman"/>
          <w:color w:val="000000"/>
          <w:szCs w:val="22"/>
          <w:u w:val="single"/>
        </w:rPr>
        <w:t xml:space="preserve"> </w:t>
      </w:r>
      <w:r w:rsidRPr="0097394B">
        <w:rPr>
          <w:rFonts w:eastAsia="Times New Roman"/>
          <w:vanish/>
          <w:color w:val="000000"/>
          <w:szCs w:val="22"/>
          <w:u w:val="single"/>
        </w:rPr>
        <w:t>themselves</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vanish/>
          <w:color w:val="000000"/>
          <w:szCs w:val="22"/>
          <w:u w:val="single"/>
        </w:rPr>
        <w:t>be</w:t>
      </w:r>
      <w:r w:rsidRPr="0097394B">
        <w:rPr>
          <w:rFonts w:eastAsia="Times New Roman"/>
          <w:color w:val="000000"/>
          <w:szCs w:val="22"/>
          <w:u w:val="single"/>
        </w:rPr>
        <w:t xml:space="preserve"> </w:t>
      </w:r>
      <w:r w:rsidRPr="0097394B">
        <w:rPr>
          <w:rFonts w:eastAsia="Times New Roman"/>
          <w:vanish/>
          <w:color w:val="000000"/>
          <w:szCs w:val="22"/>
          <w:u w:val="single"/>
        </w:rPr>
        <w:t>“professionals,”</w:t>
      </w:r>
      <w:r w:rsidRPr="0097394B">
        <w:rPr>
          <w:rFonts w:eastAsia="Times New Roman"/>
          <w:color w:val="000000"/>
          <w:szCs w:val="22"/>
          <w:u w:val="single"/>
        </w:rPr>
        <w:t xml:space="preserve"> </w:t>
      </w:r>
      <w:r w:rsidRPr="0097394B">
        <w:rPr>
          <w:rFonts w:eastAsia="Times New Roman"/>
          <w:vanish/>
          <w:color w:val="000000"/>
          <w:szCs w:val="22"/>
          <w:u w:val="single"/>
        </w:rPr>
        <w:t>may</w:t>
      </w:r>
      <w:r w:rsidRPr="0097394B">
        <w:rPr>
          <w:rFonts w:eastAsia="Times New Roman"/>
          <w:color w:val="000000"/>
          <w:szCs w:val="22"/>
          <w:u w:val="single"/>
        </w:rPr>
        <w:t xml:space="preserve"> </w:t>
      </w:r>
      <w:r w:rsidRPr="0097394B">
        <w:rPr>
          <w:rFonts w:eastAsia="Times New Roman"/>
          <w:vanish/>
          <w:color w:val="000000"/>
          <w:szCs w:val="22"/>
          <w:u w:val="single"/>
        </w:rPr>
        <w:t>legitimately</w:t>
      </w:r>
      <w:r w:rsidRPr="0097394B">
        <w:rPr>
          <w:rFonts w:eastAsia="Times New Roman"/>
          <w:color w:val="000000"/>
          <w:szCs w:val="22"/>
          <w:u w:val="single"/>
        </w:rPr>
        <w:t xml:space="preserve"> </w:t>
      </w:r>
      <w:r w:rsidRPr="0097394B">
        <w:rPr>
          <w:rFonts w:eastAsia="Times New Roman"/>
          <w:vanish/>
          <w:color w:val="000000"/>
          <w:szCs w:val="22"/>
          <w:u w:val="single"/>
        </w:rPr>
        <w:t>proceed</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yet</w:t>
      </w:r>
      <w:r w:rsidRPr="0097394B">
        <w:rPr>
          <w:rFonts w:eastAsia="Times New Roman"/>
          <w:color w:val="000000"/>
          <w:szCs w:val="22"/>
          <w:u w:val="single"/>
        </w:rPr>
        <w:t xml:space="preserve"> </w:t>
      </w:r>
      <w:r w:rsidRPr="0097394B">
        <w:rPr>
          <w:rFonts w:eastAsia="Times New Roman"/>
          <w:vanish/>
          <w:color w:val="000000"/>
          <w:szCs w:val="22"/>
          <w:u w:val="single"/>
        </w:rPr>
        <w:t>fulfill</w:t>
      </w:r>
      <w:r w:rsidRPr="0097394B">
        <w:rPr>
          <w:rFonts w:eastAsia="Times New Roman"/>
          <w:color w:val="000000"/>
          <w:szCs w:val="22"/>
          <w:u w:val="single"/>
        </w:rPr>
        <w:t xml:space="preserve"> </w:t>
      </w:r>
      <w:r w:rsidRPr="0097394B">
        <w:rPr>
          <w:rFonts w:eastAsia="Times New Roman"/>
          <w:vanish/>
          <w:color w:val="000000"/>
          <w:szCs w:val="22"/>
          <w:u w:val="single"/>
        </w:rPr>
        <w:t>their</w:t>
      </w:r>
      <w:r w:rsidRPr="0097394B">
        <w:rPr>
          <w:rFonts w:eastAsia="Times New Roman"/>
          <w:color w:val="000000"/>
          <w:szCs w:val="22"/>
          <w:u w:val="single"/>
        </w:rPr>
        <w:t xml:space="preserve"> </w:t>
      </w:r>
      <w:r w:rsidRPr="0097394B">
        <w:rPr>
          <w:rFonts w:eastAsia="Times New Roman"/>
          <w:vanish/>
          <w:color w:val="000000"/>
          <w:szCs w:val="22"/>
          <w:u w:val="single"/>
        </w:rPr>
        <w:t>basic</w:t>
      </w:r>
      <w:r w:rsidRPr="0097394B">
        <w:rPr>
          <w:rFonts w:eastAsia="Times New Roman"/>
          <w:color w:val="000000"/>
          <w:szCs w:val="22"/>
          <w:u w:val="single"/>
        </w:rPr>
        <w:t xml:space="preserve"> </w:t>
      </w:r>
      <w:r w:rsidRPr="0097394B">
        <w:rPr>
          <w:rFonts w:eastAsia="Times New Roman"/>
          <w:vanish/>
          <w:color w:val="000000"/>
          <w:szCs w:val="22"/>
          <w:u w:val="single"/>
        </w:rPr>
        <w:t>purpose.</w:t>
      </w:r>
    </w:p>
    <w:p w14:paraId="7FE66638" w14:textId="77777777" w:rsidR="0097394B" w:rsidRPr="0097394B" w:rsidRDefault="0097394B" w:rsidP="0097394B">
      <w:pPr>
        <w:pStyle w:val="Heading4"/>
        <w:numPr>
          <w:ilvl w:val="0"/>
          <w:numId w:val="12"/>
        </w:numPr>
      </w:pPr>
      <w:r w:rsidRPr="0097394B">
        <w:rPr>
          <w:rFonts w:cs="Calibri"/>
          <w:color w:val="000000"/>
        </w:rPr>
        <w:t>Space col causes inter-colony wars and war with ETs---extinction. </w:t>
      </w:r>
    </w:p>
    <w:p w14:paraId="44EC7AF0" w14:textId="77777777" w:rsidR="0097394B" w:rsidRPr="0097394B" w:rsidRDefault="0097394B" w:rsidP="0097394B">
      <w:pPr>
        <w:pStyle w:val="NormalWeb"/>
        <w:spacing w:before="0" w:beforeAutospacing="0" w:after="160" w:afterAutospacing="0"/>
      </w:pPr>
      <w:r w:rsidRPr="0097394B">
        <w:rPr>
          <w:vanish/>
          <w:color w:val="000000"/>
          <w:szCs w:val="22"/>
        </w:rPr>
        <w:t>Marko</w:t>
      </w:r>
      <w:r w:rsidRPr="0097394B">
        <w:rPr>
          <w:color w:val="000000"/>
          <w:szCs w:val="22"/>
        </w:rPr>
        <w:t xml:space="preserve"> </w:t>
      </w:r>
      <w:r w:rsidRPr="0097394B">
        <w:rPr>
          <w:b/>
          <w:bCs/>
          <w:vanish/>
          <w:color w:val="000000"/>
          <w:szCs w:val="22"/>
        </w:rPr>
        <w:t>Kovic</w:t>
      </w:r>
      <w:r w:rsidRPr="0097394B">
        <w:rPr>
          <w:b/>
          <w:bCs/>
          <w:color w:val="000000"/>
          <w:szCs w:val="22"/>
        </w:rPr>
        <w:t xml:space="preserve"> </w:t>
      </w:r>
      <w:r w:rsidRPr="0097394B">
        <w:rPr>
          <w:b/>
          <w:bCs/>
          <w:vanish/>
          <w:color w:val="000000"/>
          <w:szCs w:val="22"/>
        </w:rPr>
        <w:t>18</w:t>
      </w:r>
      <w:r w:rsidRPr="0097394B">
        <w:rPr>
          <w:vanish/>
          <w:color w:val="000000"/>
          <w:szCs w:val="22"/>
        </w:rPr>
        <w:t>.</w:t>
      </w:r>
      <w:r w:rsidRPr="0097394B">
        <w:rPr>
          <w:color w:val="000000"/>
          <w:szCs w:val="22"/>
        </w:rPr>
        <w:t xml:space="preserve"> </w:t>
      </w:r>
      <w:r w:rsidRPr="0097394B">
        <w:rPr>
          <w:vanish/>
          <w:color w:val="000000"/>
          <w:szCs w:val="22"/>
        </w:rPr>
        <w:t>Social</w:t>
      </w:r>
      <w:r w:rsidRPr="0097394B">
        <w:rPr>
          <w:color w:val="000000"/>
          <w:szCs w:val="22"/>
        </w:rPr>
        <w:t xml:space="preserve"> </w:t>
      </w:r>
      <w:r w:rsidRPr="0097394B">
        <w:rPr>
          <w:vanish/>
          <w:color w:val="000000"/>
          <w:szCs w:val="22"/>
        </w:rPr>
        <w:t>scientist</w:t>
      </w:r>
      <w:r w:rsidRPr="0097394B">
        <w:rPr>
          <w:color w:val="000000"/>
          <w:szCs w:val="22"/>
        </w:rPr>
        <w:t xml:space="preserve"> </w:t>
      </w:r>
      <w:r w:rsidRPr="0097394B">
        <w:rPr>
          <w:vanish/>
          <w:color w:val="000000"/>
          <w:szCs w:val="22"/>
        </w:rPr>
        <w:t>(PhD</w:t>
      </w:r>
      <w:r w:rsidRPr="0097394B">
        <w:rPr>
          <w:color w:val="000000"/>
          <w:szCs w:val="22"/>
        </w:rPr>
        <w:t xml:space="preserve"> </w:t>
      </w:r>
      <w:r w:rsidRPr="0097394B">
        <w:rPr>
          <w:vanish/>
          <w:color w:val="000000"/>
          <w:szCs w:val="22"/>
        </w:rPr>
        <w:t>in</w:t>
      </w:r>
      <w:r w:rsidRPr="0097394B">
        <w:rPr>
          <w:color w:val="000000"/>
          <w:szCs w:val="22"/>
        </w:rPr>
        <w:t xml:space="preserve"> </w:t>
      </w:r>
      <w:r w:rsidRPr="0097394B">
        <w:rPr>
          <w:vanish/>
          <w:color w:val="000000"/>
          <w:szCs w:val="22"/>
        </w:rPr>
        <w:t>political</w:t>
      </w:r>
      <w:r w:rsidRPr="0097394B">
        <w:rPr>
          <w:color w:val="000000"/>
          <w:szCs w:val="22"/>
        </w:rPr>
        <w:t xml:space="preserve"> </w:t>
      </w:r>
      <w:r w:rsidRPr="0097394B">
        <w:rPr>
          <w:vanish/>
          <w:color w:val="000000"/>
          <w:szCs w:val="22"/>
        </w:rPr>
        <w:t>communication,</w:t>
      </w:r>
      <w:r w:rsidRPr="0097394B">
        <w:rPr>
          <w:color w:val="000000"/>
          <w:szCs w:val="22"/>
        </w:rPr>
        <w:t xml:space="preserve"> </w:t>
      </w:r>
      <w:r w:rsidRPr="0097394B">
        <w:rPr>
          <w:vanish/>
          <w:color w:val="000000"/>
          <w:szCs w:val="22"/>
        </w:rPr>
        <w:t>University</w:t>
      </w:r>
      <w:r w:rsidRPr="0097394B">
        <w:rPr>
          <w:color w:val="000000"/>
          <w:szCs w:val="22"/>
        </w:rPr>
        <w:t xml:space="preserve"> </w:t>
      </w:r>
      <w:r w:rsidRPr="0097394B">
        <w:rPr>
          <w:vanish/>
          <w:color w:val="000000"/>
          <w:szCs w:val="22"/>
        </w:rPr>
        <w:t>of</w:t>
      </w:r>
      <w:r w:rsidRPr="0097394B">
        <w:rPr>
          <w:color w:val="000000"/>
          <w:szCs w:val="22"/>
        </w:rPr>
        <w:t xml:space="preserve"> </w:t>
      </w:r>
      <w:r w:rsidRPr="0097394B">
        <w:rPr>
          <w:vanish/>
          <w:color w:val="000000"/>
          <w:szCs w:val="22"/>
        </w:rPr>
        <w:t>Zurich),</w:t>
      </w:r>
      <w:r w:rsidRPr="0097394B">
        <w:rPr>
          <w:color w:val="000000"/>
          <w:szCs w:val="22"/>
        </w:rPr>
        <w:t xml:space="preserve"> </w:t>
      </w:r>
      <w:r w:rsidRPr="0097394B">
        <w:rPr>
          <w:vanish/>
          <w:color w:val="000000"/>
          <w:szCs w:val="22"/>
        </w:rPr>
        <w:t>co-founder</w:t>
      </w:r>
      <w:r w:rsidRPr="0097394B">
        <w:rPr>
          <w:color w:val="000000"/>
          <w:szCs w:val="22"/>
        </w:rPr>
        <w:t xml:space="preserve"> </w:t>
      </w:r>
      <w:r w:rsidRPr="0097394B">
        <w:rPr>
          <w:vanish/>
          <w:color w:val="000000"/>
          <w:szCs w:val="22"/>
        </w:rPr>
        <w:t>and</w:t>
      </w:r>
      <w:r w:rsidRPr="0097394B">
        <w:rPr>
          <w:color w:val="000000"/>
          <w:szCs w:val="22"/>
        </w:rPr>
        <w:t xml:space="preserve"> </w:t>
      </w:r>
      <w:r w:rsidRPr="0097394B">
        <w:rPr>
          <w:vanish/>
          <w:color w:val="000000"/>
          <w:szCs w:val="22"/>
        </w:rPr>
        <w:t>CEO</w:t>
      </w:r>
      <w:r w:rsidRPr="0097394B">
        <w:rPr>
          <w:color w:val="000000"/>
          <w:szCs w:val="22"/>
        </w:rPr>
        <w:t xml:space="preserve"> </w:t>
      </w:r>
      <w:r w:rsidRPr="0097394B">
        <w:rPr>
          <w:vanish/>
          <w:color w:val="000000"/>
          <w:szCs w:val="22"/>
        </w:rPr>
        <w:t>of</w:t>
      </w:r>
      <w:r w:rsidRPr="0097394B">
        <w:rPr>
          <w:color w:val="000000"/>
          <w:szCs w:val="22"/>
        </w:rPr>
        <w:t xml:space="preserve"> </w:t>
      </w:r>
      <w:r w:rsidRPr="0097394B">
        <w:rPr>
          <w:vanish/>
          <w:color w:val="000000"/>
          <w:szCs w:val="22"/>
        </w:rPr>
        <w:t>the</w:t>
      </w:r>
      <w:r w:rsidRPr="0097394B">
        <w:rPr>
          <w:color w:val="000000"/>
          <w:szCs w:val="22"/>
        </w:rPr>
        <w:t xml:space="preserve"> </w:t>
      </w:r>
      <w:r w:rsidRPr="0097394B">
        <w:rPr>
          <w:vanish/>
          <w:color w:val="000000"/>
          <w:szCs w:val="22"/>
        </w:rPr>
        <w:t>consulting</w:t>
      </w:r>
      <w:r w:rsidRPr="0097394B">
        <w:rPr>
          <w:color w:val="000000"/>
          <w:szCs w:val="22"/>
        </w:rPr>
        <w:t xml:space="preserve"> </w:t>
      </w:r>
      <w:r w:rsidRPr="0097394B">
        <w:rPr>
          <w:vanish/>
          <w:color w:val="000000"/>
          <w:szCs w:val="22"/>
        </w:rPr>
        <w:t>firm</w:t>
      </w:r>
      <w:r w:rsidRPr="0097394B">
        <w:rPr>
          <w:color w:val="000000"/>
          <w:szCs w:val="22"/>
        </w:rPr>
        <w:t xml:space="preserve"> </w:t>
      </w:r>
      <w:r w:rsidRPr="0097394B">
        <w:rPr>
          <w:vanish/>
          <w:color w:val="000000"/>
          <w:szCs w:val="22"/>
        </w:rPr>
        <w:t>ars</w:t>
      </w:r>
      <w:r w:rsidRPr="0097394B">
        <w:rPr>
          <w:color w:val="000000"/>
          <w:szCs w:val="22"/>
        </w:rPr>
        <w:t xml:space="preserve"> </w:t>
      </w:r>
      <w:r w:rsidRPr="0097394B">
        <w:rPr>
          <w:vanish/>
          <w:color w:val="000000"/>
          <w:szCs w:val="22"/>
        </w:rPr>
        <w:t>cognitionis,</w:t>
      </w:r>
      <w:r w:rsidRPr="0097394B">
        <w:rPr>
          <w:color w:val="000000"/>
          <w:szCs w:val="22"/>
        </w:rPr>
        <w:t xml:space="preserve"> </w:t>
      </w:r>
      <w:r w:rsidRPr="0097394B">
        <w:rPr>
          <w:vanish/>
          <w:color w:val="000000"/>
          <w:szCs w:val="22"/>
        </w:rPr>
        <w:t>co-founder</w:t>
      </w:r>
      <w:r w:rsidRPr="0097394B">
        <w:rPr>
          <w:color w:val="000000"/>
          <w:szCs w:val="22"/>
        </w:rPr>
        <w:t xml:space="preserve"> </w:t>
      </w:r>
      <w:r w:rsidRPr="0097394B">
        <w:rPr>
          <w:vanish/>
          <w:color w:val="000000"/>
          <w:szCs w:val="22"/>
        </w:rPr>
        <w:t>and</w:t>
      </w:r>
      <w:r w:rsidRPr="0097394B">
        <w:rPr>
          <w:color w:val="000000"/>
          <w:szCs w:val="22"/>
        </w:rPr>
        <w:t xml:space="preserve"> </w:t>
      </w:r>
      <w:r w:rsidRPr="0097394B">
        <w:rPr>
          <w:vanish/>
          <w:color w:val="000000"/>
          <w:szCs w:val="22"/>
        </w:rPr>
        <w:t>president</w:t>
      </w:r>
      <w:r w:rsidRPr="0097394B">
        <w:rPr>
          <w:color w:val="000000"/>
          <w:szCs w:val="22"/>
        </w:rPr>
        <w:t xml:space="preserve"> </w:t>
      </w:r>
      <w:r w:rsidRPr="0097394B">
        <w:rPr>
          <w:vanish/>
          <w:color w:val="000000"/>
          <w:szCs w:val="22"/>
        </w:rPr>
        <w:t>of</w:t>
      </w:r>
      <w:r w:rsidRPr="0097394B">
        <w:rPr>
          <w:color w:val="000000"/>
          <w:szCs w:val="22"/>
        </w:rPr>
        <w:t xml:space="preserve"> </w:t>
      </w:r>
      <w:r w:rsidRPr="0097394B">
        <w:rPr>
          <w:vanish/>
          <w:color w:val="000000"/>
          <w:szCs w:val="22"/>
        </w:rPr>
        <w:t>the</w:t>
      </w:r>
      <w:r w:rsidRPr="0097394B">
        <w:rPr>
          <w:color w:val="000000"/>
          <w:szCs w:val="22"/>
        </w:rPr>
        <w:t xml:space="preserve"> </w:t>
      </w:r>
      <w:r w:rsidRPr="0097394B">
        <w:rPr>
          <w:vanish/>
          <w:color w:val="000000"/>
          <w:szCs w:val="22"/>
        </w:rPr>
        <w:t>thinktank</w:t>
      </w:r>
      <w:r w:rsidRPr="0097394B">
        <w:rPr>
          <w:color w:val="000000"/>
          <w:szCs w:val="22"/>
        </w:rPr>
        <w:t xml:space="preserve"> </w:t>
      </w:r>
      <w:r w:rsidRPr="0097394B">
        <w:rPr>
          <w:vanish/>
          <w:color w:val="000000"/>
          <w:szCs w:val="22"/>
        </w:rPr>
        <w:t>ZIPAR,</w:t>
      </w:r>
      <w:r w:rsidRPr="0097394B">
        <w:rPr>
          <w:color w:val="000000"/>
          <w:szCs w:val="22"/>
        </w:rPr>
        <w:t xml:space="preserve"> </w:t>
      </w:r>
      <w:r w:rsidRPr="0097394B">
        <w:rPr>
          <w:vanish/>
          <w:color w:val="000000"/>
          <w:szCs w:val="22"/>
        </w:rPr>
        <w:t>the</w:t>
      </w:r>
      <w:r w:rsidRPr="0097394B">
        <w:rPr>
          <w:color w:val="000000"/>
          <w:szCs w:val="22"/>
        </w:rPr>
        <w:t xml:space="preserve"> </w:t>
      </w:r>
      <w:r w:rsidRPr="0097394B">
        <w:rPr>
          <w:vanish/>
          <w:color w:val="000000"/>
          <w:szCs w:val="22"/>
        </w:rPr>
        <w:t>Zurich</w:t>
      </w:r>
      <w:r w:rsidRPr="0097394B">
        <w:rPr>
          <w:color w:val="000000"/>
          <w:szCs w:val="22"/>
        </w:rPr>
        <w:t xml:space="preserve"> </w:t>
      </w:r>
      <w:r w:rsidRPr="0097394B">
        <w:rPr>
          <w:vanish/>
          <w:color w:val="000000"/>
          <w:szCs w:val="22"/>
        </w:rPr>
        <w:t>Institute</w:t>
      </w:r>
      <w:r w:rsidRPr="0097394B">
        <w:rPr>
          <w:color w:val="000000"/>
          <w:szCs w:val="22"/>
        </w:rPr>
        <w:t xml:space="preserve"> </w:t>
      </w:r>
      <w:r w:rsidRPr="0097394B">
        <w:rPr>
          <w:vanish/>
          <w:color w:val="000000"/>
          <w:szCs w:val="22"/>
        </w:rPr>
        <w:t>of</w:t>
      </w:r>
      <w:r w:rsidRPr="0097394B">
        <w:rPr>
          <w:color w:val="000000"/>
          <w:szCs w:val="22"/>
        </w:rPr>
        <w:t xml:space="preserve"> </w:t>
      </w:r>
      <w:r w:rsidRPr="0097394B">
        <w:rPr>
          <w:vanish/>
          <w:color w:val="000000"/>
          <w:szCs w:val="22"/>
        </w:rPr>
        <w:t>Public</w:t>
      </w:r>
      <w:r w:rsidRPr="0097394B">
        <w:rPr>
          <w:color w:val="000000"/>
          <w:szCs w:val="22"/>
        </w:rPr>
        <w:t xml:space="preserve"> </w:t>
      </w:r>
      <w:r w:rsidRPr="0097394B">
        <w:rPr>
          <w:vanish/>
          <w:color w:val="000000"/>
          <w:szCs w:val="22"/>
        </w:rPr>
        <w:t>Affairs</w:t>
      </w:r>
      <w:r w:rsidRPr="0097394B">
        <w:rPr>
          <w:color w:val="000000"/>
          <w:szCs w:val="22"/>
        </w:rPr>
        <w:t xml:space="preserve"> </w:t>
      </w:r>
      <w:r w:rsidRPr="0097394B">
        <w:rPr>
          <w:vanish/>
          <w:color w:val="000000"/>
          <w:szCs w:val="22"/>
        </w:rPr>
        <w:t>Research.</w:t>
      </w:r>
      <w:r w:rsidRPr="0097394B">
        <w:rPr>
          <w:color w:val="000000"/>
          <w:szCs w:val="22"/>
        </w:rPr>
        <w:t xml:space="preserve"> </w:t>
      </w:r>
      <w:r w:rsidRPr="0097394B">
        <w:rPr>
          <w:vanish/>
          <w:color w:val="000000"/>
          <w:szCs w:val="22"/>
        </w:rPr>
        <w:t>06-12-18.</w:t>
      </w:r>
      <w:r w:rsidRPr="0097394B">
        <w:rPr>
          <w:color w:val="000000"/>
          <w:szCs w:val="22"/>
        </w:rPr>
        <w:t xml:space="preserve"> </w:t>
      </w:r>
      <w:r w:rsidRPr="0097394B">
        <w:rPr>
          <w:vanish/>
          <w:color w:val="000000"/>
          <w:szCs w:val="22"/>
        </w:rPr>
        <w:t>“Political,</w:t>
      </w:r>
      <w:r w:rsidRPr="0097394B">
        <w:rPr>
          <w:color w:val="000000"/>
          <w:szCs w:val="22"/>
        </w:rPr>
        <w:t xml:space="preserve"> </w:t>
      </w:r>
      <w:r w:rsidRPr="0097394B">
        <w:rPr>
          <w:vanish/>
          <w:color w:val="000000"/>
          <w:szCs w:val="22"/>
        </w:rPr>
        <w:t>moral,</w:t>
      </w:r>
      <w:r w:rsidRPr="0097394B">
        <w:rPr>
          <w:color w:val="000000"/>
          <w:szCs w:val="22"/>
        </w:rPr>
        <w:t xml:space="preserve"> </w:t>
      </w:r>
      <w:r w:rsidRPr="0097394B">
        <w:rPr>
          <w:vanish/>
          <w:color w:val="000000"/>
          <w:szCs w:val="22"/>
        </w:rPr>
        <w:t>and</w:t>
      </w:r>
      <w:r w:rsidRPr="0097394B">
        <w:rPr>
          <w:color w:val="000000"/>
          <w:szCs w:val="22"/>
        </w:rPr>
        <w:t xml:space="preserve"> </w:t>
      </w:r>
      <w:r w:rsidRPr="0097394B">
        <w:rPr>
          <w:vanish/>
          <w:color w:val="000000"/>
          <w:szCs w:val="22"/>
        </w:rPr>
        <w:t>security</w:t>
      </w:r>
      <w:r w:rsidRPr="0097394B">
        <w:rPr>
          <w:color w:val="000000"/>
          <w:szCs w:val="22"/>
        </w:rPr>
        <w:t xml:space="preserve"> </w:t>
      </w:r>
      <w:r w:rsidRPr="0097394B">
        <w:rPr>
          <w:vanish/>
          <w:color w:val="000000"/>
          <w:szCs w:val="22"/>
        </w:rPr>
        <w:t>challenges</w:t>
      </w:r>
      <w:r w:rsidRPr="0097394B">
        <w:rPr>
          <w:color w:val="000000"/>
          <w:szCs w:val="22"/>
        </w:rPr>
        <w:t xml:space="preserve"> </w:t>
      </w:r>
      <w:r w:rsidRPr="0097394B">
        <w:rPr>
          <w:vanish/>
          <w:color w:val="000000"/>
          <w:szCs w:val="22"/>
        </w:rPr>
        <w:t>of</w:t>
      </w:r>
      <w:r w:rsidRPr="0097394B">
        <w:rPr>
          <w:color w:val="000000"/>
          <w:szCs w:val="22"/>
        </w:rPr>
        <w:t xml:space="preserve"> </w:t>
      </w:r>
      <w:r w:rsidRPr="0097394B">
        <w:rPr>
          <w:vanish/>
          <w:color w:val="000000"/>
          <w:szCs w:val="22"/>
        </w:rPr>
        <w:t>space</w:t>
      </w:r>
      <w:r w:rsidRPr="0097394B">
        <w:rPr>
          <w:color w:val="000000"/>
          <w:szCs w:val="22"/>
        </w:rPr>
        <w:t xml:space="preserve"> </w:t>
      </w:r>
      <w:r w:rsidRPr="0097394B">
        <w:rPr>
          <w:vanish/>
          <w:color w:val="000000"/>
          <w:szCs w:val="22"/>
        </w:rPr>
        <w:t>colonization.”</w:t>
      </w:r>
      <w:r w:rsidRPr="0097394B">
        <w:rPr>
          <w:color w:val="000000"/>
          <w:szCs w:val="22"/>
        </w:rPr>
        <w:t xml:space="preserve"> </w:t>
      </w:r>
      <w:r w:rsidRPr="0097394B">
        <w:rPr>
          <w:vanish/>
          <w:color w:val="000000"/>
          <w:szCs w:val="22"/>
        </w:rPr>
        <w:t>ZIPAR.</w:t>
      </w:r>
      <w:r w:rsidRPr="0097394B">
        <w:rPr>
          <w:color w:val="000000"/>
          <w:szCs w:val="22"/>
        </w:rPr>
        <w:t xml:space="preserve"> </w:t>
      </w:r>
      <w:r w:rsidRPr="0097394B">
        <w:rPr>
          <w:vanish/>
          <w:color w:val="000000"/>
          <w:szCs w:val="22"/>
        </w:rPr>
        <w:t>https://zipar.org/discussion-paper/political-moral-security-challenges-space-colonization/</w:t>
      </w:r>
    </w:p>
    <w:p w14:paraId="3F35281F" w14:textId="77777777" w:rsidR="0097394B" w:rsidRPr="0097394B" w:rsidRDefault="0097394B" w:rsidP="0097394B">
      <w:pPr>
        <w:pStyle w:val="NormalWeb"/>
        <w:spacing w:before="0" w:beforeAutospacing="0" w:after="160" w:afterAutospacing="0"/>
      </w:pPr>
      <w:r w:rsidRPr="0097394B">
        <w:rPr>
          <w:vanish/>
          <w:color w:val="000000"/>
          <w:sz w:val="16"/>
          <w:szCs w:val="16"/>
        </w:rPr>
        <w:t>3.3</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scientific</w:t>
      </w:r>
      <w:r w:rsidRPr="0097394B">
        <w:rPr>
          <w:color w:val="000000"/>
          <w:sz w:val="16"/>
          <w:szCs w:val="16"/>
        </w:rPr>
        <w:t xml:space="preserve"> </w:t>
      </w:r>
      <w:r w:rsidRPr="0097394B">
        <w:rPr>
          <w:vanish/>
          <w:color w:val="000000"/>
          <w:sz w:val="16"/>
          <w:szCs w:val="16"/>
        </w:rPr>
        <w:t>understanding</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origins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thus</w:t>
      </w:r>
      <w:r w:rsidRPr="0097394B">
        <w:rPr>
          <w:color w:val="000000"/>
          <w:sz w:val="16"/>
          <w:szCs w:val="16"/>
        </w:rPr>
        <w:t xml:space="preserve"> </w:t>
      </w:r>
      <w:r w:rsidRPr="0097394B">
        <w:rPr>
          <w:vanish/>
          <w:color w:val="000000"/>
          <w:sz w:val="16"/>
          <w:szCs w:val="16"/>
        </w:rPr>
        <w:t>far</w:t>
      </w:r>
      <w:r w:rsidRPr="0097394B">
        <w:rPr>
          <w:color w:val="000000"/>
          <w:sz w:val="16"/>
          <w:szCs w:val="16"/>
        </w:rPr>
        <w:t xml:space="preserve"> </w:t>
      </w:r>
      <w:r w:rsidRPr="0097394B">
        <w:rPr>
          <w:vanish/>
          <w:color w:val="000000"/>
          <w:sz w:val="16"/>
          <w:szCs w:val="16"/>
        </w:rPr>
        <w:t>paints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clear</w:t>
      </w:r>
      <w:r w:rsidRPr="0097394B">
        <w:rPr>
          <w:color w:val="000000"/>
          <w:sz w:val="16"/>
          <w:szCs w:val="16"/>
        </w:rPr>
        <w:t xml:space="preserve"> </w:t>
      </w:r>
      <w:r w:rsidRPr="0097394B">
        <w:rPr>
          <w:vanish/>
          <w:color w:val="000000"/>
          <w:sz w:val="16"/>
          <w:szCs w:val="16"/>
        </w:rPr>
        <w:t>picture:</w:t>
      </w:r>
      <w:r w:rsidRPr="0097394B">
        <w:rPr>
          <w:color w:val="000000"/>
          <w:sz w:val="16"/>
          <w:szCs w:val="16"/>
        </w:rPr>
        <w:t xml:space="preserve"> </w:t>
      </w:r>
      <w:r w:rsidRPr="0097394B">
        <w:rPr>
          <w:vanish/>
          <w:color w:val="000000"/>
          <w:szCs w:val="22"/>
          <w:u w:val="single"/>
        </w:rPr>
        <w:t>We</w:t>
      </w:r>
      <w:r w:rsidRPr="0097394B">
        <w:rPr>
          <w:color w:val="000000"/>
          <w:szCs w:val="22"/>
          <w:u w:val="single"/>
        </w:rPr>
        <w:t xml:space="preserve"> </w:t>
      </w:r>
      <w:r w:rsidRPr="0097394B">
        <w:rPr>
          <w:vanish/>
          <w:color w:val="000000"/>
          <w:szCs w:val="22"/>
          <w:u w:val="single"/>
        </w:rPr>
        <w:t>are</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“products”</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biological</w:t>
      </w:r>
      <w:r w:rsidRPr="0097394B">
        <w:rPr>
          <w:color w:val="000000"/>
          <w:szCs w:val="22"/>
          <w:u w:val="single"/>
        </w:rPr>
        <w:t xml:space="preserve"> </w:t>
      </w:r>
      <w:r w:rsidRPr="0097394B">
        <w:rPr>
          <w:vanish/>
          <w:color w:val="000000"/>
          <w:szCs w:val="22"/>
          <w:u w:val="single"/>
        </w:rPr>
        <w:t>evolution,</w:t>
      </w:r>
      <w:r w:rsidRPr="0097394B">
        <w:rPr>
          <w:color w:val="000000"/>
          <w:szCs w:val="22"/>
          <w:u w:val="single"/>
        </w:rPr>
        <w:t xml:space="preserve"> </w:t>
      </w:r>
      <w:r w:rsidRPr="0097394B">
        <w:rPr>
          <w:vanish/>
          <w:color w:val="000000"/>
          <w:szCs w:val="22"/>
          <w:u w:val="single"/>
        </w:rPr>
        <w:t>just</w:t>
      </w:r>
      <w:r w:rsidRPr="0097394B">
        <w:rPr>
          <w:color w:val="000000"/>
          <w:szCs w:val="22"/>
          <w:u w:val="single"/>
        </w:rPr>
        <w:t xml:space="preserve"> </w:t>
      </w:r>
      <w:r w:rsidRPr="0097394B">
        <w:rPr>
          <w:vanish/>
          <w:color w:val="000000"/>
          <w:szCs w:val="22"/>
          <w:u w:val="single"/>
        </w:rPr>
        <w:t>as</w:t>
      </w:r>
      <w:r w:rsidRPr="0097394B">
        <w:rPr>
          <w:color w:val="000000"/>
          <w:szCs w:val="22"/>
          <w:u w:val="single"/>
        </w:rPr>
        <w:t xml:space="preserve"> </w:t>
      </w:r>
      <w:r w:rsidRPr="0097394B">
        <w:rPr>
          <w:vanish/>
          <w:color w:val="000000"/>
          <w:szCs w:val="22"/>
          <w:u w:val="single"/>
        </w:rPr>
        <w:t>all</w:t>
      </w:r>
      <w:r w:rsidRPr="0097394B">
        <w:rPr>
          <w:color w:val="000000"/>
          <w:szCs w:val="22"/>
          <w:u w:val="single"/>
        </w:rPr>
        <w:t xml:space="preserve"> </w:t>
      </w:r>
      <w:r w:rsidRPr="0097394B">
        <w:rPr>
          <w:vanish/>
          <w:color w:val="000000"/>
          <w:szCs w:val="22"/>
          <w:u w:val="single"/>
        </w:rPr>
        <w:t>other</w:t>
      </w:r>
      <w:r w:rsidRPr="0097394B">
        <w:rPr>
          <w:color w:val="000000"/>
          <w:szCs w:val="22"/>
          <w:u w:val="single"/>
        </w:rPr>
        <w:t xml:space="preserve"> </w:t>
      </w:r>
      <w:r w:rsidRPr="0097394B">
        <w:rPr>
          <w:vanish/>
          <w:color w:val="000000"/>
          <w:szCs w:val="22"/>
          <w:u w:val="single"/>
        </w:rPr>
        <w:t>life</w:t>
      </w:r>
      <w:r w:rsidRPr="0097394B">
        <w:rPr>
          <w:color w:val="000000"/>
          <w:szCs w:val="22"/>
          <w:u w:val="single"/>
        </w:rPr>
        <w:t xml:space="preserve"> </w:t>
      </w:r>
      <w:r w:rsidRPr="0097394B">
        <w:rPr>
          <w:vanish/>
          <w:color w:val="000000"/>
          <w:szCs w:val="22"/>
          <w:u w:val="single"/>
        </w:rPr>
        <w:t>forms</w:t>
      </w:r>
      <w:r w:rsidRPr="0097394B">
        <w:rPr>
          <w:color w:val="000000"/>
          <w:szCs w:val="22"/>
          <w:u w:val="single"/>
        </w:rPr>
        <w:t xml:space="preserve"> </w:t>
      </w:r>
      <w:r w:rsidRPr="0097394B">
        <w:rPr>
          <w:vanish/>
          <w:color w:val="000000"/>
          <w:szCs w:val="22"/>
          <w:u w:val="single"/>
        </w:rPr>
        <w:t>on</w:t>
      </w:r>
      <w:r w:rsidRPr="0097394B">
        <w:rPr>
          <w:color w:val="000000"/>
          <w:szCs w:val="22"/>
          <w:u w:val="single"/>
        </w:rPr>
        <w:t xml:space="preserve"> </w:t>
      </w:r>
      <w:r w:rsidRPr="0097394B">
        <w:rPr>
          <w:vanish/>
          <w:color w:val="000000"/>
          <w:szCs w:val="22"/>
          <w:u w:val="single"/>
        </w:rPr>
        <w:t>Earth.</w:t>
      </w:r>
      <w:r w:rsidRPr="0097394B">
        <w:rPr>
          <w:color w:val="000000"/>
          <w:szCs w:val="22"/>
          <w:u w:val="single"/>
        </w:rPr>
        <w:t xml:space="preserve"> </w:t>
      </w:r>
      <w:r w:rsidRPr="0097394B">
        <w:rPr>
          <w:vanish/>
          <w:color w:val="000000"/>
          <w:szCs w:val="22"/>
          <w:u w:val="single"/>
        </w:rPr>
        <w:t>Furthermore,</w:t>
      </w:r>
      <w:r w:rsidRPr="0097394B">
        <w:rPr>
          <w:color w:val="000000"/>
          <w:szCs w:val="22"/>
          <w:u w:val="single"/>
        </w:rPr>
        <w:t xml:space="preserve"> </w:t>
      </w:r>
      <w:r w:rsidRPr="0097394B">
        <w:rPr>
          <w:vanish/>
          <w:color w:val="000000"/>
          <w:szCs w:val="22"/>
          <w:u w:val="single"/>
        </w:rPr>
        <w:t>we</w:t>
      </w:r>
      <w:r w:rsidRPr="0097394B">
        <w:rPr>
          <w:color w:val="000000"/>
          <w:szCs w:val="22"/>
          <w:u w:val="single"/>
        </w:rPr>
        <w:t xml:space="preserve"> </w:t>
      </w:r>
      <w:r w:rsidRPr="0097394B">
        <w:rPr>
          <w:vanish/>
          <w:color w:val="000000"/>
          <w:szCs w:val="22"/>
          <w:u w:val="single"/>
        </w:rPr>
        <w:t>know</w:t>
      </w:r>
      <w:r w:rsidRPr="0097394B">
        <w:rPr>
          <w:color w:val="000000"/>
          <w:szCs w:val="22"/>
          <w:u w:val="single"/>
        </w:rPr>
        <w:t xml:space="preserve"> </w:t>
      </w:r>
      <w:r w:rsidRPr="0097394B">
        <w:rPr>
          <w:vanish/>
          <w:color w:val="000000"/>
          <w:szCs w:val="22"/>
          <w:u w:val="single"/>
        </w:rPr>
        <w:t>that</w:t>
      </w:r>
      <w:r w:rsidRPr="0097394B">
        <w:rPr>
          <w:color w:val="000000"/>
          <w:szCs w:val="22"/>
          <w:u w:val="single"/>
        </w:rPr>
        <w:t xml:space="preserve"> </w:t>
      </w:r>
      <w:r w:rsidRPr="0097394B">
        <w:rPr>
          <w:vanish/>
          <w:color w:val="000000"/>
          <w:szCs w:val="22"/>
          <w:u w:val="single"/>
          <w:shd w:val="clear" w:color="auto" w:fill="00FFFF"/>
        </w:rPr>
        <w:t>life</w:t>
      </w:r>
      <w:r w:rsidRPr="0097394B">
        <w:rPr>
          <w:color w:val="000000"/>
          <w:sz w:val="16"/>
          <w:szCs w:val="16"/>
          <w:shd w:val="clear" w:color="auto" w:fill="00FFFF"/>
        </w:rPr>
        <w:t xml:space="preserve"> </w:t>
      </w:r>
      <w:r w:rsidRPr="0097394B">
        <w:rPr>
          <w:b/>
          <w:bCs/>
          <w:vanish/>
          <w:color w:val="000000"/>
          <w:szCs w:val="22"/>
          <w:u w:val="single"/>
          <w:shd w:val="clear" w:color="auto" w:fill="00FFFF"/>
        </w:rPr>
        <w:t>can</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come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existence</w:t>
      </w:r>
      <w:r w:rsidRPr="0097394B">
        <w:rPr>
          <w:color w:val="000000"/>
          <w:sz w:val="16"/>
          <w:szCs w:val="16"/>
        </w:rPr>
        <w:t xml:space="preserve"> </w:t>
      </w:r>
      <w:r w:rsidRPr="0097394B">
        <w:rPr>
          <w:vanish/>
          <w:color w:val="000000"/>
          <w:szCs w:val="22"/>
          <w:u w:val="single"/>
        </w:rPr>
        <w:t>where</w:t>
      </w:r>
      <w:r w:rsidRPr="0097394B">
        <w:rPr>
          <w:color w:val="000000"/>
          <w:szCs w:val="22"/>
          <w:u w:val="single"/>
        </w:rPr>
        <w:t xml:space="preserve"> </w:t>
      </w:r>
      <w:r w:rsidRPr="0097394B">
        <w:rPr>
          <w:vanish/>
          <w:color w:val="000000"/>
          <w:szCs w:val="22"/>
          <w:u w:val="single"/>
          <w:shd w:val="clear" w:color="auto" w:fill="00FFFF"/>
        </w:rPr>
        <w:t>there</w:t>
      </w:r>
      <w:r w:rsidRPr="0097394B">
        <w:rPr>
          <w:color w:val="000000"/>
          <w:sz w:val="16"/>
          <w:szCs w:val="16"/>
          <w:shd w:val="clear" w:color="auto" w:fill="00FFFF"/>
        </w:rPr>
        <w:t xml:space="preserve"> </w:t>
      </w:r>
      <w:r w:rsidRPr="0097394B">
        <w:rPr>
          <w:b/>
          <w:bCs/>
          <w:vanish/>
          <w:color w:val="000000"/>
          <w:szCs w:val="22"/>
          <w:u w:val="single"/>
          <w:shd w:val="clear" w:color="auto" w:fill="00FFFF"/>
        </w:rPr>
        <w:t>was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no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life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before</w:t>
      </w:r>
      <w:r w:rsidRPr="0097394B">
        <w:rPr>
          <w:vanish/>
          <w:color w:val="000000"/>
          <w:sz w:val="16"/>
          <w:szCs w:val="16"/>
        </w:rPr>
        <w:t>,</w:t>
      </w:r>
      <w:r w:rsidRPr="0097394B">
        <w:rPr>
          <w:color w:val="000000"/>
          <w:sz w:val="16"/>
          <w:szCs w:val="16"/>
        </w:rPr>
        <w:t xml:space="preserve"> </w:t>
      </w:r>
      <w:r w:rsidRPr="0097394B">
        <w:rPr>
          <w:vanish/>
          <w:color w:val="000000"/>
          <w:sz w:val="16"/>
          <w:szCs w:val="16"/>
        </w:rPr>
        <w:t>through</w:t>
      </w:r>
      <w:r w:rsidRPr="0097394B">
        <w:rPr>
          <w:color w:val="000000"/>
          <w:sz w:val="16"/>
          <w:szCs w:val="16"/>
        </w:rPr>
        <w:t xml:space="preserve"> </w:t>
      </w:r>
      <w:r w:rsidRPr="0097394B">
        <w:rPr>
          <w:vanish/>
          <w:color w:val="000000"/>
          <w:sz w:val="16"/>
          <w:szCs w:val="16"/>
        </w:rPr>
        <w:t>so-called</w:t>
      </w:r>
      <w:r w:rsidRPr="0097394B">
        <w:rPr>
          <w:color w:val="000000"/>
          <w:sz w:val="16"/>
          <w:szCs w:val="16"/>
        </w:rPr>
        <w:t xml:space="preserve"> </w:t>
      </w:r>
      <w:r w:rsidRPr="0097394B">
        <w:rPr>
          <w:vanish/>
          <w:color w:val="000000"/>
          <w:sz w:val="16"/>
          <w:szCs w:val="16"/>
        </w:rPr>
        <w:t>abiogenetic</w:t>
      </w:r>
      <w:r w:rsidRPr="0097394B">
        <w:rPr>
          <w:color w:val="000000"/>
          <w:sz w:val="16"/>
          <w:szCs w:val="16"/>
        </w:rPr>
        <w:t xml:space="preserve"> </w:t>
      </w:r>
      <w:r w:rsidRPr="0097394B">
        <w:rPr>
          <w:vanish/>
          <w:color w:val="000000"/>
          <w:sz w:val="16"/>
          <w:szCs w:val="16"/>
        </w:rPr>
        <w:t>mechanisms.</w:t>
      </w:r>
      <w:r w:rsidRPr="0097394B">
        <w:rPr>
          <w:color w:val="000000"/>
          <w:sz w:val="16"/>
          <w:szCs w:val="16"/>
        </w:rPr>
        <w:t xml:space="preserve"> </w:t>
      </w:r>
      <w:r w:rsidRPr="0097394B">
        <w:rPr>
          <w:vanish/>
          <w:color w:val="000000"/>
          <w:szCs w:val="22"/>
          <w:u w:val="single"/>
        </w:rPr>
        <w:t>These</w:t>
      </w:r>
      <w:r w:rsidRPr="0097394B">
        <w:rPr>
          <w:color w:val="000000"/>
          <w:szCs w:val="22"/>
          <w:u w:val="single"/>
        </w:rPr>
        <w:t xml:space="preserve"> </w:t>
      </w:r>
      <w:r w:rsidRPr="0097394B">
        <w:rPr>
          <w:vanish/>
          <w:color w:val="000000"/>
          <w:szCs w:val="22"/>
          <w:u w:val="single"/>
        </w:rPr>
        <w:t>basic</w:t>
      </w:r>
      <w:r w:rsidRPr="0097394B">
        <w:rPr>
          <w:color w:val="000000"/>
          <w:szCs w:val="22"/>
          <w:u w:val="single"/>
        </w:rPr>
        <w:t xml:space="preserve"> </w:t>
      </w:r>
      <w:r w:rsidRPr="0097394B">
        <w:rPr>
          <w:vanish/>
          <w:color w:val="000000"/>
          <w:szCs w:val="22"/>
          <w:u w:val="single"/>
        </w:rPr>
        <w:t>facts</w:t>
      </w:r>
      <w:r w:rsidRPr="0097394B">
        <w:rPr>
          <w:color w:val="000000"/>
          <w:szCs w:val="22"/>
          <w:u w:val="single"/>
        </w:rPr>
        <w:t xml:space="preserve"> </w:t>
      </w:r>
      <w:r w:rsidRPr="0097394B">
        <w:rPr>
          <w:vanish/>
          <w:color w:val="000000"/>
          <w:szCs w:val="22"/>
          <w:u w:val="single"/>
        </w:rPr>
        <w:t>lead</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clear</w:t>
      </w:r>
      <w:r w:rsidRPr="0097394B">
        <w:rPr>
          <w:color w:val="000000"/>
          <w:szCs w:val="22"/>
          <w:u w:val="single"/>
        </w:rPr>
        <w:t xml:space="preserve"> </w:t>
      </w:r>
      <w:r w:rsidRPr="0097394B">
        <w:rPr>
          <w:vanish/>
          <w:color w:val="000000"/>
          <w:szCs w:val="22"/>
          <w:u w:val="single"/>
        </w:rPr>
        <w:t>conclusion</w:t>
      </w:r>
      <w:r w:rsidRPr="0097394B">
        <w:rPr>
          <w:vanish/>
          <w:color w:val="000000"/>
          <w:szCs w:val="22"/>
          <w:u w:val="single"/>
          <w:shd w:val="clear" w:color="auto" w:fill="00FFFF"/>
        </w:rPr>
        <w:t>:</w:t>
      </w:r>
      <w:r w:rsidRPr="0097394B">
        <w:rPr>
          <w:color w:val="000000"/>
          <w:szCs w:val="22"/>
          <w:u w:val="single"/>
          <w:shd w:val="clear" w:color="auto" w:fill="00FFFF"/>
        </w:rPr>
        <w:t xml:space="preserve"> </w:t>
      </w:r>
      <w:r w:rsidRPr="0097394B">
        <w:rPr>
          <w:vanish/>
          <w:color w:val="000000"/>
          <w:szCs w:val="22"/>
          <w:u w:val="single"/>
          <w:shd w:val="clear" w:color="auto" w:fill="00FFFF"/>
        </w:rPr>
        <w:t>It</w:t>
      </w:r>
      <w:r w:rsidRPr="0097394B">
        <w:rPr>
          <w:color w:val="000000"/>
          <w:szCs w:val="22"/>
          <w:u w:val="single"/>
          <w:shd w:val="clear" w:color="auto" w:fill="00FFFF"/>
        </w:rPr>
        <w:t xml:space="preserve"> </w:t>
      </w:r>
      <w:r w:rsidRPr="0097394B">
        <w:rPr>
          <w:vanish/>
          <w:color w:val="000000"/>
          <w:szCs w:val="22"/>
          <w:u w:val="single"/>
          <w:shd w:val="clear" w:color="auto" w:fill="00FFFF"/>
        </w:rPr>
        <w:t>is</w:t>
      </w:r>
      <w:r w:rsidRPr="0097394B">
        <w:rPr>
          <w:color w:val="000000"/>
          <w:szCs w:val="22"/>
          <w:u w:val="single"/>
        </w:rPr>
        <w:t xml:space="preserve"> </w:t>
      </w:r>
      <w:r w:rsidRPr="0097394B">
        <w:rPr>
          <w:b/>
          <w:bCs/>
          <w:vanish/>
          <w:color w:val="000000"/>
          <w:szCs w:val="22"/>
          <w:u w:val="single"/>
        </w:rPr>
        <w:t>very</w:t>
      </w:r>
      <w:r w:rsidRPr="0097394B">
        <w:rPr>
          <w:b/>
          <w:bCs/>
          <w:color w:val="000000"/>
          <w:szCs w:val="22"/>
          <w:u w:val="single"/>
        </w:rPr>
        <w:t xml:space="preserve"> </w:t>
      </w:r>
      <w:r w:rsidRPr="0097394B">
        <w:rPr>
          <w:b/>
          <w:bCs/>
          <w:vanish/>
          <w:color w:val="000000"/>
          <w:szCs w:val="22"/>
          <w:u w:val="single"/>
          <w:shd w:val="clear" w:color="auto" w:fill="00FFFF"/>
        </w:rPr>
        <w:t>improbable</w:t>
      </w:r>
      <w:r w:rsidRPr="0097394B">
        <w:rPr>
          <w:b/>
          <w:bCs/>
          <w:color w:val="000000"/>
          <w:szCs w:val="22"/>
          <w:u w:val="single"/>
        </w:rPr>
        <w:t xml:space="preserve"> </w:t>
      </w:r>
      <w:r w:rsidRPr="0097394B">
        <w:rPr>
          <w:b/>
          <w:bCs/>
          <w:vanish/>
          <w:color w:val="000000"/>
          <w:szCs w:val="22"/>
          <w:u w:val="single"/>
        </w:rPr>
        <w:t>that</w:t>
      </w:r>
      <w:r w:rsidRPr="0097394B">
        <w:rPr>
          <w:b/>
          <w:bCs/>
          <w:color w:val="000000"/>
          <w:szCs w:val="22"/>
          <w:u w:val="single"/>
        </w:rPr>
        <w:t xml:space="preserve"> </w:t>
      </w:r>
      <w:r w:rsidRPr="0097394B">
        <w:rPr>
          <w:b/>
          <w:bCs/>
          <w:vanish/>
          <w:color w:val="000000"/>
          <w:szCs w:val="22"/>
          <w:u w:val="single"/>
          <w:shd w:val="clear" w:color="auto" w:fill="00FFFF"/>
        </w:rPr>
        <w:t>life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on</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Earth</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once-in-a-universe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event</w:t>
      </w:r>
      <w:r w:rsidRPr="0097394B">
        <w:rPr>
          <w:vanish/>
          <w:color w:val="000000"/>
          <w:szCs w:val="22"/>
          <w:u w:val="single"/>
        </w:rPr>
        <w:t>;</w:t>
      </w:r>
      <w:r w:rsidRPr="0097394B">
        <w:rPr>
          <w:color w:val="000000"/>
          <w:szCs w:val="22"/>
          <w:u w:val="single"/>
        </w:rPr>
        <w:t xml:space="preserve"> </w:t>
      </w:r>
      <w:r w:rsidRPr="0097394B">
        <w:rPr>
          <w:vanish/>
          <w:color w:val="000000"/>
          <w:szCs w:val="22"/>
          <w:u w:val="single"/>
          <w:shd w:val="clear" w:color="auto" w:fill="00FFFF"/>
        </w:rPr>
        <w:t>it</w:t>
      </w:r>
      <w:r w:rsidRPr="0097394B">
        <w:rPr>
          <w:color w:val="000000"/>
          <w:szCs w:val="22"/>
          <w:u w:val="single"/>
          <w:shd w:val="clear" w:color="auto" w:fill="00FFFF"/>
        </w:rPr>
        <w:t xml:space="preserve"> </w:t>
      </w:r>
      <w:r w:rsidRPr="0097394B">
        <w:rPr>
          <w:vanish/>
          <w:color w:val="000000"/>
          <w:szCs w:val="22"/>
          <w:u w:val="single"/>
          <w:shd w:val="clear" w:color="auto" w:fill="00FFFF"/>
        </w:rPr>
        <w:t>is</w:t>
      </w:r>
      <w:r w:rsidRPr="0097394B">
        <w:rPr>
          <w:color w:val="000000"/>
          <w:sz w:val="16"/>
          <w:szCs w:val="16"/>
          <w:shd w:val="clear" w:color="auto" w:fill="00FFFF"/>
        </w:rPr>
        <w:t xml:space="preserve"> </w:t>
      </w:r>
      <w:r w:rsidRPr="0097394B">
        <w:rPr>
          <w:b/>
          <w:bCs/>
          <w:vanish/>
          <w:color w:val="000000"/>
          <w:szCs w:val="22"/>
          <w:u w:val="single"/>
          <w:shd w:val="clear" w:color="auto" w:fill="00FFFF"/>
        </w:rPr>
        <w:t>highly</w:t>
      </w:r>
      <w:r w:rsidRPr="0097394B">
        <w:rPr>
          <w:color w:val="000000"/>
          <w:sz w:val="16"/>
          <w:szCs w:val="16"/>
        </w:rPr>
        <w:t xml:space="preserve"> </w:t>
      </w:r>
      <w:r w:rsidRPr="0097394B">
        <w:rPr>
          <w:vanish/>
          <w:color w:val="000000"/>
          <w:szCs w:val="22"/>
          <w:u w:val="single"/>
          <w:shd w:val="clear" w:color="auto" w:fill="00FFFF"/>
        </w:rPr>
        <w:t>probable</w:t>
      </w:r>
      <w:r w:rsidRPr="0097394B">
        <w:rPr>
          <w:color w:val="000000"/>
          <w:szCs w:val="22"/>
          <w:u w:val="single"/>
        </w:rPr>
        <w:t xml:space="preserve"> </w:t>
      </w:r>
      <w:r w:rsidRPr="0097394B">
        <w:rPr>
          <w:vanish/>
          <w:color w:val="000000"/>
          <w:szCs w:val="22"/>
          <w:u w:val="single"/>
        </w:rPr>
        <w:t>that</w:t>
      </w:r>
      <w:r w:rsidRPr="0097394B">
        <w:rPr>
          <w:color w:val="000000"/>
          <w:szCs w:val="22"/>
          <w:u w:val="single"/>
        </w:rPr>
        <w:t xml:space="preserve"> </w:t>
      </w:r>
      <w:r w:rsidRPr="0097394B">
        <w:rPr>
          <w:vanish/>
          <w:color w:val="000000"/>
          <w:szCs w:val="22"/>
          <w:u w:val="single"/>
          <w:shd w:val="clear" w:color="auto" w:fill="00FFFF"/>
        </w:rPr>
        <w:t>life</w:t>
      </w:r>
      <w:r w:rsidRPr="0097394B">
        <w:rPr>
          <w:color w:val="000000"/>
          <w:szCs w:val="22"/>
          <w:u w:val="single"/>
          <w:shd w:val="clear" w:color="auto" w:fill="00FFFF"/>
        </w:rPr>
        <w:t xml:space="preserve"> </w:t>
      </w:r>
      <w:r w:rsidRPr="0097394B">
        <w:rPr>
          <w:b/>
          <w:bCs/>
          <w:vanish/>
          <w:color w:val="000000"/>
          <w:szCs w:val="22"/>
          <w:u w:val="single"/>
          <w:shd w:val="clear" w:color="auto" w:fill="00FFFF"/>
        </w:rPr>
        <w:t>has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come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existence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elsewhere</w:t>
      </w:r>
      <w:r w:rsidRPr="0097394B">
        <w:rPr>
          <w:b/>
          <w:bCs/>
          <w:color w:val="000000"/>
          <w:szCs w:val="22"/>
          <w:u w:val="single"/>
        </w:rPr>
        <w:t xml:space="preserve"> </w:t>
      </w:r>
      <w:r w:rsidRPr="0097394B">
        <w:rPr>
          <w:b/>
          <w:bCs/>
          <w:vanish/>
          <w:color w:val="000000"/>
          <w:szCs w:val="22"/>
          <w:u w:val="single"/>
        </w:rPr>
        <w:t>in</w:t>
      </w:r>
      <w:r w:rsidRPr="0097394B">
        <w:rPr>
          <w:b/>
          <w:bCs/>
          <w:color w:val="000000"/>
          <w:szCs w:val="22"/>
          <w:u w:val="single"/>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rPr>
        <w:t>universe</w:t>
      </w:r>
      <w:r w:rsidRPr="0097394B">
        <w:rPr>
          <w:b/>
          <w:bCs/>
          <w:color w:val="000000"/>
          <w:szCs w:val="22"/>
          <w:u w:val="single"/>
        </w:rPr>
        <w:t xml:space="preserve"> </w:t>
      </w:r>
      <w:r w:rsidRPr="0097394B">
        <w:rPr>
          <w:b/>
          <w:bCs/>
          <w:vanish/>
          <w:color w:val="000000"/>
          <w:szCs w:val="22"/>
          <w:u w:val="single"/>
        </w:rPr>
        <w:t>as</w:t>
      </w:r>
      <w:r w:rsidRPr="0097394B">
        <w:rPr>
          <w:b/>
          <w:bCs/>
          <w:color w:val="000000"/>
          <w:szCs w:val="22"/>
          <w:u w:val="single"/>
        </w:rPr>
        <w:t xml:space="preserve"> </w:t>
      </w:r>
      <w:r w:rsidRPr="0097394B">
        <w:rPr>
          <w:b/>
          <w:bCs/>
          <w:vanish/>
          <w:color w:val="000000"/>
          <w:szCs w:val="22"/>
          <w:u w:val="single"/>
        </w:rPr>
        <w:t>well</w:t>
      </w:r>
      <w:r w:rsidRPr="0097394B">
        <w:rPr>
          <w:vanish/>
          <w:color w:val="000000"/>
          <w:sz w:val="16"/>
          <w:szCs w:val="16"/>
        </w:rPr>
        <w: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know</w:t>
      </w:r>
      <w:r w:rsidRPr="0097394B">
        <w:rPr>
          <w:color w:val="000000"/>
          <w:sz w:val="16"/>
          <w:szCs w:val="16"/>
        </w:rPr>
        <w:t xml:space="preserve"> </w:t>
      </w:r>
      <w:r w:rsidRPr="0097394B">
        <w:rPr>
          <w:vanish/>
          <w:color w:val="000000"/>
          <w:sz w:val="16"/>
          <w:szCs w:val="16"/>
        </w:rPr>
        <w:t>whether</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currently</w:t>
      </w:r>
      <w:r w:rsidRPr="0097394B">
        <w:rPr>
          <w:color w:val="000000"/>
          <w:sz w:val="16"/>
          <w:szCs w:val="16"/>
        </w:rPr>
        <w:t xml:space="preserve"> </w:t>
      </w:r>
      <w:r w:rsidRPr="0097394B">
        <w:rPr>
          <w:vanish/>
          <w:color w:val="000000"/>
          <w:sz w:val="16"/>
          <w:szCs w:val="16"/>
        </w:rPr>
        <w:t>exists,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whether</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any</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vicinity</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far</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know,</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none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Solar</w:t>
      </w:r>
      <w:r w:rsidRPr="0097394B">
        <w:rPr>
          <w:color w:val="000000"/>
          <w:sz w:val="16"/>
          <w:szCs w:val="16"/>
        </w:rPr>
        <w:t xml:space="preserve"> </w:t>
      </w:r>
      <w:r w:rsidRPr="0097394B">
        <w:rPr>
          <w:vanish/>
          <w:color w:val="000000"/>
          <w:sz w:val="16"/>
          <w:szCs w:val="16"/>
        </w:rPr>
        <w:t>System).</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theory,</w:t>
      </w:r>
      <w:r w:rsidRPr="0097394B">
        <w:rPr>
          <w:color w:val="000000"/>
          <w:sz w:val="16"/>
          <w:szCs w:val="16"/>
        </w:rPr>
        <w:t xml:space="preserve"> </w:t>
      </w:r>
      <w:r w:rsidRPr="0097394B">
        <w:rPr>
          <w:vanish/>
          <w:color w:val="000000"/>
          <w:szCs w:val="22"/>
          <w:u w:val="single"/>
          <w:shd w:val="clear" w:color="auto" w:fill="00FFFF"/>
        </w:rPr>
        <w:t>our</w:t>
      </w:r>
      <w:r w:rsidRPr="0097394B">
        <w:rPr>
          <w:color w:val="000000"/>
          <w:szCs w:val="22"/>
          <w:u w:val="single"/>
          <w:shd w:val="clear" w:color="auto" w:fill="00FFFF"/>
        </w:rPr>
        <w:t xml:space="preserve"> </w:t>
      </w:r>
      <w:r w:rsidRPr="0097394B">
        <w:rPr>
          <w:vanish/>
          <w:color w:val="000000"/>
          <w:szCs w:val="22"/>
          <w:u w:val="single"/>
          <w:shd w:val="clear" w:color="auto" w:fill="00FFFF"/>
        </w:rPr>
        <w:t>galaxy</w:t>
      </w:r>
      <w:r w:rsidRPr="0097394B">
        <w:rPr>
          <w:color w:val="000000"/>
          <w:szCs w:val="22"/>
          <w:u w:val="single"/>
          <w:shd w:val="clear" w:color="auto" w:fill="00FFFF"/>
        </w:rPr>
        <w:t xml:space="preserve"> </w:t>
      </w:r>
      <w:r w:rsidRPr="0097394B">
        <w:rPr>
          <w:vanish/>
          <w:color w:val="000000"/>
          <w:szCs w:val="22"/>
          <w:u w:val="single"/>
          <w:shd w:val="clear" w:color="auto" w:fill="00FFFF"/>
        </w:rPr>
        <w:t>might</w:t>
      </w:r>
      <w:r w:rsidRPr="0097394B">
        <w:rPr>
          <w:color w:val="000000"/>
          <w:szCs w:val="22"/>
          <w:u w:val="single"/>
          <w:shd w:val="clear" w:color="auto" w:fill="00FFFF"/>
        </w:rPr>
        <w:t xml:space="preserve"> </w:t>
      </w:r>
      <w:r w:rsidRPr="0097394B">
        <w:rPr>
          <w:vanish/>
          <w:color w:val="000000"/>
          <w:szCs w:val="22"/>
          <w:u w:val="single"/>
          <w:shd w:val="clear" w:color="auto" w:fill="00FFFF"/>
        </w:rPr>
        <w:t>be</w:t>
      </w:r>
      <w:r w:rsidRPr="0097394B">
        <w:rPr>
          <w:color w:val="000000"/>
          <w:sz w:val="16"/>
          <w:szCs w:val="16"/>
          <w:shd w:val="clear" w:color="auto" w:fill="00FFFF"/>
        </w:rPr>
        <w:t xml:space="preserve"> </w:t>
      </w:r>
      <w:r w:rsidRPr="0097394B">
        <w:rPr>
          <w:b/>
          <w:bCs/>
          <w:vanish/>
          <w:color w:val="000000"/>
          <w:szCs w:val="22"/>
          <w:u w:val="single"/>
          <w:shd w:val="clear" w:color="auto" w:fill="00FFFF"/>
        </w:rPr>
        <w:t>full</w:t>
      </w:r>
      <w:r w:rsidRPr="0097394B">
        <w:rPr>
          <w:color w:val="000000"/>
          <w:sz w:val="16"/>
          <w:szCs w:val="16"/>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life</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shd w:val="clear" w:color="auto" w:fill="00FFFF"/>
        </w:rPr>
        <w:t>even</w:t>
      </w:r>
      <w:r w:rsidRPr="0097394B">
        <w:rPr>
          <w:color w:val="000000"/>
          <w:sz w:val="16"/>
          <w:szCs w:val="16"/>
          <w:shd w:val="clear" w:color="auto" w:fill="00FFFF"/>
        </w:rPr>
        <w:t xml:space="preserve"> </w:t>
      </w:r>
      <w:r w:rsidRPr="0097394B">
        <w:rPr>
          <w:b/>
          <w:bCs/>
          <w:vanish/>
          <w:color w:val="000000"/>
          <w:szCs w:val="22"/>
          <w:u w:val="single"/>
          <w:shd w:val="clear" w:color="auto" w:fill="00FFFF"/>
        </w:rPr>
        <w:t>highly</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intelligent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and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technologically</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advanced</w:t>
      </w:r>
      <w:r w:rsidRPr="0097394B">
        <w:rPr>
          <w:color w:val="000000"/>
          <w:sz w:val="16"/>
          <w:szCs w:val="16"/>
          <w:shd w:val="clear" w:color="auto" w:fill="00FFFF"/>
        </w:rPr>
        <w:t xml:space="preserve"> </w:t>
      </w:r>
      <w:r w:rsidRPr="0097394B">
        <w:rPr>
          <w:vanish/>
          <w:color w:val="000000"/>
          <w:szCs w:val="22"/>
          <w:u w:val="single"/>
          <w:shd w:val="clear" w:color="auto" w:fill="00FFFF"/>
        </w:rPr>
        <w:t>life</w:t>
      </w:r>
      <w:r w:rsidRPr="0097394B">
        <w:rPr>
          <w:vanish/>
          <w:color w:val="000000"/>
          <w:sz w:val="16"/>
          <w:szCs w:val="16"/>
        </w:rPr>
        <w:t>,</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famous</w:t>
      </w:r>
      <w:r w:rsidRPr="0097394B">
        <w:rPr>
          <w:color w:val="000000"/>
          <w:sz w:val="16"/>
          <w:szCs w:val="16"/>
        </w:rPr>
        <w:t xml:space="preserve"> </w:t>
      </w:r>
      <w:r w:rsidRPr="0097394B">
        <w:rPr>
          <w:vanish/>
          <w:color w:val="000000"/>
          <w:sz w:val="16"/>
          <w:szCs w:val="16"/>
        </w:rPr>
        <w:t>Fermi</w:t>
      </w:r>
      <w:r w:rsidRPr="0097394B">
        <w:rPr>
          <w:color w:val="000000"/>
          <w:sz w:val="16"/>
          <w:szCs w:val="16"/>
        </w:rPr>
        <w:t xml:space="preserve"> </w:t>
      </w:r>
      <w:r w:rsidRPr="0097394B">
        <w:rPr>
          <w:vanish/>
          <w:color w:val="000000"/>
          <w:sz w:val="16"/>
          <w:szCs w:val="16"/>
        </w:rPr>
        <w:t>paradox</w:t>
      </w:r>
      <w:r w:rsidRPr="0097394B">
        <w:rPr>
          <w:color w:val="000000"/>
          <w:sz w:val="16"/>
          <w:szCs w:val="16"/>
        </w:rPr>
        <w:t xml:space="preserve"> </w:t>
      </w:r>
      <w:r w:rsidRPr="0097394B">
        <w:rPr>
          <w:vanish/>
          <w:color w:val="000000"/>
          <w:sz w:val="16"/>
          <w:szCs w:val="16"/>
        </w:rPr>
        <w:t>posits32,</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w:t>
      </w:r>
      <w:r w:rsidRPr="0097394B">
        <w:rPr>
          <w:color w:val="000000"/>
          <w:sz w:val="16"/>
          <w:szCs w:val="16"/>
        </w:rPr>
        <w:t xml:space="preserve"> </w:t>
      </w:r>
      <w:r w:rsidRPr="0097394B">
        <w:rPr>
          <w:vanish/>
          <w:color w:val="000000"/>
          <w:sz w:val="16"/>
          <w:szCs w:val="16"/>
        </w:rPr>
        <w:t>trace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any</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may,</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possible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beyond</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possible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b/>
          <w:bCs/>
          <w:vanish/>
          <w:color w:val="000000"/>
          <w:szCs w:val="22"/>
          <w:u w:val="single"/>
          <w:shd w:val="clear" w:color="auto" w:fill="00FFFF"/>
        </w:rPr>
        <w:t>we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will</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come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contact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with</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extraterrestrial</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life</w:t>
      </w:r>
      <w:r w:rsidRPr="0097394B">
        <w:rPr>
          <w:b/>
          <w:bCs/>
          <w:color w:val="000000"/>
          <w:szCs w:val="22"/>
          <w:u w:val="single"/>
        </w:rPr>
        <w:t xml:space="preserve"> </w:t>
      </w:r>
      <w:r w:rsidRPr="0097394B">
        <w:rPr>
          <w:b/>
          <w:bCs/>
          <w:vanish/>
          <w:color w:val="000000"/>
          <w:szCs w:val="22"/>
          <w:u w:val="single"/>
        </w:rPr>
        <w:t>due</w:t>
      </w:r>
      <w:r w:rsidRPr="0097394B">
        <w:rPr>
          <w:b/>
          <w:bCs/>
          <w:color w:val="000000"/>
          <w:szCs w:val="22"/>
          <w:u w:val="single"/>
        </w:rPr>
        <w:t xml:space="preserve"> </w:t>
      </w:r>
      <w:r w:rsidRPr="0097394B">
        <w:rPr>
          <w:b/>
          <w:bCs/>
          <w:vanish/>
          <w:color w:val="000000"/>
          <w:szCs w:val="22"/>
          <w:u w:val="single"/>
        </w:rPr>
        <w:t>to</w:t>
      </w:r>
      <w:r w:rsidRPr="0097394B">
        <w:rPr>
          <w:b/>
          <w:bCs/>
          <w:color w:val="000000"/>
          <w:szCs w:val="22"/>
          <w:u w:val="single"/>
        </w:rPr>
        <w:t xml:space="preserve"> </w:t>
      </w:r>
      <w:r w:rsidRPr="0097394B">
        <w:rPr>
          <w:b/>
          <w:bCs/>
          <w:vanish/>
          <w:color w:val="000000"/>
          <w:szCs w:val="22"/>
          <w:u w:val="single"/>
        </w:rPr>
        <w:t>colonization</w:t>
      </w:r>
      <w:r w:rsidRPr="0097394B">
        <w:rPr>
          <w:b/>
          <w:bCs/>
          <w:color w:val="000000"/>
          <w:szCs w:val="22"/>
          <w:u w:val="single"/>
        </w:rPr>
        <w:t xml:space="preserve"> </w:t>
      </w:r>
      <w:r w:rsidRPr="0097394B">
        <w:rPr>
          <w:b/>
          <w:bCs/>
          <w:vanish/>
          <w:color w:val="000000"/>
          <w:szCs w:val="22"/>
          <w:u w:val="single"/>
        </w:rPr>
        <w:t>activity</w:t>
      </w:r>
      <w:r w:rsidRPr="0097394B">
        <w:rPr>
          <w:vanish/>
          <w:color w:val="000000"/>
          <w:sz w:val="16"/>
          <w:szCs w:val="16"/>
        </w:rPr>
        <w:t>.</w:t>
      </w:r>
      <w:r w:rsidRPr="0097394B">
        <w:rPr>
          <w:color w:val="000000"/>
          <w:sz w:val="16"/>
          <w:szCs w:val="16"/>
        </w:rPr>
        <w:t xml:space="preserve"> </w:t>
      </w:r>
      <w:r w:rsidRPr="0097394B">
        <w:rPr>
          <w:vanish/>
          <w:color w:val="000000"/>
          <w:sz w:val="16"/>
          <w:szCs w:val="16"/>
        </w:rPr>
        <w:t>What</w:t>
      </w:r>
      <w:r w:rsidRPr="0097394B">
        <w:rPr>
          <w:color w:val="000000"/>
          <w:sz w:val="16"/>
          <w:szCs w:val="16"/>
        </w:rPr>
        <w:t xml:space="preserve"> </w:t>
      </w:r>
      <w:r w:rsidRPr="0097394B">
        <w:rPr>
          <w:vanish/>
          <w:color w:val="000000"/>
          <w:sz w:val="16"/>
          <w:szCs w:val="16"/>
        </w:rPr>
        <w:t>should</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attitude</w:t>
      </w:r>
      <w:r w:rsidRPr="0097394B">
        <w:rPr>
          <w:color w:val="000000"/>
          <w:sz w:val="16"/>
          <w:szCs w:val="16"/>
        </w:rPr>
        <w:t xml:space="preserve"> </w:t>
      </w:r>
      <w:r w:rsidRPr="0097394B">
        <w:rPr>
          <w:vanish/>
          <w:color w:val="000000"/>
          <w:sz w:val="16"/>
          <w:szCs w:val="16"/>
        </w:rPr>
        <w:t>towards</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look</w:t>
      </w:r>
      <w:r w:rsidRPr="0097394B">
        <w:rPr>
          <w:color w:val="000000"/>
          <w:sz w:val="16"/>
          <w:szCs w:val="16"/>
        </w:rPr>
        <w:t xml:space="preserve"> </w:t>
      </w:r>
      <w:r w:rsidRPr="0097394B">
        <w:rPr>
          <w:vanish/>
          <w:color w:val="000000"/>
          <w:sz w:val="16"/>
          <w:szCs w:val="16"/>
        </w:rPr>
        <w:t>like?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issue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attitudes</w:t>
      </w:r>
      <w:r w:rsidRPr="0097394B">
        <w:rPr>
          <w:color w:val="000000"/>
          <w:sz w:val="16"/>
          <w:szCs w:val="16"/>
        </w:rPr>
        <w:t xml:space="preserve"> </w:t>
      </w:r>
      <w:r w:rsidRPr="0097394B">
        <w:rPr>
          <w:vanish/>
          <w:color w:val="000000"/>
          <w:sz w:val="16"/>
          <w:szCs w:val="16"/>
        </w:rPr>
        <w:t>towards</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divided</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three</w:t>
      </w:r>
      <w:r w:rsidRPr="0097394B">
        <w:rPr>
          <w:color w:val="000000"/>
          <w:sz w:val="16"/>
          <w:szCs w:val="16"/>
        </w:rPr>
        <w:t xml:space="preserve"> </w:t>
      </w:r>
      <w:r w:rsidRPr="0097394B">
        <w:rPr>
          <w:vanish/>
          <w:color w:val="000000"/>
          <w:sz w:val="16"/>
          <w:szCs w:val="16"/>
        </w:rPr>
        <w:t>classes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problems,</w:t>
      </w:r>
      <w:r w:rsidRPr="0097394B">
        <w:rPr>
          <w:color w:val="000000"/>
          <w:sz w:val="16"/>
          <w:szCs w:val="16"/>
        </w:rPr>
        <w:t xml:space="preserve"> </w:t>
      </w:r>
      <w:r w:rsidRPr="0097394B">
        <w:rPr>
          <w:vanish/>
          <w:color w:val="000000"/>
          <w:sz w:val="16"/>
          <w:szCs w:val="16"/>
        </w:rPr>
        <w:t>according</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type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dealing</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Non-primitive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resemble</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such</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bacteria.</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great</w:t>
      </w:r>
      <w:r w:rsidRPr="0097394B">
        <w:rPr>
          <w:color w:val="000000"/>
          <w:sz w:val="16"/>
          <w:szCs w:val="16"/>
        </w:rPr>
        <w:t xml:space="preserve"> </w:t>
      </w:r>
      <w:r w:rsidRPr="0097394B">
        <w:rPr>
          <w:vanish/>
          <w:color w:val="000000"/>
          <w:sz w:val="16"/>
          <w:szCs w:val="16"/>
        </w:rPr>
        <w:t>instrumental</w:t>
      </w:r>
      <w:r w:rsidRPr="0097394B">
        <w:rPr>
          <w:color w:val="000000"/>
          <w:sz w:val="16"/>
          <w:szCs w:val="16"/>
        </w:rPr>
        <w:t xml:space="preserve"> </w:t>
      </w:r>
      <w:r w:rsidRPr="0097394B">
        <w:rPr>
          <w:vanish/>
          <w:color w:val="000000"/>
          <w:sz w:val="16"/>
          <w:szCs w:val="16"/>
        </w:rPr>
        <w:t>value,</w:t>
      </w:r>
      <w:r w:rsidRPr="0097394B">
        <w:rPr>
          <w:color w:val="000000"/>
          <w:sz w:val="16"/>
          <w:szCs w:val="16"/>
        </w:rPr>
        <w:t xml:space="preserve"> </w:t>
      </w:r>
      <w:r w:rsidRPr="0097394B">
        <w:rPr>
          <w:vanish/>
          <w:color w:val="000000"/>
          <w:sz w:val="16"/>
          <w:szCs w:val="16"/>
        </w:rPr>
        <w:t>specifically</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also</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general</w:t>
      </w:r>
      <w:r w:rsidRPr="0097394B">
        <w:rPr>
          <w:color w:val="000000"/>
          <w:sz w:val="16"/>
          <w:szCs w:val="16"/>
        </w:rPr>
        <w:t xml:space="preserve"> </w:t>
      </w:r>
      <w:r w:rsidRPr="0097394B">
        <w:rPr>
          <w:vanish/>
          <w:color w:val="000000"/>
          <w:sz w:val="16"/>
          <w:szCs w:val="16"/>
        </w:rPr>
        <w:t>sense.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strong</w:t>
      </w:r>
      <w:r w:rsidRPr="0097394B">
        <w:rPr>
          <w:color w:val="000000"/>
          <w:sz w:val="16"/>
          <w:szCs w:val="16"/>
        </w:rPr>
        <w:t xml:space="preserve"> </w:t>
      </w:r>
      <w:r w:rsidRPr="0097394B">
        <w:rPr>
          <w:vanish/>
          <w:color w:val="000000"/>
          <w:sz w:val="16"/>
          <w:szCs w:val="16"/>
        </w:rPr>
        <w:t>argument</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favor</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studying</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preserving</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life33;</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should</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go</w:t>
      </w:r>
      <w:r w:rsidRPr="0097394B">
        <w:rPr>
          <w:color w:val="000000"/>
          <w:sz w:val="16"/>
          <w:szCs w:val="16"/>
        </w:rPr>
        <w:t xml:space="preserve"> </w:t>
      </w:r>
      <w:r w:rsidRPr="0097394B">
        <w:rPr>
          <w:vanish/>
          <w:color w:val="000000"/>
          <w:sz w:val="16"/>
          <w:szCs w:val="16"/>
        </w:rPr>
        <w:t>out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way</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destroy</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because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very</w:t>
      </w:r>
      <w:r w:rsidRPr="0097394B">
        <w:rPr>
          <w:color w:val="000000"/>
          <w:sz w:val="16"/>
          <w:szCs w:val="16"/>
        </w:rPr>
        <w:t xml:space="preserve"> </w:t>
      </w:r>
      <w:r w:rsidRPr="0097394B">
        <w:rPr>
          <w:vanish/>
          <w:color w:val="000000"/>
          <w:sz w:val="16"/>
          <w:szCs w:val="16"/>
        </w:rPr>
        <w:t>useful.</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main</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issue</w:t>
      </w:r>
      <w:r w:rsidRPr="0097394B">
        <w:rPr>
          <w:color w:val="000000"/>
          <w:sz w:val="16"/>
          <w:szCs w:val="16"/>
        </w:rPr>
        <w:t xml:space="preserve"> </w:t>
      </w:r>
      <w:r w:rsidRPr="0097394B">
        <w:rPr>
          <w:vanish/>
          <w:color w:val="000000"/>
          <w:sz w:val="16"/>
          <w:szCs w:val="16"/>
        </w:rPr>
        <w:t>about</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however,</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question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instrumental</w:t>
      </w:r>
      <w:r w:rsidRPr="0097394B">
        <w:rPr>
          <w:color w:val="000000"/>
          <w:sz w:val="16"/>
          <w:szCs w:val="16"/>
        </w:rPr>
        <w:t xml:space="preserve"> </w:t>
      </w:r>
      <w:r w:rsidRPr="0097394B">
        <w:rPr>
          <w:vanish/>
          <w:color w:val="000000"/>
          <w:sz w:val="16"/>
          <w:szCs w:val="16"/>
        </w:rPr>
        <w:t>value,</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rather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question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intrinsic</w:t>
      </w:r>
      <w:r w:rsidRPr="0097394B">
        <w:rPr>
          <w:color w:val="000000"/>
          <w:sz w:val="16"/>
          <w:szCs w:val="16"/>
        </w:rPr>
        <w:t xml:space="preserve"> </w:t>
      </w:r>
      <w:r w:rsidRPr="0097394B">
        <w:rPr>
          <w:vanish/>
          <w:color w:val="000000"/>
          <w:sz w:val="16"/>
          <w:szCs w:val="16"/>
        </w:rPr>
        <w:t>value: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obligation</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manipulate</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end</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all</w:t>
      </w:r>
      <w:r w:rsidRPr="0097394B">
        <w:rPr>
          <w:color w:val="000000"/>
          <w:sz w:val="16"/>
          <w:szCs w:val="16"/>
        </w:rPr>
        <w:t xml:space="preserve"> </w:t>
      </w:r>
      <w:r w:rsidRPr="0097394B">
        <w:rPr>
          <w:vanish/>
          <w:color w:val="000000"/>
          <w:sz w:val="16"/>
          <w:szCs w:val="16"/>
        </w:rPr>
        <w:t>likelihood,</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most</w:t>
      </w:r>
      <w:r w:rsidRPr="0097394B">
        <w:rPr>
          <w:color w:val="000000"/>
          <w:sz w:val="16"/>
          <w:szCs w:val="16"/>
        </w:rPr>
        <w:t xml:space="preserve"> </w:t>
      </w:r>
      <w:r w:rsidRPr="0097394B">
        <w:rPr>
          <w:vanish/>
          <w:color w:val="000000"/>
          <w:sz w:val="16"/>
          <w:szCs w:val="16"/>
        </w:rPr>
        <w:t>pressing</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issue</w:t>
      </w:r>
      <w:r w:rsidRPr="0097394B">
        <w:rPr>
          <w:color w:val="000000"/>
          <w:sz w:val="16"/>
          <w:szCs w:val="16"/>
        </w:rPr>
        <w:t xml:space="preserve"> </w:t>
      </w:r>
      <w:r w:rsidRPr="0097394B">
        <w:rPr>
          <w:vanish/>
          <w:color w:val="000000"/>
          <w:sz w:val="16"/>
          <w:szCs w:val="16"/>
        </w:rPr>
        <w:t>about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one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deserves</w:t>
      </w:r>
      <w:r w:rsidRPr="0097394B">
        <w:rPr>
          <w:color w:val="000000"/>
          <w:sz w:val="16"/>
          <w:szCs w:val="16"/>
        </w:rPr>
        <w:t xml:space="preserve"> </w:t>
      </w:r>
      <w:r w:rsidRPr="0097394B">
        <w:rPr>
          <w:vanish/>
          <w:color w:val="000000"/>
          <w:sz w:val="16"/>
          <w:szCs w:val="16"/>
        </w:rPr>
        <w:t>greater</w:t>
      </w:r>
      <w:r w:rsidRPr="0097394B">
        <w:rPr>
          <w:color w:val="000000"/>
          <w:sz w:val="16"/>
          <w:szCs w:val="16"/>
        </w:rPr>
        <w:t xml:space="preserve"> </w:t>
      </w:r>
      <w:r w:rsidRPr="0097394B">
        <w:rPr>
          <w:vanish/>
          <w:color w:val="000000"/>
          <w:sz w:val="16"/>
          <w:szCs w:val="16"/>
        </w:rPr>
        <w:t>practical</w:t>
      </w:r>
      <w:r w:rsidRPr="0097394B">
        <w:rPr>
          <w:color w:val="000000"/>
          <w:sz w:val="16"/>
          <w:szCs w:val="16"/>
        </w:rPr>
        <w:t xml:space="preserve"> </w:t>
      </w:r>
      <w:r w:rsidRPr="0097394B">
        <w:rPr>
          <w:vanish/>
          <w:color w:val="000000"/>
          <w:sz w:val="16"/>
          <w:szCs w:val="16"/>
        </w:rPr>
        <w:t>attention34.</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common</w:t>
      </w:r>
      <w:r w:rsidRPr="0097394B">
        <w:rPr>
          <w:color w:val="000000"/>
          <w:sz w:val="16"/>
          <w:szCs w:val="16"/>
        </w:rPr>
        <w:t xml:space="preserve"> </w:t>
      </w:r>
      <w:r w:rsidRPr="0097394B">
        <w:rPr>
          <w:vanish/>
          <w:color w:val="000000"/>
          <w:sz w:val="16"/>
          <w:szCs w:val="16"/>
        </w:rPr>
        <w:t>argument</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favor</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intrinsic</w:t>
      </w:r>
      <w:r w:rsidRPr="0097394B">
        <w:rPr>
          <w:color w:val="000000"/>
          <w:sz w:val="16"/>
          <w:szCs w:val="16"/>
        </w:rPr>
        <w:t xml:space="preserve"> </w:t>
      </w:r>
      <w:r w:rsidRPr="0097394B">
        <w:rPr>
          <w:vanish/>
          <w:color w:val="000000"/>
          <w:sz w:val="16"/>
          <w:szCs w:val="16"/>
        </w:rPr>
        <w:t>value</w:t>
      </w:r>
      <w:r w:rsidRPr="0097394B">
        <w:rPr>
          <w:color w:val="000000"/>
          <w:sz w:val="16"/>
          <w:szCs w:val="16"/>
        </w:rPr>
        <w:t xml:space="preserve"> </w:t>
      </w:r>
      <w:r w:rsidRPr="0097394B">
        <w:rPr>
          <w:vanish/>
          <w:color w:val="000000"/>
          <w:sz w:val="16"/>
          <w:szCs w:val="16"/>
        </w:rPr>
        <w:t>position</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conation</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goal-orientedness35</w:t>
      </w:r>
      <w:r w:rsidRPr="0097394B">
        <w:rPr>
          <w:color w:val="000000"/>
          <w:sz w:val="16"/>
          <w:szCs w:val="16"/>
        </w:rPr>
        <w:t xml:space="preserve"> </w:t>
      </w:r>
      <w:r w:rsidRPr="0097394B">
        <w:rPr>
          <w:vanish/>
          <w:color w:val="000000"/>
          <w:sz w:val="16"/>
          <w:szCs w:val="16"/>
        </w:rPr>
        <w:t>36:</w:t>
      </w:r>
      <w:r w:rsidRPr="0097394B">
        <w:rPr>
          <w:color w:val="000000"/>
          <w:sz w:val="16"/>
          <w:szCs w:val="16"/>
        </w:rPr>
        <w:t xml:space="preserve"> </w:t>
      </w:r>
      <w:r w:rsidRPr="0097394B">
        <w:rPr>
          <w:vanish/>
          <w:color w:val="000000"/>
          <w:sz w:val="16"/>
          <w:szCs w:val="16"/>
        </w:rPr>
        <w:t>Because</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act</w:t>
      </w:r>
      <w:r w:rsidRPr="0097394B">
        <w:rPr>
          <w:color w:val="000000"/>
          <w:sz w:val="16"/>
          <w:szCs w:val="16"/>
        </w:rPr>
        <w:t xml:space="preserve"> </w:t>
      </w:r>
      <w:r w:rsidRPr="0097394B">
        <w:rPr>
          <w:vanish/>
          <w:color w:val="000000"/>
          <w:sz w:val="16"/>
          <w:szCs w:val="16"/>
        </w:rPr>
        <w:t>vaguely</w:t>
      </w:r>
      <w:r w:rsidRPr="0097394B">
        <w:rPr>
          <w:color w:val="000000"/>
          <w:sz w:val="16"/>
          <w:szCs w:val="16"/>
        </w:rPr>
        <w:t xml:space="preserve"> </w:t>
      </w:r>
      <w:r w:rsidRPr="0097394B">
        <w:rPr>
          <w:vanish/>
          <w:color w:val="000000"/>
          <w:sz w:val="16"/>
          <w:szCs w:val="16"/>
        </w:rPr>
        <w:t>rational</w:t>
      </w:r>
      <w:r w:rsidRPr="0097394B">
        <w:rPr>
          <w:color w:val="000000"/>
          <w:sz w:val="16"/>
          <w:szCs w:val="16"/>
        </w:rPr>
        <w:t xml:space="preserve"> </w:t>
      </w:r>
      <w:r w:rsidRPr="0097394B">
        <w:rPr>
          <w:vanish/>
          <w:color w:val="000000"/>
          <w:sz w:val="16"/>
          <w:szCs w:val="16"/>
        </w:rPr>
        <w:t>(they</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behave</w:t>
      </w:r>
      <w:r w:rsidRPr="0097394B">
        <w:rPr>
          <w:color w:val="000000"/>
          <w:sz w:val="16"/>
          <w:szCs w:val="16"/>
        </w:rPr>
        <w:t xml:space="preserve"> </w:t>
      </w:r>
      <w:r w:rsidRPr="0097394B">
        <w:rPr>
          <w:vanish/>
          <w:color w:val="000000"/>
          <w:sz w:val="16"/>
          <w:szCs w:val="16"/>
        </w:rPr>
        <w:t>so</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achieve</w:t>
      </w:r>
      <w:r w:rsidRPr="0097394B">
        <w:rPr>
          <w:color w:val="000000"/>
          <w:sz w:val="16"/>
          <w:szCs w:val="16"/>
        </w:rPr>
        <w:t xml:space="preserve"> </w:t>
      </w:r>
      <w:r w:rsidRPr="0097394B">
        <w:rPr>
          <w:vanish/>
          <w:color w:val="000000"/>
          <w:sz w:val="16"/>
          <w:szCs w:val="16"/>
        </w:rPr>
        <w:t>their</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their</w:t>
      </w:r>
      <w:r w:rsidRPr="0097394B">
        <w:rPr>
          <w:color w:val="000000"/>
          <w:sz w:val="16"/>
          <w:szCs w:val="16"/>
        </w:rPr>
        <w:t xml:space="preserve"> </w:t>
      </w:r>
      <w:r w:rsidRPr="0097394B">
        <w:rPr>
          <w:vanish/>
          <w:color w:val="000000"/>
          <w:sz w:val="16"/>
          <w:szCs w:val="16"/>
        </w:rPr>
        <w:t>existence</w:t>
      </w:r>
      <w:r w:rsidRPr="0097394B">
        <w:rPr>
          <w:color w:val="000000"/>
          <w:sz w:val="16"/>
          <w:szCs w:val="16"/>
        </w:rPr>
        <w:t xml:space="preserve"> </w:t>
      </w:r>
      <w:r w:rsidRPr="0097394B">
        <w:rPr>
          <w:vanish/>
          <w:color w:val="000000"/>
          <w:sz w:val="16"/>
          <w:szCs w:val="16"/>
        </w:rPr>
        <w:t>has</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intrinsic</w:t>
      </w:r>
      <w:r w:rsidRPr="0097394B">
        <w:rPr>
          <w:color w:val="000000"/>
          <w:sz w:val="16"/>
          <w:szCs w:val="16"/>
        </w:rPr>
        <w:t xml:space="preserve"> </w:t>
      </w:r>
      <w:r w:rsidRPr="0097394B">
        <w:rPr>
          <w:vanish/>
          <w:color w:val="000000"/>
          <w:sz w:val="16"/>
          <w:szCs w:val="16"/>
        </w:rPr>
        <w:t>value.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argument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easily</w:t>
      </w:r>
      <w:r w:rsidRPr="0097394B">
        <w:rPr>
          <w:color w:val="000000"/>
          <w:sz w:val="16"/>
          <w:szCs w:val="16"/>
        </w:rPr>
        <w:t xml:space="preserve"> </w:t>
      </w:r>
      <w:r w:rsidRPr="0097394B">
        <w:rPr>
          <w:vanish/>
          <w:color w:val="000000"/>
          <w:sz w:val="16"/>
          <w:szCs w:val="16"/>
        </w:rPr>
        <w:t>lead</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conclusion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strong</w:t>
      </w:r>
      <w:r w:rsidRPr="0097394B">
        <w:rPr>
          <w:color w:val="000000"/>
          <w:sz w:val="16"/>
          <w:szCs w:val="16"/>
        </w:rPr>
        <w:t xml:space="preserve"> </w:t>
      </w:r>
      <w:r w:rsidRPr="0097394B">
        <w:rPr>
          <w:vanish/>
          <w:color w:val="000000"/>
          <w:sz w:val="16"/>
          <w:szCs w:val="16"/>
        </w:rPr>
        <w:t>conservationism,</w:t>
      </w:r>
      <w:r w:rsidRPr="0097394B">
        <w:rPr>
          <w:color w:val="000000"/>
          <w:sz w:val="16"/>
          <w:szCs w:val="16"/>
        </w:rPr>
        <w:t xml:space="preserve"> </w:t>
      </w:r>
      <w:r w:rsidRPr="0097394B">
        <w:rPr>
          <w:vanish/>
          <w:color w:val="000000"/>
          <w:sz w:val="16"/>
          <w:szCs w:val="16"/>
        </w:rPr>
        <w:t>whereby</w:t>
      </w:r>
      <w:r w:rsidRPr="0097394B">
        <w:rPr>
          <w:color w:val="000000"/>
          <w:sz w:val="16"/>
          <w:szCs w:val="16"/>
        </w:rPr>
        <w:t xml:space="preserve"> </w:t>
      </w:r>
      <w:r w:rsidRPr="0097394B">
        <w:rPr>
          <w:vanish/>
          <w:color w:val="000000"/>
          <w:sz w:val="16"/>
          <w:szCs w:val="16"/>
        </w:rPr>
        <w:t>any</w:t>
      </w:r>
      <w:r w:rsidRPr="0097394B">
        <w:rPr>
          <w:color w:val="000000"/>
          <w:sz w:val="16"/>
          <w:szCs w:val="16"/>
        </w:rPr>
        <w:t xml:space="preserve"> </w:t>
      </w:r>
      <w:r w:rsidRPr="0097394B">
        <w:rPr>
          <w:vanish/>
          <w:color w:val="000000"/>
          <w:sz w:val="16"/>
          <w:szCs w:val="16"/>
        </w:rPr>
        <w:t>habitable</w:t>
      </w:r>
      <w:r w:rsidRPr="0097394B">
        <w:rPr>
          <w:color w:val="000000"/>
          <w:sz w:val="16"/>
          <w:szCs w:val="16"/>
        </w:rPr>
        <w:t xml:space="preserve"> </w:t>
      </w:r>
      <w:r w:rsidRPr="0097394B">
        <w:rPr>
          <w:vanish/>
          <w:color w:val="000000"/>
          <w:sz w:val="16"/>
          <w:szCs w:val="16"/>
        </w:rPr>
        <w:t>planet</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moon</w:t>
      </w:r>
      <w:r w:rsidRPr="0097394B">
        <w:rPr>
          <w:color w:val="000000"/>
          <w:sz w:val="16"/>
          <w:szCs w:val="16"/>
        </w:rPr>
        <w:t xml:space="preserve"> </w:t>
      </w:r>
      <w:r w:rsidRPr="0097394B">
        <w:rPr>
          <w:vanish/>
          <w:color w:val="000000"/>
          <w:sz w:val="16"/>
          <w:szCs w:val="16"/>
        </w:rPr>
        <w:t>should</w:t>
      </w:r>
      <w:r w:rsidRPr="0097394B">
        <w:rPr>
          <w:color w:val="000000"/>
          <w:sz w:val="16"/>
          <w:szCs w:val="16"/>
        </w:rPr>
        <w:t xml:space="preserve"> </w:t>
      </w:r>
      <w:r w:rsidRPr="0097394B">
        <w:rPr>
          <w:vanish/>
          <w:color w:val="000000"/>
          <w:sz w:val="16"/>
          <w:szCs w:val="16"/>
        </w:rPr>
        <w:t>remain</w:t>
      </w:r>
      <w:r w:rsidRPr="0097394B">
        <w:rPr>
          <w:color w:val="000000"/>
          <w:sz w:val="16"/>
          <w:szCs w:val="16"/>
        </w:rPr>
        <w:t xml:space="preserve"> </w:t>
      </w:r>
      <w:r w:rsidRPr="0097394B">
        <w:rPr>
          <w:vanish/>
          <w:color w:val="000000"/>
          <w:sz w:val="16"/>
          <w:szCs w:val="16"/>
        </w:rPr>
        <w:t>uncolonized,</w:t>
      </w:r>
      <w:r w:rsidRPr="0097394B">
        <w:rPr>
          <w:color w:val="000000"/>
          <w:sz w:val="16"/>
          <w:szCs w:val="16"/>
        </w:rPr>
        <w:t xml:space="preserve"> </w:t>
      </w:r>
      <w:r w:rsidRPr="0097394B">
        <w:rPr>
          <w:vanish/>
          <w:color w:val="000000"/>
          <w:sz w:val="16"/>
          <w:szCs w:val="16"/>
        </w:rPr>
        <w:t>lest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interfere</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microbes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failed</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detect37.</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addition,</w:t>
      </w:r>
      <w:r w:rsidRPr="0097394B">
        <w:rPr>
          <w:color w:val="000000"/>
          <w:sz w:val="16"/>
          <w:szCs w:val="16"/>
        </w:rPr>
        <w:t xml:space="preserve"> </w:t>
      </w:r>
      <w:r w:rsidRPr="0097394B">
        <w:rPr>
          <w:vanish/>
          <w:color w:val="000000"/>
          <w:sz w:val="16"/>
          <w:szCs w:val="16"/>
        </w:rPr>
        <w:t>if</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accept</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strong</w:t>
      </w:r>
      <w:r w:rsidRPr="0097394B">
        <w:rPr>
          <w:color w:val="000000"/>
          <w:sz w:val="16"/>
          <w:szCs w:val="16"/>
        </w:rPr>
        <w:t xml:space="preserve"> </w:t>
      </w:r>
      <w:r w:rsidRPr="0097394B">
        <w:rPr>
          <w:vanish/>
          <w:color w:val="000000"/>
          <w:sz w:val="16"/>
          <w:szCs w:val="16"/>
        </w:rPr>
        <w:t>version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intrinsic</w:t>
      </w:r>
      <w:r w:rsidRPr="0097394B">
        <w:rPr>
          <w:color w:val="000000"/>
          <w:sz w:val="16"/>
          <w:szCs w:val="16"/>
        </w:rPr>
        <w:t xml:space="preserve"> </w:t>
      </w:r>
      <w:r w:rsidRPr="0097394B">
        <w:rPr>
          <w:vanish/>
          <w:color w:val="000000"/>
          <w:sz w:val="16"/>
          <w:szCs w:val="16"/>
        </w:rPr>
        <w:t>value</w:t>
      </w:r>
      <w:r w:rsidRPr="0097394B">
        <w:rPr>
          <w:color w:val="000000"/>
          <w:sz w:val="16"/>
          <w:szCs w:val="16"/>
        </w:rPr>
        <w:t xml:space="preserve"> </w:t>
      </w:r>
      <w:r w:rsidRPr="0097394B">
        <w:rPr>
          <w:vanish/>
          <w:color w:val="000000"/>
          <w:sz w:val="16"/>
          <w:szCs w:val="16"/>
        </w:rPr>
        <w:t>argument,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already</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immense</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problems:</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particularly</w:t>
      </w:r>
      <w:r w:rsidRPr="0097394B">
        <w:rPr>
          <w:color w:val="000000"/>
          <w:sz w:val="16"/>
          <w:szCs w:val="16"/>
        </w:rPr>
        <w:t xml:space="preserve"> </w:t>
      </w:r>
      <w:r w:rsidRPr="0097394B">
        <w:rPr>
          <w:vanish/>
          <w:color w:val="000000"/>
          <w:sz w:val="16"/>
          <w:szCs w:val="16"/>
        </w:rPr>
        <w:t>care</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any</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intrinsic</w:t>
      </w:r>
      <w:r w:rsidRPr="0097394B">
        <w:rPr>
          <w:color w:val="000000"/>
          <w:sz w:val="16"/>
          <w:szCs w:val="16"/>
        </w:rPr>
        <w:t xml:space="preserve"> </w:t>
      </w:r>
      <w:r w:rsidRPr="0097394B">
        <w:rPr>
          <w:vanish/>
          <w:color w:val="000000"/>
          <w:sz w:val="16"/>
          <w:szCs w:val="16"/>
        </w:rPr>
        <w:t>grounds,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actively</w:t>
      </w:r>
      <w:r w:rsidRPr="0097394B">
        <w:rPr>
          <w:color w:val="000000"/>
          <w:sz w:val="16"/>
          <w:szCs w:val="16"/>
        </w:rPr>
        <w:t xml:space="preserve"> </w:t>
      </w:r>
      <w:r w:rsidRPr="0097394B">
        <w:rPr>
          <w:vanish/>
          <w:color w:val="000000"/>
          <w:sz w:val="16"/>
          <w:szCs w:val="16"/>
        </w:rPr>
        <w:t>fight</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them.</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intelligent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sense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being</w:t>
      </w:r>
      <w:r w:rsidRPr="0097394B">
        <w:rPr>
          <w:color w:val="000000"/>
          <w:sz w:val="16"/>
          <w:szCs w:val="16"/>
        </w:rPr>
        <w:t xml:space="preserve"> </w:t>
      </w:r>
      <w:r w:rsidRPr="0097394B">
        <w:rPr>
          <w:vanish/>
          <w:color w:val="000000"/>
          <w:sz w:val="16"/>
          <w:szCs w:val="16"/>
        </w:rPr>
        <w:t>able</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experience</w:t>
      </w:r>
      <w:r w:rsidRPr="0097394B">
        <w:rPr>
          <w:color w:val="000000"/>
          <w:sz w:val="16"/>
          <w:szCs w:val="16"/>
        </w:rPr>
        <w:t xml:space="preserve"> </w:t>
      </w:r>
      <w:r w:rsidRPr="0097394B">
        <w:rPr>
          <w:vanish/>
          <w:color w:val="000000"/>
          <w:sz w:val="16"/>
          <w:szCs w:val="16"/>
        </w:rPr>
        <w:t>positive</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negative</w:t>
      </w:r>
      <w:r w:rsidRPr="0097394B">
        <w:rPr>
          <w:color w:val="000000"/>
          <w:sz w:val="16"/>
          <w:szCs w:val="16"/>
        </w:rPr>
        <w:t xml:space="preserve"> </w:t>
      </w:r>
      <w:r w:rsidRPr="0097394B">
        <w:rPr>
          <w:vanish/>
          <w:color w:val="000000"/>
          <w:sz w:val="16"/>
          <w:szCs w:val="16"/>
        </w:rPr>
        <w:t>affective</w:t>
      </w:r>
      <w:r w:rsidRPr="0097394B">
        <w:rPr>
          <w:color w:val="000000"/>
          <w:sz w:val="16"/>
          <w:szCs w:val="16"/>
        </w:rPr>
        <w:t xml:space="preserve"> </w:t>
      </w:r>
      <w:r w:rsidRPr="0097394B">
        <w:rPr>
          <w:vanish/>
          <w:color w:val="000000"/>
          <w:sz w:val="16"/>
          <w:szCs w:val="16"/>
        </w:rPr>
        <w:t>states.</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though</w:t>
      </w:r>
      <w:r w:rsidRPr="0097394B">
        <w:rPr>
          <w:color w:val="000000"/>
          <w:sz w:val="16"/>
          <w:szCs w:val="16"/>
        </w:rPr>
        <w:t xml:space="preserve"> </w:t>
      </w:r>
      <w:r w:rsidRPr="0097394B">
        <w:rPr>
          <w:vanish/>
          <w:color w:val="000000"/>
          <w:sz w:val="16"/>
          <w:szCs w:val="16"/>
        </w:rPr>
        <w:t>sentience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perfectly</w:t>
      </w:r>
      <w:r w:rsidRPr="0097394B">
        <w:rPr>
          <w:color w:val="000000"/>
          <w:sz w:val="16"/>
          <w:szCs w:val="16"/>
        </w:rPr>
        <w:t xml:space="preserve"> </w:t>
      </w:r>
      <w:r w:rsidRPr="0097394B">
        <w:rPr>
          <w:vanish/>
          <w:color w:val="000000"/>
          <w:sz w:val="16"/>
          <w:szCs w:val="16"/>
        </w:rPr>
        <w:t>precise</w:t>
      </w:r>
      <w:r w:rsidRPr="0097394B">
        <w:rPr>
          <w:color w:val="000000"/>
          <w:sz w:val="16"/>
          <w:szCs w:val="16"/>
        </w:rPr>
        <w:t xml:space="preserve"> </w:t>
      </w:r>
      <w:r w:rsidRPr="0097394B">
        <w:rPr>
          <w:vanish/>
          <w:color w:val="000000"/>
          <w:sz w:val="16"/>
          <w:szCs w:val="16"/>
        </w:rPr>
        <w:t>concept38,</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though</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lack</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means</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truly</w:t>
      </w:r>
      <w:r w:rsidRPr="0097394B">
        <w:rPr>
          <w:color w:val="000000"/>
          <w:sz w:val="16"/>
          <w:szCs w:val="16"/>
        </w:rPr>
        <w:t xml:space="preserve"> </w:t>
      </w:r>
      <w:r w:rsidRPr="0097394B">
        <w:rPr>
          <w:vanish/>
          <w:color w:val="000000"/>
          <w:sz w:val="16"/>
          <w:szCs w:val="16"/>
        </w:rPr>
        <w:t>assessing</w:t>
      </w:r>
      <w:r w:rsidRPr="0097394B">
        <w:rPr>
          <w:color w:val="000000"/>
          <w:sz w:val="16"/>
          <w:szCs w:val="16"/>
        </w:rPr>
        <w:t xml:space="preserve"> </w:t>
      </w:r>
      <w:r w:rsidRPr="0097394B">
        <w:rPr>
          <w:vanish/>
          <w:color w:val="000000"/>
          <w:sz w:val="16"/>
          <w:szCs w:val="16"/>
        </w:rPr>
        <w:t>qualia</w:t>
      </w:r>
      <w:r w:rsidRPr="0097394B">
        <w:rPr>
          <w:color w:val="000000"/>
          <w:sz w:val="16"/>
          <w:szCs w:val="16"/>
        </w:rPr>
        <w:t xml:space="preserve"> </w:t>
      </w:r>
      <w:r w:rsidRPr="0097394B">
        <w:rPr>
          <w:vanish/>
          <w:color w:val="000000"/>
          <w:sz w:val="16"/>
          <w:szCs w:val="16"/>
        </w:rPr>
        <w:t>(subjective</w:t>
      </w:r>
      <w:r w:rsidRPr="0097394B">
        <w:rPr>
          <w:color w:val="000000"/>
          <w:sz w:val="16"/>
          <w:szCs w:val="16"/>
        </w:rPr>
        <w:t xml:space="preserve"> </w:t>
      </w:r>
      <w:r w:rsidRPr="0097394B">
        <w:rPr>
          <w:vanish/>
          <w:color w:val="000000"/>
          <w:sz w:val="16"/>
          <w:szCs w:val="16"/>
        </w:rPr>
        <w:t>experiences)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other</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humans39,</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almost</w:t>
      </w:r>
      <w:r w:rsidRPr="0097394B">
        <w:rPr>
          <w:color w:val="000000"/>
          <w:sz w:val="16"/>
          <w:szCs w:val="16"/>
        </w:rPr>
        <w:t xml:space="preserve"> </w:t>
      </w:r>
      <w:r w:rsidRPr="0097394B">
        <w:rPr>
          <w:vanish/>
          <w:color w:val="000000"/>
          <w:sz w:val="16"/>
          <w:szCs w:val="16"/>
        </w:rPr>
        <w:t>certain</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only</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w:t>
      </w:r>
      <w:r w:rsidRPr="0097394B">
        <w:rPr>
          <w:color w:val="000000"/>
          <w:sz w:val="16"/>
          <w:szCs w:val="16"/>
        </w:rPr>
        <w:t xml:space="preserve"> </w:t>
      </w:r>
      <w:r w:rsidRPr="0097394B">
        <w:rPr>
          <w:vanish/>
          <w:color w:val="000000"/>
          <w:sz w:val="16"/>
          <w:szCs w:val="16"/>
        </w:rPr>
        <w:t>capable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experiencing</w:t>
      </w:r>
      <w:r w:rsidRPr="0097394B">
        <w:rPr>
          <w:color w:val="000000"/>
          <w:sz w:val="16"/>
          <w:szCs w:val="16"/>
        </w:rPr>
        <w:t xml:space="preserve"> </w:t>
      </w:r>
      <w:r w:rsidRPr="0097394B">
        <w:rPr>
          <w:vanish/>
          <w:color w:val="000000"/>
          <w:sz w:val="16"/>
          <w:szCs w:val="16"/>
        </w:rPr>
        <w:t>pain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pain-related</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many</w:t>
      </w:r>
      <w:r w:rsidRPr="0097394B">
        <w:rPr>
          <w:color w:val="000000"/>
          <w:sz w:val="16"/>
          <w:szCs w:val="16"/>
        </w:rPr>
        <w:t xml:space="preserve"> </w:t>
      </w:r>
      <w:r w:rsidRPr="0097394B">
        <w:rPr>
          <w:vanish/>
          <w:color w:val="000000"/>
          <w:sz w:val="16"/>
          <w:szCs w:val="16"/>
        </w:rPr>
        <w:t>animals</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planet</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well40.</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require</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different</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stance</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Imagine,</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example,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two</w:t>
      </w:r>
      <w:r w:rsidRPr="0097394B">
        <w:rPr>
          <w:color w:val="000000"/>
          <w:sz w:val="16"/>
          <w:szCs w:val="16"/>
        </w:rPr>
        <w:t xml:space="preserve"> </w:t>
      </w:r>
      <w:r w:rsidRPr="0097394B">
        <w:rPr>
          <w:vanish/>
          <w:color w:val="000000"/>
          <w:sz w:val="16"/>
          <w:szCs w:val="16"/>
        </w:rPr>
        <w:t>human</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ship</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about</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land</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exoplanet.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ships</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landing,</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exhaust</w:t>
      </w:r>
      <w:r w:rsidRPr="0097394B">
        <w:rPr>
          <w:color w:val="000000"/>
          <w:sz w:val="16"/>
          <w:szCs w:val="16"/>
        </w:rPr>
        <w:t xml:space="preserve"> </w:t>
      </w:r>
      <w:r w:rsidRPr="0097394B">
        <w:rPr>
          <w:vanish/>
          <w:color w:val="000000"/>
          <w:sz w:val="16"/>
          <w:szCs w:val="16"/>
        </w:rPr>
        <w:t>from</w:t>
      </w:r>
      <w:r w:rsidRPr="0097394B">
        <w:rPr>
          <w:color w:val="000000"/>
          <w:sz w:val="16"/>
          <w:szCs w:val="16"/>
        </w:rPr>
        <w:t xml:space="preserve"> </w:t>
      </w:r>
      <w:r w:rsidRPr="0097394B">
        <w:rPr>
          <w:vanish/>
          <w:color w:val="000000"/>
          <w:sz w:val="16"/>
          <w:szCs w:val="16"/>
        </w:rPr>
        <w:t>their</w:t>
      </w:r>
      <w:r w:rsidRPr="0097394B">
        <w:rPr>
          <w:color w:val="000000"/>
          <w:sz w:val="16"/>
          <w:szCs w:val="16"/>
        </w:rPr>
        <w:t xml:space="preserve"> </w:t>
      </w:r>
      <w:r w:rsidRPr="0097394B">
        <w:rPr>
          <w:vanish/>
          <w:color w:val="000000"/>
          <w:sz w:val="16"/>
          <w:szCs w:val="16"/>
        </w:rPr>
        <w:t>engines</w:t>
      </w:r>
      <w:r w:rsidRPr="0097394B">
        <w:rPr>
          <w:color w:val="000000"/>
          <w:sz w:val="16"/>
          <w:szCs w:val="16"/>
        </w:rPr>
        <w:t xml:space="preserve"> </w:t>
      </w:r>
      <w:r w:rsidRPr="0097394B">
        <w:rPr>
          <w:vanish/>
          <w:color w:val="000000"/>
          <w:sz w:val="16"/>
          <w:szCs w:val="16"/>
        </w:rPr>
        <w:t>heats</w:t>
      </w:r>
      <w:r w:rsidRPr="0097394B">
        <w:rPr>
          <w:color w:val="000000"/>
          <w:sz w:val="16"/>
          <w:szCs w:val="16"/>
        </w:rPr>
        <w:t xml:space="preserve"> </w:t>
      </w:r>
      <w:r w:rsidRPr="0097394B">
        <w:rPr>
          <w:vanish/>
          <w:color w:val="000000"/>
          <w:sz w:val="16"/>
          <w:szCs w:val="16"/>
        </w:rPr>
        <w:t>up</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ground.</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ship</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landing</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nest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insect-like</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frying</w:t>
      </w:r>
      <w:r w:rsidRPr="0097394B">
        <w:rPr>
          <w:color w:val="000000"/>
          <w:sz w:val="16"/>
          <w:szCs w:val="16"/>
        </w:rPr>
        <w:t xml:space="preserve"> </w:t>
      </w:r>
      <w:r w:rsidRPr="0097394B">
        <w:rPr>
          <w:vanish/>
          <w:color w:val="000000"/>
          <w:sz w:val="16"/>
          <w:szCs w:val="16"/>
        </w:rPr>
        <w:t>them</w:t>
      </w:r>
      <w:r w:rsidRPr="0097394B">
        <w:rPr>
          <w:color w:val="000000"/>
          <w:sz w:val="16"/>
          <w:szCs w:val="16"/>
        </w:rPr>
        <w:t xml:space="preserve"> </w:t>
      </w:r>
      <w:r w:rsidRPr="0097394B">
        <w:rPr>
          <w:vanish/>
          <w:color w:val="000000"/>
          <w:sz w:val="16"/>
          <w:szCs w:val="16"/>
        </w:rPr>
        <w:t>alive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process.</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ship</w:t>
      </w:r>
      <w:r w:rsidRPr="0097394B">
        <w:rPr>
          <w:color w:val="000000"/>
          <w:sz w:val="16"/>
          <w:szCs w:val="16"/>
        </w:rPr>
        <w:t xml:space="preserve"> </w:t>
      </w:r>
      <w:r w:rsidRPr="0097394B">
        <w:rPr>
          <w:vanish/>
          <w:color w:val="000000"/>
          <w:sz w:val="16"/>
          <w:szCs w:val="16"/>
        </w:rPr>
        <w:t>B</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landing</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herd</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bunny-like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creatures,</w:t>
      </w:r>
      <w:r w:rsidRPr="0097394B">
        <w:rPr>
          <w:color w:val="000000"/>
          <w:sz w:val="16"/>
          <w:szCs w:val="16"/>
        </w:rPr>
        <w:t xml:space="preserve"> </w:t>
      </w:r>
      <w:r w:rsidRPr="0097394B">
        <w:rPr>
          <w:vanish/>
          <w:color w:val="000000"/>
          <w:sz w:val="16"/>
          <w:szCs w:val="16"/>
        </w:rPr>
        <w:t>frying</w:t>
      </w:r>
      <w:r w:rsidRPr="0097394B">
        <w:rPr>
          <w:color w:val="000000"/>
          <w:sz w:val="16"/>
          <w:szCs w:val="16"/>
        </w:rPr>
        <w:t xml:space="preserve"> </w:t>
      </w:r>
      <w:r w:rsidRPr="0097394B">
        <w:rPr>
          <w:vanish/>
          <w:color w:val="000000"/>
          <w:sz w:val="16"/>
          <w:szCs w:val="16"/>
        </w:rPr>
        <w:t>them</w:t>
      </w:r>
      <w:r w:rsidRPr="0097394B">
        <w:rPr>
          <w:color w:val="000000"/>
          <w:sz w:val="16"/>
          <w:szCs w:val="16"/>
        </w:rPr>
        <w:t xml:space="preserve"> </w:t>
      </w:r>
      <w:r w:rsidRPr="0097394B">
        <w:rPr>
          <w:vanish/>
          <w:color w:val="000000"/>
          <w:sz w:val="16"/>
          <w:szCs w:val="16"/>
        </w:rPr>
        <w:t>alive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process.</w:t>
      </w:r>
      <w:r w:rsidRPr="0097394B">
        <w:rPr>
          <w:color w:val="000000"/>
          <w:sz w:val="16"/>
          <w:szCs w:val="16"/>
        </w:rPr>
        <w:t xml:space="preserve"> </w:t>
      </w:r>
      <w:r w:rsidRPr="0097394B">
        <w:rPr>
          <w:vanish/>
          <w:color w:val="000000"/>
          <w:sz w:val="16"/>
          <w:szCs w:val="16"/>
        </w:rPr>
        <w:t>Both</w:t>
      </w:r>
      <w:r w:rsidRPr="0097394B">
        <w:rPr>
          <w:color w:val="000000"/>
          <w:sz w:val="16"/>
          <w:szCs w:val="16"/>
        </w:rPr>
        <w:t xml:space="preserve"> </w:t>
      </w:r>
      <w:r w:rsidRPr="0097394B">
        <w:rPr>
          <w:vanish/>
          <w:color w:val="000000"/>
          <w:sz w:val="16"/>
          <w:szCs w:val="16"/>
        </w:rPr>
        <w:t>outcomes</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unfortunate,</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undoubtedly,</w:t>
      </w:r>
      <w:r w:rsidRPr="0097394B">
        <w:rPr>
          <w:color w:val="000000"/>
          <w:sz w:val="16"/>
          <w:szCs w:val="16"/>
        </w:rPr>
        <w:t xml:space="preserve"> </w:t>
      </w:r>
      <w:r w:rsidRPr="0097394B">
        <w:rPr>
          <w:vanish/>
          <w:color w:val="000000"/>
          <w:sz w:val="16"/>
          <w:szCs w:val="16"/>
        </w:rPr>
        <w:t>killing</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bunny-like</w:t>
      </w:r>
      <w:r w:rsidRPr="0097394B">
        <w:rPr>
          <w:color w:val="000000"/>
          <w:sz w:val="16"/>
          <w:szCs w:val="16"/>
        </w:rPr>
        <w:t xml:space="preserve"> </w:t>
      </w:r>
      <w:r w:rsidRPr="0097394B">
        <w:rPr>
          <w:vanish/>
          <w:color w:val="000000"/>
          <w:sz w:val="16"/>
          <w:szCs w:val="16"/>
        </w:rPr>
        <w:t>creatures</w:t>
      </w:r>
      <w:r w:rsidRPr="0097394B">
        <w:rPr>
          <w:color w:val="000000"/>
          <w:sz w:val="16"/>
          <w:szCs w:val="16"/>
        </w:rPr>
        <w:t xml:space="preserve"> </w:t>
      </w:r>
      <w:r w:rsidRPr="0097394B">
        <w:rPr>
          <w:vanish/>
          <w:color w:val="000000"/>
          <w:sz w:val="16"/>
          <w:szCs w:val="16"/>
        </w:rPr>
        <w:t>must</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morally</w:t>
      </w:r>
      <w:r w:rsidRPr="0097394B">
        <w:rPr>
          <w:color w:val="000000"/>
          <w:sz w:val="16"/>
          <w:szCs w:val="16"/>
        </w:rPr>
        <w:t xml:space="preserve"> </w:t>
      </w:r>
      <w:r w:rsidRPr="0097394B">
        <w:rPr>
          <w:vanish/>
          <w:color w:val="000000"/>
          <w:sz w:val="16"/>
          <w:szCs w:val="16"/>
        </w:rPr>
        <w:t>worse</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killing</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insect-like</w:t>
      </w:r>
      <w:r w:rsidRPr="0097394B">
        <w:rPr>
          <w:color w:val="000000"/>
          <w:sz w:val="16"/>
          <w:szCs w:val="16"/>
        </w:rPr>
        <w:t xml:space="preserve"> </w:t>
      </w:r>
      <w:r w:rsidRPr="0097394B">
        <w:rPr>
          <w:vanish/>
          <w:color w:val="000000"/>
          <w:sz w:val="16"/>
          <w:szCs w:val="16"/>
        </w:rPr>
        <w:t>creatures,</w:t>
      </w:r>
      <w:r w:rsidRPr="0097394B">
        <w:rPr>
          <w:color w:val="000000"/>
          <w:sz w:val="16"/>
          <w:szCs w:val="16"/>
        </w:rPr>
        <w:t xml:space="preserve"> </w:t>
      </w:r>
      <w:r w:rsidRPr="0097394B">
        <w:rPr>
          <w:vanish/>
          <w:color w:val="000000"/>
          <w:sz w:val="16"/>
          <w:szCs w:val="16"/>
        </w:rPr>
        <w:t>because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bunnies</w:t>
      </w:r>
      <w:r w:rsidRPr="0097394B">
        <w:rPr>
          <w:color w:val="000000"/>
          <w:sz w:val="16"/>
          <w:szCs w:val="16"/>
        </w:rPr>
        <w:t xml:space="preserve"> </w:t>
      </w:r>
      <w:r w:rsidRPr="0097394B">
        <w:rPr>
          <w:vanish/>
          <w:color w:val="000000"/>
          <w:sz w:val="16"/>
          <w:szCs w:val="16"/>
        </w:rPr>
        <w:t>experienced</w:t>
      </w:r>
      <w:r w:rsidRPr="0097394B">
        <w:rPr>
          <w:color w:val="000000"/>
          <w:sz w:val="16"/>
          <w:szCs w:val="16"/>
        </w:rPr>
        <w:t xml:space="preserve"> </w:t>
      </w:r>
      <w:r w:rsidRPr="0097394B">
        <w:rPr>
          <w:vanish/>
          <w:color w:val="000000"/>
          <w:sz w:val="16"/>
          <w:szCs w:val="16"/>
        </w:rPr>
        <w:t>enormous</w:t>
      </w:r>
      <w:r w:rsidRPr="0097394B">
        <w:rPr>
          <w:color w:val="000000"/>
          <w:sz w:val="16"/>
          <w:szCs w:val="16"/>
        </w:rPr>
        <w:t xml:space="preserve"> </w:t>
      </w:r>
      <w:r w:rsidRPr="0097394B">
        <w:rPr>
          <w:vanish/>
          <w:color w:val="000000"/>
          <w:sz w:val="16"/>
          <w:szCs w:val="16"/>
        </w:rPr>
        <w:t>pain</w:t>
      </w:r>
      <w:r w:rsidRPr="0097394B">
        <w:rPr>
          <w:color w:val="000000"/>
          <w:sz w:val="16"/>
          <w:szCs w:val="16"/>
        </w:rPr>
        <w:t xml:space="preserve"> </w:t>
      </w:r>
      <w:r w:rsidRPr="0097394B">
        <w:rPr>
          <w:vanish/>
          <w:color w:val="000000"/>
          <w:sz w:val="16"/>
          <w:szCs w:val="16"/>
        </w:rPr>
        <w:t>while</w:t>
      </w:r>
      <w:r w:rsidRPr="0097394B">
        <w:rPr>
          <w:color w:val="000000"/>
          <w:sz w:val="16"/>
          <w:szCs w:val="16"/>
        </w:rPr>
        <w:t xml:space="preserve"> </w:t>
      </w:r>
      <w:r w:rsidRPr="0097394B">
        <w:rPr>
          <w:vanish/>
          <w:color w:val="000000"/>
          <w:sz w:val="16"/>
          <w:szCs w:val="16"/>
        </w:rPr>
        <w:t>they</w:t>
      </w:r>
      <w:r w:rsidRPr="0097394B">
        <w:rPr>
          <w:color w:val="000000"/>
          <w:sz w:val="16"/>
          <w:szCs w:val="16"/>
        </w:rPr>
        <w:t xml:space="preserve"> </w:t>
      </w:r>
      <w:r w:rsidRPr="0097394B">
        <w:rPr>
          <w:vanish/>
          <w:color w:val="000000"/>
          <w:sz w:val="16"/>
          <w:szCs w:val="16"/>
        </w:rPr>
        <w:t>were</w:t>
      </w:r>
      <w:r w:rsidRPr="0097394B">
        <w:rPr>
          <w:color w:val="000000"/>
          <w:sz w:val="16"/>
          <w:szCs w:val="16"/>
        </w:rPr>
        <w:t xml:space="preserve"> </w:t>
      </w:r>
      <w:r w:rsidRPr="0097394B">
        <w:rPr>
          <w:vanish/>
          <w:color w:val="000000"/>
          <w:sz w:val="16"/>
          <w:szCs w:val="16"/>
        </w:rPr>
        <w:t>being</w:t>
      </w:r>
      <w:r w:rsidRPr="0097394B">
        <w:rPr>
          <w:color w:val="000000"/>
          <w:sz w:val="16"/>
          <w:szCs w:val="16"/>
        </w:rPr>
        <w:t xml:space="preserve"> </w:t>
      </w:r>
      <w:r w:rsidRPr="0097394B">
        <w:rPr>
          <w:vanish/>
          <w:color w:val="000000"/>
          <w:sz w:val="16"/>
          <w:szCs w:val="16"/>
        </w:rPr>
        <w:t>killed.</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stance</w:t>
      </w:r>
      <w:r w:rsidRPr="0097394B">
        <w:rPr>
          <w:color w:val="000000"/>
          <w:sz w:val="16"/>
          <w:szCs w:val="16"/>
        </w:rPr>
        <w:t xml:space="preserve"> </w:t>
      </w:r>
      <w:r w:rsidRPr="0097394B">
        <w:rPr>
          <w:vanish/>
          <w:color w:val="000000"/>
          <w:sz w:val="16"/>
          <w:szCs w:val="16"/>
        </w:rPr>
        <w:t>towards</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will</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take</w:t>
      </w:r>
      <w:r w:rsidRPr="0097394B">
        <w:rPr>
          <w:color w:val="000000"/>
          <w:sz w:val="16"/>
          <w:szCs w:val="16"/>
        </w:rPr>
        <w:t xml:space="preserve"> </w:t>
      </w:r>
      <w:r w:rsidRPr="0097394B">
        <w:rPr>
          <w:vanish/>
          <w:color w:val="000000"/>
          <w:sz w:val="16"/>
          <w:szCs w:val="16"/>
        </w:rPr>
        <w:t>sentience</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account.</w:t>
      </w:r>
      <w:r w:rsidRPr="0097394B">
        <w:rPr>
          <w:color w:val="000000"/>
          <w:sz w:val="16"/>
          <w:szCs w:val="16"/>
        </w:rPr>
        <w:t xml:space="preserve"> </w:t>
      </w:r>
      <w:r w:rsidRPr="0097394B">
        <w:rPr>
          <w:vanish/>
          <w:color w:val="000000"/>
          <w:sz w:val="16"/>
          <w:szCs w:val="16"/>
        </w:rPr>
        <w:t>Avoiding</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should</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universal</w:t>
      </w:r>
      <w:r w:rsidRPr="0097394B">
        <w:rPr>
          <w:color w:val="000000"/>
          <w:sz w:val="16"/>
          <w:szCs w:val="16"/>
        </w:rPr>
        <w:t xml:space="preserve"> </w:t>
      </w:r>
      <w:r w:rsidRPr="0097394B">
        <w:rPr>
          <w:vanish/>
          <w:color w:val="000000"/>
          <w:sz w:val="16"/>
          <w:szCs w:val="16"/>
        </w:rPr>
        <w:t>rule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Somewhat</w:t>
      </w:r>
      <w:r w:rsidRPr="0097394B">
        <w:rPr>
          <w:color w:val="000000"/>
          <w:sz w:val="16"/>
          <w:szCs w:val="16"/>
        </w:rPr>
        <w:t xml:space="preserve"> </w:t>
      </w:r>
      <w:r w:rsidRPr="0097394B">
        <w:rPr>
          <w:vanish/>
          <w:color w:val="000000"/>
          <w:sz w:val="16"/>
          <w:szCs w:val="16"/>
        </w:rPr>
        <w:t>obviously,</w:t>
      </w:r>
      <w:r w:rsidRPr="0097394B">
        <w:rPr>
          <w:color w:val="000000"/>
          <w:sz w:val="16"/>
          <w:szCs w:val="16"/>
        </w:rPr>
        <w:t xml:space="preserve"> </w:t>
      </w:r>
      <w:r w:rsidRPr="0097394B">
        <w:rPr>
          <w:vanish/>
          <w:color w:val="000000"/>
          <w:sz w:val="16"/>
          <w:szCs w:val="16"/>
        </w:rPr>
        <w:t>such</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rule</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also</w:t>
      </w:r>
      <w:r w:rsidRPr="0097394B">
        <w:rPr>
          <w:color w:val="000000"/>
          <w:sz w:val="16"/>
          <w:szCs w:val="16"/>
        </w:rPr>
        <w:t xml:space="preserve"> </w:t>
      </w:r>
      <w:r w:rsidRPr="0097394B">
        <w:rPr>
          <w:vanish/>
          <w:color w:val="000000"/>
          <w:sz w:val="16"/>
          <w:szCs w:val="16"/>
        </w:rPr>
        <w:t>prohibit</w:t>
      </w:r>
      <w:r w:rsidRPr="0097394B">
        <w:rPr>
          <w:color w:val="000000"/>
          <w:sz w:val="16"/>
          <w:szCs w:val="16"/>
        </w:rPr>
        <w:t xml:space="preserve"> </w:t>
      </w:r>
      <w:r w:rsidRPr="0097394B">
        <w:rPr>
          <w:vanish/>
          <w:color w:val="000000"/>
          <w:sz w:val="16"/>
          <w:szCs w:val="16"/>
        </w:rPr>
        <w:t>treating</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food</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highly</w:t>
      </w:r>
      <w:r w:rsidRPr="0097394B">
        <w:rPr>
          <w:color w:val="000000"/>
          <w:sz w:val="16"/>
          <w:szCs w:val="16"/>
        </w:rPr>
        <w:t xml:space="preserve"> </w:t>
      </w:r>
      <w:r w:rsidRPr="0097394B">
        <w:rPr>
          <w:vanish/>
          <w:color w:val="000000"/>
          <w:sz w:val="16"/>
          <w:szCs w:val="16"/>
        </w:rPr>
        <w:t>improbable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routinely</w:t>
      </w:r>
      <w:r w:rsidRPr="0097394B">
        <w:rPr>
          <w:color w:val="000000"/>
          <w:sz w:val="16"/>
          <w:szCs w:val="16"/>
        </w:rPr>
        <w:t xml:space="preserve"> </w:t>
      </w:r>
      <w:r w:rsidRPr="0097394B">
        <w:rPr>
          <w:vanish/>
          <w:color w:val="000000"/>
          <w:sz w:val="16"/>
          <w:szCs w:val="16"/>
        </w:rPr>
        <w:t>rely</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sources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nutrition,</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though</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technologically</w:t>
      </w:r>
      <w:r w:rsidRPr="0097394B">
        <w:rPr>
          <w:color w:val="000000"/>
          <w:sz w:val="16"/>
          <w:szCs w:val="16"/>
        </w:rPr>
        <w:t xml:space="preserve"> </w:t>
      </w:r>
      <w:r w:rsidRPr="0097394B">
        <w:rPr>
          <w:vanish/>
          <w:color w:val="000000"/>
          <w:sz w:val="16"/>
          <w:szCs w:val="16"/>
        </w:rPr>
        <w:t>advanced</w:t>
      </w:r>
      <w:r w:rsidRPr="0097394B">
        <w:rPr>
          <w:color w:val="000000"/>
          <w:sz w:val="16"/>
          <w:szCs w:val="16"/>
        </w:rPr>
        <w:t xml:space="preserve"> </w:t>
      </w:r>
      <w:r w:rsidRPr="0097394B">
        <w:rPr>
          <w:vanish/>
          <w:color w:val="000000"/>
          <w:sz w:val="16"/>
          <w:szCs w:val="16"/>
        </w:rPr>
        <w:t>enough</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engage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intersolar</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process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overcoming</w:t>
      </w:r>
      <w:r w:rsidRPr="0097394B">
        <w:rPr>
          <w:color w:val="000000"/>
          <w:sz w:val="16"/>
          <w:szCs w:val="16"/>
        </w:rPr>
        <w:t xml:space="preserve"> </w:t>
      </w:r>
      <w:r w:rsidRPr="0097394B">
        <w:rPr>
          <w:vanish/>
          <w:color w:val="000000"/>
          <w:sz w:val="16"/>
          <w:szCs w:val="16"/>
        </w:rPr>
        <w:t>traditional</w:t>
      </w:r>
      <w:r w:rsidRPr="0097394B">
        <w:rPr>
          <w:color w:val="000000"/>
          <w:sz w:val="16"/>
          <w:szCs w:val="16"/>
        </w:rPr>
        <w:t xml:space="preserve"> </w:t>
      </w:r>
      <w:r w:rsidRPr="0097394B">
        <w:rPr>
          <w:vanish/>
          <w:color w:val="000000"/>
          <w:sz w:val="16"/>
          <w:szCs w:val="16"/>
        </w:rPr>
        <w:t>agriculture</w:t>
      </w:r>
      <w:r w:rsidRPr="0097394B">
        <w:rPr>
          <w:color w:val="000000"/>
          <w:sz w:val="16"/>
          <w:szCs w:val="16"/>
        </w:rPr>
        <w:t xml:space="preserve"> </w:t>
      </w:r>
      <w:r w:rsidRPr="0097394B">
        <w:rPr>
          <w:vanish/>
          <w:color w:val="000000"/>
          <w:sz w:val="16"/>
          <w:szCs w:val="16"/>
        </w:rPr>
        <w:t>today41;</w:t>
      </w:r>
      <w:r w:rsidRPr="0097394B">
        <w:rPr>
          <w:color w:val="000000"/>
          <w:sz w:val="16"/>
          <w:szCs w:val="16"/>
        </w:rPr>
        <w:t xml:space="preserve"> </w:t>
      </w:r>
      <w:r w:rsidRPr="0097394B">
        <w:rPr>
          <w:vanish/>
          <w:color w:val="000000"/>
          <w:sz w:val="16"/>
          <w:szCs w:val="16"/>
        </w:rPr>
        <w:t>reverting</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traditional</w:t>
      </w:r>
      <w:r w:rsidRPr="0097394B">
        <w:rPr>
          <w:color w:val="000000"/>
          <w:sz w:val="16"/>
          <w:szCs w:val="16"/>
        </w:rPr>
        <w:t xml:space="preserve"> </w:t>
      </w:r>
      <w:r w:rsidRPr="0097394B">
        <w:rPr>
          <w:vanish/>
          <w:color w:val="000000"/>
          <w:sz w:val="16"/>
          <w:szCs w:val="16"/>
        </w:rPr>
        <w:t>agriculture</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future</w:t>
      </w:r>
      <w:r w:rsidRPr="0097394B">
        <w:rPr>
          <w:color w:val="000000"/>
          <w:sz w:val="16"/>
          <w:szCs w:val="16"/>
        </w:rPr>
        <w:t xml:space="preserve"> </w:t>
      </w:r>
      <w:r w:rsidRPr="0097394B">
        <w:rPr>
          <w:vanish/>
          <w:color w:val="000000"/>
          <w:sz w:val="16"/>
          <w:szCs w:val="16"/>
        </w:rPr>
        <w:t>extrasolar</w:t>
      </w:r>
      <w:r w:rsidRPr="0097394B">
        <w:rPr>
          <w:color w:val="000000"/>
          <w:sz w:val="16"/>
          <w:szCs w:val="16"/>
        </w:rPr>
        <w:t xml:space="preserve"> </w:t>
      </w:r>
      <w:r w:rsidRPr="0097394B">
        <w:rPr>
          <w:vanish/>
          <w:color w:val="000000"/>
          <w:sz w:val="16"/>
          <w:szCs w:val="16"/>
        </w:rPr>
        <w:t>colonies</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amount</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extraordinarily</w:t>
      </w:r>
      <w:r w:rsidRPr="0097394B">
        <w:rPr>
          <w:color w:val="000000"/>
          <w:sz w:val="16"/>
          <w:szCs w:val="16"/>
        </w:rPr>
        <w:t xml:space="preserve"> </w:t>
      </w:r>
      <w:r w:rsidRPr="0097394B">
        <w:rPr>
          <w:vanish/>
          <w:color w:val="000000"/>
          <w:sz w:val="16"/>
          <w:szCs w:val="16"/>
        </w:rPr>
        <w:t>improbable</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inefficient</w:t>
      </w:r>
      <w:r w:rsidRPr="0097394B">
        <w:rPr>
          <w:color w:val="000000"/>
          <w:sz w:val="16"/>
          <w:szCs w:val="16"/>
        </w:rPr>
        <w:t xml:space="preserve"> </w:t>
      </w:r>
      <w:r w:rsidRPr="0097394B">
        <w:rPr>
          <w:vanish/>
          <w:color w:val="000000"/>
          <w:sz w:val="16"/>
          <w:szCs w:val="16"/>
        </w:rPr>
        <w:t>anachronism.).</w:t>
      </w:r>
      <w:r w:rsidRPr="0097394B">
        <w:rPr>
          <w:color w:val="000000"/>
          <w:sz w:val="16"/>
          <w:szCs w:val="16"/>
        </w:rPr>
        <w:t xml:space="preserve"> </w:t>
      </w:r>
      <w:r w:rsidRPr="0097394B">
        <w:rPr>
          <w:vanish/>
          <w:color w:val="000000"/>
          <w:sz w:val="16"/>
          <w:szCs w:val="16"/>
        </w:rPr>
        <w:t>Non-primitive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possess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general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at</w:t>
      </w:r>
      <w:r w:rsidRPr="0097394B">
        <w:rPr>
          <w:color w:val="000000"/>
          <w:sz w:val="16"/>
          <w:szCs w:val="16"/>
        </w:rPr>
        <w:t xml:space="preserve"> </w:t>
      </w:r>
      <w:r w:rsidRPr="0097394B">
        <w:rPr>
          <w:vanish/>
          <w:color w:val="000000"/>
          <w:sz w:val="16"/>
          <w:szCs w:val="16"/>
        </w:rPr>
        <w:t>least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great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own</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possible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highly</w:t>
      </w:r>
      <w:r w:rsidRPr="0097394B">
        <w:rPr>
          <w:color w:val="000000"/>
          <w:sz w:val="16"/>
          <w:szCs w:val="16"/>
        </w:rPr>
        <w:t xml:space="preserve"> </w:t>
      </w:r>
      <w:r w:rsidRPr="0097394B">
        <w:rPr>
          <w:vanish/>
          <w:color w:val="000000"/>
          <w:sz w:val="16"/>
          <w:szCs w:val="16"/>
        </w:rPr>
        <w:t>intelligent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at</w:t>
      </w:r>
      <w:r w:rsidRPr="0097394B">
        <w:rPr>
          <w:color w:val="000000"/>
          <w:sz w:val="16"/>
          <w:szCs w:val="16"/>
        </w:rPr>
        <w:t xml:space="preserve"> </w:t>
      </w:r>
      <w:r w:rsidRPr="0097394B">
        <w:rPr>
          <w:vanish/>
          <w:color w:val="000000"/>
          <w:sz w:val="16"/>
          <w:szCs w:val="16"/>
        </w:rPr>
        <w:t>least</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sentience</w:t>
      </w:r>
      <w:r w:rsidRPr="0097394B">
        <w:rPr>
          <w:color w:val="000000"/>
          <w:sz w:val="16"/>
          <w:szCs w:val="16"/>
        </w:rPr>
        <w:t xml:space="preserve"> </w:t>
      </w:r>
      <w:r w:rsidRPr="0097394B">
        <w:rPr>
          <w:vanish/>
          <w:color w:val="000000"/>
          <w:sz w:val="16"/>
          <w:szCs w:val="16"/>
        </w:rPr>
        <w:t>seems</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correlate</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challenge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type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same</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additional</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problems</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consider.</w:t>
      </w:r>
      <w:r w:rsidRPr="0097394B">
        <w:rPr>
          <w:color w:val="000000"/>
          <w:sz w:val="16"/>
          <w:szCs w:val="16"/>
        </w:rPr>
        <w:t xml:space="preserve"> </w:t>
      </w:r>
      <w:r w:rsidRPr="0097394B">
        <w:rPr>
          <w:vanish/>
          <w:color w:val="000000"/>
          <w:sz w:val="16"/>
          <w:szCs w:val="16"/>
        </w:rPr>
        <w:t>If</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intelligent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beyond</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their</w:t>
      </w:r>
      <w:r w:rsidRPr="0097394B">
        <w:rPr>
          <w:color w:val="000000"/>
          <w:sz w:val="16"/>
          <w:szCs w:val="16"/>
        </w:rPr>
        <w:t xml:space="preserve"> </w:t>
      </w:r>
      <w:r w:rsidRPr="0097394B">
        <w:rPr>
          <w:vanish/>
          <w:color w:val="000000"/>
          <w:sz w:val="16"/>
          <w:szCs w:val="16"/>
        </w:rPr>
        <w:t>levels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technological</w:t>
      </w:r>
      <w:r w:rsidRPr="0097394B">
        <w:rPr>
          <w:color w:val="000000"/>
          <w:sz w:val="16"/>
          <w:szCs w:val="16"/>
        </w:rPr>
        <w:t xml:space="preserve"> </w:t>
      </w:r>
      <w:r w:rsidRPr="0097394B">
        <w:rPr>
          <w:vanish/>
          <w:color w:val="000000"/>
          <w:sz w:val="16"/>
          <w:szCs w:val="16"/>
        </w:rPr>
        <w:t>development</w:t>
      </w:r>
      <w:r w:rsidRPr="0097394B">
        <w:rPr>
          <w:color w:val="000000"/>
          <w:sz w:val="16"/>
          <w:szCs w:val="16"/>
        </w:rPr>
        <w:t xml:space="preserve"> </w:t>
      </w:r>
      <w:r w:rsidRPr="0097394B">
        <w:rPr>
          <w:vanish/>
          <w:color w:val="000000"/>
          <w:sz w:val="16"/>
          <w:szCs w:val="16"/>
        </w:rPr>
        <w:t>will</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great</w:t>
      </w:r>
      <w:r w:rsidRPr="0097394B">
        <w:rPr>
          <w:color w:val="000000"/>
          <w:sz w:val="16"/>
          <w:szCs w:val="16"/>
        </w:rPr>
        <w:t xml:space="preserve"> </w:t>
      </w:r>
      <w:r w:rsidRPr="0097394B">
        <w:rPr>
          <w:vanish/>
          <w:color w:val="000000"/>
          <w:sz w:val="16"/>
          <w:szCs w:val="16"/>
        </w:rPr>
        <w:t>variance;</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will</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intelligent,</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yet</w:t>
      </w:r>
      <w:r w:rsidRPr="0097394B">
        <w:rPr>
          <w:color w:val="000000"/>
          <w:sz w:val="16"/>
          <w:szCs w:val="16"/>
        </w:rPr>
        <w:t xml:space="preserve"> </w:t>
      </w:r>
      <w:r w:rsidRPr="0097394B">
        <w:rPr>
          <w:vanish/>
          <w:color w:val="000000"/>
          <w:sz w:val="16"/>
          <w:szCs w:val="16"/>
        </w:rPr>
        <w:t>developed,</w:t>
      </w:r>
      <w:r w:rsidRPr="0097394B">
        <w:rPr>
          <w:color w:val="000000"/>
          <w:sz w:val="16"/>
          <w:szCs w:val="16"/>
        </w:rPr>
        <w:t xml:space="preserve"> </w:t>
      </w:r>
      <w:r w:rsidRPr="0097394B">
        <w:rPr>
          <w:vanish/>
          <w:color w:val="000000"/>
          <w:sz w:val="16"/>
          <w:szCs w:val="16"/>
        </w:rPr>
        <w:t>whereas</w:t>
      </w:r>
      <w:r w:rsidRPr="0097394B">
        <w:rPr>
          <w:color w:val="000000"/>
          <w:sz w:val="16"/>
          <w:szCs w:val="16"/>
        </w:rPr>
        <w:t xml:space="preserve"> </w:t>
      </w:r>
      <w:r w:rsidRPr="0097394B">
        <w:rPr>
          <w:vanish/>
          <w:color w:val="000000"/>
          <w:sz w:val="16"/>
          <w:szCs w:val="16"/>
        </w:rPr>
        <w:t>others</w:t>
      </w:r>
      <w:r w:rsidRPr="0097394B">
        <w:rPr>
          <w:color w:val="000000"/>
          <w:sz w:val="16"/>
          <w:szCs w:val="16"/>
        </w:rPr>
        <w:t xml:space="preserve"> </w:t>
      </w:r>
      <w:r w:rsidRPr="0097394B">
        <w:rPr>
          <w:vanish/>
          <w:color w:val="000000"/>
          <w:sz w:val="16"/>
          <w:szCs w:val="16"/>
        </w:rPr>
        <w:t>will</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intelligent</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much</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technologically</w:t>
      </w:r>
      <w:r w:rsidRPr="0097394B">
        <w:rPr>
          <w:color w:val="000000"/>
          <w:sz w:val="16"/>
          <w:szCs w:val="16"/>
        </w:rPr>
        <w:t xml:space="preserve"> </w:t>
      </w:r>
      <w:r w:rsidRPr="0097394B">
        <w:rPr>
          <w:vanish/>
          <w:color w:val="000000"/>
          <w:sz w:val="16"/>
          <w:szCs w:val="16"/>
        </w:rPr>
        <w:t>advanced</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Intelligent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less</w:t>
      </w:r>
      <w:r w:rsidRPr="0097394B">
        <w:rPr>
          <w:color w:val="000000"/>
          <w:sz w:val="16"/>
          <w:szCs w:val="16"/>
        </w:rPr>
        <w:t xml:space="preserve"> </w:t>
      </w:r>
      <w:r w:rsidRPr="0097394B">
        <w:rPr>
          <w:vanish/>
          <w:color w:val="000000"/>
          <w:sz w:val="16"/>
          <w:szCs w:val="16"/>
        </w:rPr>
        <w:t>technologically</w:t>
      </w:r>
      <w:r w:rsidRPr="0097394B">
        <w:rPr>
          <w:color w:val="000000"/>
          <w:sz w:val="16"/>
          <w:szCs w:val="16"/>
        </w:rPr>
        <w:t xml:space="preserve"> </w:t>
      </w:r>
      <w:r w:rsidRPr="0097394B">
        <w:rPr>
          <w:vanish/>
          <w:color w:val="000000"/>
          <w:sz w:val="16"/>
          <w:szCs w:val="16"/>
        </w:rPr>
        <w:t>developed</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present</w:t>
      </w:r>
      <w:r w:rsidRPr="0097394B">
        <w:rPr>
          <w:color w:val="000000"/>
          <w:sz w:val="16"/>
          <w:szCs w:val="16"/>
        </w:rPr>
        <w:t xml:space="preserve"> </w:t>
      </w:r>
      <w:r w:rsidRPr="0097394B">
        <w:rPr>
          <w:vanish/>
          <w:color w:val="000000"/>
          <w:sz w:val="16"/>
          <w:szCs w:val="16"/>
        </w:rPr>
        <w:t>us</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Should</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interact</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such</w:t>
      </w:r>
      <w:r w:rsidRPr="0097394B">
        <w:rPr>
          <w:color w:val="000000"/>
          <w:sz w:val="16"/>
          <w:szCs w:val="16"/>
        </w:rPr>
        <w:t xml:space="preserve"> </w:t>
      </w:r>
      <w:r w:rsidRPr="0097394B">
        <w:rPr>
          <w:vanish/>
          <w:color w:val="000000"/>
          <w:sz w:val="16"/>
          <w:szCs w:val="16"/>
        </w:rPr>
        <w:t>civilizations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try</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help</w:t>
      </w:r>
      <w:r w:rsidRPr="0097394B">
        <w:rPr>
          <w:color w:val="000000"/>
          <w:sz w:val="16"/>
          <w:szCs w:val="16"/>
        </w:rPr>
        <w:t xml:space="preserve"> </w:t>
      </w:r>
      <w:r w:rsidRPr="0097394B">
        <w:rPr>
          <w:vanish/>
          <w:color w:val="000000"/>
          <w:sz w:val="16"/>
          <w:szCs w:val="16"/>
        </w:rPr>
        <w:t>them</w:t>
      </w:r>
      <w:r w:rsidRPr="0097394B">
        <w:rPr>
          <w:color w:val="000000"/>
          <w:sz w:val="16"/>
          <w:szCs w:val="16"/>
        </w:rPr>
        <w:t xml:space="preserve"> </w:t>
      </w:r>
      <w:r w:rsidRPr="0097394B">
        <w:rPr>
          <w:vanish/>
          <w:color w:val="000000"/>
          <w:sz w:val="16"/>
          <w:szCs w:val="16"/>
        </w:rPr>
        <w:t>develop</w:t>
      </w:r>
      <w:r w:rsidRPr="0097394B">
        <w:rPr>
          <w:color w:val="000000"/>
          <w:sz w:val="16"/>
          <w:szCs w:val="16"/>
        </w:rPr>
        <w:t xml:space="preserve"> </w:t>
      </w:r>
      <w:r w:rsidRPr="0097394B">
        <w:rPr>
          <w:vanish/>
          <w:color w:val="000000"/>
          <w:sz w:val="16"/>
          <w:szCs w:val="16"/>
        </w:rPr>
        <w:t>faster</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overcome</w:t>
      </w:r>
      <w:r w:rsidRPr="0097394B">
        <w:rPr>
          <w:color w:val="000000"/>
          <w:sz w:val="16"/>
          <w:szCs w:val="16"/>
        </w:rPr>
        <w:t xml:space="preserve"> </w:t>
      </w:r>
      <w:r w:rsidRPr="0097394B">
        <w:rPr>
          <w:vanish/>
          <w:color w:val="000000"/>
          <w:sz w:val="16"/>
          <w:szCs w:val="16"/>
        </w:rPr>
        <w:t>problems?</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has</w:t>
      </w:r>
      <w:r w:rsidRPr="0097394B">
        <w:rPr>
          <w:color w:val="000000"/>
          <w:sz w:val="16"/>
          <w:szCs w:val="16"/>
        </w:rPr>
        <w:t xml:space="preserve"> </w:t>
      </w:r>
      <w:r w:rsidRPr="0097394B">
        <w:rPr>
          <w:vanish/>
          <w:color w:val="000000"/>
          <w:sz w:val="16"/>
          <w:szCs w:val="16"/>
        </w:rPr>
        <w:t>perhaps</w:t>
      </w:r>
      <w:r w:rsidRPr="0097394B">
        <w:rPr>
          <w:color w:val="000000"/>
          <w:sz w:val="16"/>
          <w:szCs w:val="16"/>
        </w:rPr>
        <w:t xml:space="preserve"> </w:t>
      </w:r>
      <w:r w:rsidRPr="0097394B">
        <w:rPr>
          <w:vanish/>
          <w:color w:val="000000"/>
          <w:sz w:val="16"/>
          <w:szCs w:val="16"/>
        </w:rPr>
        <w:t>most</w:t>
      </w:r>
      <w:r w:rsidRPr="0097394B">
        <w:rPr>
          <w:color w:val="000000"/>
          <w:sz w:val="16"/>
          <w:szCs w:val="16"/>
        </w:rPr>
        <w:t xml:space="preserve"> </w:t>
      </w:r>
      <w:r w:rsidRPr="0097394B">
        <w:rPr>
          <w:vanish/>
          <w:color w:val="000000"/>
          <w:sz w:val="16"/>
          <w:szCs w:val="16"/>
        </w:rPr>
        <w:t>famously</w:t>
      </w:r>
      <w:r w:rsidRPr="0097394B">
        <w:rPr>
          <w:color w:val="000000"/>
          <w:sz w:val="16"/>
          <w:szCs w:val="16"/>
        </w:rPr>
        <w:t xml:space="preserve"> </w:t>
      </w:r>
      <w:r w:rsidRPr="0097394B">
        <w:rPr>
          <w:vanish/>
          <w:color w:val="000000"/>
          <w:sz w:val="16"/>
          <w:szCs w:val="16"/>
        </w:rPr>
        <w:t>been</w:t>
      </w:r>
      <w:r w:rsidRPr="0097394B">
        <w:rPr>
          <w:color w:val="000000"/>
          <w:sz w:val="16"/>
          <w:szCs w:val="16"/>
        </w:rPr>
        <w:t xml:space="preserve"> </w:t>
      </w:r>
      <w:r w:rsidRPr="0097394B">
        <w:rPr>
          <w:vanish/>
          <w:color w:val="000000"/>
          <w:sz w:val="16"/>
          <w:szCs w:val="16"/>
        </w:rPr>
        <w:t>explored</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television</w:t>
      </w:r>
      <w:r w:rsidRPr="0097394B">
        <w:rPr>
          <w:color w:val="000000"/>
          <w:sz w:val="16"/>
          <w:szCs w:val="16"/>
        </w:rPr>
        <w:t xml:space="preserve"> </w:t>
      </w:r>
      <w:r w:rsidRPr="0097394B">
        <w:rPr>
          <w:vanish/>
          <w:color w:val="000000"/>
          <w:sz w:val="16"/>
          <w:szCs w:val="16"/>
        </w:rPr>
        <w:t>show</w:t>
      </w:r>
      <w:r w:rsidRPr="0097394B">
        <w:rPr>
          <w:color w:val="000000"/>
          <w:sz w:val="16"/>
          <w:szCs w:val="16"/>
        </w:rPr>
        <w:t xml:space="preserve"> </w:t>
      </w:r>
      <w:r w:rsidRPr="0097394B">
        <w:rPr>
          <w:vanish/>
          <w:color w:val="000000"/>
          <w:sz w:val="16"/>
          <w:szCs w:val="16"/>
        </w:rPr>
        <w:t>Star</w:t>
      </w:r>
      <w:r w:rsidRPr="0097394B">
        <w:rPr>
          <w:color w:val="000000"/>
          <w:sz w:val="16"/>
          <w:szCs w:val="16"/>
        </w:rPr>
        <w:t xml:space="preserve"> </w:t>
      </w:r>
      <w:r w:rsidRPr="0097394B">
        <w:rPr>
          <w:vanish/>
          <w:color w:val="000000"/>
          <w:sz w:val="16"/>
          <w:szCs w:val="16"/>
        </w:rPr>
        <w:t>Trek</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its</w:t>
      </w:r>
      <w:r w:rsidRPr="0097394B">
        <w:rPr>
          <w:color w:val="000000"/>
          <w:sz w:val="16"/>
          <w:szCs w:val="16"/>
        </w:rPr>
        <w:t xml:space="preserve"> </w:t>
      </w:r>
      <w:r w:rsidRPr="0097394B">
        <w:rPr>
          <w:vanish/>
          <w:color w:val="000000"/>
          <w:sz w:val="16"/>
          <w:szCs w:val="16"/>
        </w:rPr>
        <w:t>“Prime</w:t>
      </w:r>
      <w:r w:rsidRPr="0097394B">
        <w:rPr>
          <w:color w:val="000000"/>
          <w:sz w:val="16"/>
          <w:szCs w:val="16"/>
        </w:rPr>
        <w:t xml:space="preserve"> </w:t>
      </w:r>
      <w:r w:rsidRPr="0097394B">
        <w:rPr>
          <w:vanish/>
          <w:color w:val="000000"/>
          <w:sz w:val="16"/>
          <w:szCs w:val="16"/>
        </w:rPr>
        <w:t>Directive”: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fictional</w:t>
      </w:r>
      <w:r w:rsidRPr="0097394B">
        <w:rPr>
          <w:color w:val="000000"/>
          <w:sz w:val="16"/>
          <w:szCs w:val="16"/>
        </w:rPr>
        <w:t xml:space="preserve"> </w:t>
      </w:r>
      <w:r w:rsidRPr="0097394B">
        <w:rPr>
          <w:vanish/>
          <w:color w:val="000000"/>
          <w:sz w:val="16"/>
          <w:szCs w:val="16"/>
        </w:rPr>
        <w:t>United</w:t>
      </w:r>
      <w:r w:rsidRPr="0097394B">
        <w:rPr>
          <w:color w:val="000000"/>
          <w:sz w:val="16"/>
          <w:szCs w:val="16"/>
        </w:rPr>
        <w:t xml:space="preserve"> </w:t>
      </w:r>
      <w:r w:rsidRPr="0097394B">
        <w:rPr>
          <w:vanish/>
          <w:color w:val="000000"/>
          <w:sz w:val="16"/>
          <w:szCs w:val="16"/>
        </w:rPr>
        <w:t>Federation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Planets</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never</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interfere</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technologically</w:t>
      </w:r>
      <w:r w:rsidRPr="0097394B">
        <w:rPr>
          <w:color w:val="000000"/>
          <w:sz w:val="16"/>
          <w:szCs w:val="16"/>
        </w:rPr>
        <w:t xml:space="preserve"> </w:t>
      </w:r>
      <w:r w:rsidRPr="0097394B">
        <w:rPr>
          <w:vanish/>
          <w:color w:val="000000"/>
          <w:sz w:val="16"/>
          <w:szCs w:val="16"/>
        </w:rPr>
        <w:t>undeveloped</w:t>
      </w:r>
      <w:r w:rsidRPr="0097394B">
        <w:rPr>
          <w:color w:val="000000"/>
          <w:sz w:val="16"/>
          <w:szCs w:val="16"/>
        </w:rPr>
        <w:t xml:space="preserve"> </w:t>
      </w:r>
      <w:r w:rsidRPr="0097394B">
        <w:rPr>
          <w:vanish/>
          <w:color w:val="000000"/>
          <w:sz w:val="16"/>
          <w:szCs w:val="16"/>
        </w:rPr>
        <w:t>civilization</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order</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avoid</w:t>
      </w:r>
      <w:r w:rsidRPr="0097394B">
        <w:rPr>
          <w:color w:val="000000"/>
          <w:sz w:val="16"/>
          <w:szCs w:val="16"/>
        </w:rPr>
        <w:t xml:space="preserve"> </w:t>
      </w:r>
      <w:r w:rsidRPr="0097394B">
        <w:rPr>
          <w:vanish/>
          <w:color w:val="000000"/>
          <w:sz w:val="16"/>
          <w:szCs w:val="16"/>
        </w:rPr>
        <w:t>doing</w:t>
      </w:r>
      <w:r w:rsidRPr="0097394B">
        <w:rPr>
          <w:color w:val="000000"/>
          <w:sz w:val="16"/>
          <w:szCs w:val="16"/>
        </w:rPr>
        <w:t xml:space="preserve"> </w:t>
      </w:r>
      <w:r w:rsidRPr="0097394B">
        <w:rPr>
          <w:vanish/>
          <w:color w:val="000000"/>
          <w:sz w:val="16"/>
          <w:szCs w:val="16"/>
        </w:rPr>
        <w:t>damage</w:t>
      </w:r>
      <w:r w:rsidRPr="0097394B">
        <w:rPr>
          <w:color w:val="000000"/>
          <w:sz w:val="16"/>
          <w:szCs w:val="16"/>
        </w:rPr>
        <w:t xml:space="preserve"> </w:t>
      </w:r>
      <w:r w:rsidRPr="0097394B">
        <w:rPr>
          <w:vanish/>
          <w:color w:val="000000"/>
          <w:sz w:val="16"/>
          <w:szCs w:val="16"/>
        </w:rPr>
        <w:t>(Alas,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protagonists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Star</w:t>
      </w:r>
      <w:r w:rsidRPr="0097394B">
        <w:rPr>
          <w:color w:val="000000"/>
          <w:sz w:val="16"/>
          <w:szCs w:val="16"/>
        </w:rPr>
        <w:t xml:space="preserve"> </w:t>
      </w:r>
      <w:r w:rsidRPr="0097394B">
        <w:rPr>
          <w:vanish/>
          <w:color w:val="000000"/>
          <w:sz w:val="16"/>
          <w:szCs w:val="16"/>
        </w:rPr>
        <w:t>Trek</w:t>
      </w:r>
      <w:r w:rsidRPr="0097394B">
        <w:rPr>
          <w:color w:val="000000"/>
          <w:sz w:val="16"/>
          <w:szCs w:val="16"/>
        </w:rPr>
        <w:t xml:space="preserve"> </w:t>
      </w:r>
      <w:r w:rsidRPr="0097394B">
        <w:rPr>
          <w:vanish/>
          <w:color w:val="000000"/>
          <w:sz w:val="16"/>
          <w:szCs w:val="16"/>
        </w:rPr>
        <w:t>end</w:t>
      </w:r>
      <w:r w:rsidRPr="0097394B">
        <w:rPr>
          <w:color w:val="000000"/>
          <w:sz w:val="16"/>
          <w:szCs w:val="16"/>
        </w:rPr>
        <w:t xml:space="preserve"> </w:t>
      </w:r>
      <w:r w:rsidRPr="0097394B">
        <w:rPr>
          <w:vanish/>
          <w:color w:val="000000"/>
          <w:sz w:val="16"/>
          <w:szCs w:val="16"/>
        </w:rPr>
        <w:t>up</w:t>
      </w:r>
      <w:r w:rsidRPr="0097394B">
        <w:rPr>
          <w:color w:val="000000"/>
          <w:sz w:val="16"/>
          <w:szCs w:val="16"/>
        </w:rPr>
        <w:t xml:space="preserve"> </w:t>
      </w:r>
      <w:r w:rsidRPr="0097394B">
        <w:rPr>
          <w:vanish/>
          <w:color w:val="000000"/>
          <w:sz w:val="16"/>
          <w:szCs w:val="16"/>
        </w:rPr>
        <w:t>violating</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Prime</w:t>
      </w:r>
      <w:r w:rsidRPr="0097394B">
        <w:rPr>
          <w:color w:val="000000"/>
          <w:sz w:val="16"/>
          <w:szCs w:val="16"/>
        </w:rPr>
        <w:t xml:space="preserve"> </w:t>
      </w:r>
      <w:r w:rsidRPr="0097394B">
        <w:rPr>
          <w:vanish/>
          <w:color w:val="000000"/>
          <w:sz w:val="16"/>
          <w:szCs w:val="16"/>
        </w:rPr>
        <w:t>Directive</w:t>
      </w:r>
      <w:r w:rsidRPr="0097394B">
        <w:rPr>
          <w:color w:val="000000"/>
          <w:sz w:val="16"/>
          <w:szCs w:val="16"/>
        </w:rPr>
        <w:t xml:space="preserve"> </w:t>
      </w:r>
      <w:r w:rsidRPr="0097394B">
        <w:rPr>
          <w:vanish/>
          <w:color w:val="000000"/>
          <w:sz w:val="16"/>
          <w:szCs w:val="16"/>
        </w:rPr>
        <w:t>time</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again;</w:t>
      </w:r>
      <w:r w:rsidRPr="0097394B">
        <w:rPr>
          <w:color w:val="000000"/>
          <w:sz w:val="16"/>
          <w:szCs w:val="16"/>
        </w:rPr>
        <w:t xml:space="preserve"> </w:t>
      </w:r>
      <w:r w:rsidRPr="0097394B">
        <w:rPr>
          <w:vanish/>
          <w:color w:val="000000"/>
          <w:sz w:val="16"/>
          <w:szCs w:val="16"/>
        </w:rPr>
        <w:t>doing</w:t>
      </w:r>
      <w:r w:rsidRPr="0097394B">
        <w:rPr>
          <w:color w:val="000000"/>
          <w:sz w:val="16"/>
          <w:szCs w:val="16"/>
        </w:rPr>
        <w:t xml:space="preserve"> </w:t>
      </w:r>
      <w:r w:rsidRPr="0097394B">
        <w:rPr>
          <w:vanish/>
          <w:color w:val="000000"/>
          <w:sz w:val="16"/>
          <w:szCs w:val="16"/>
        </w:rPr>
        <w:t>so</w:t>
      </w:r>
      <w:r w:rsidRPr="0097394B">
        <w:rPr>
          <w:color w:val="000000"/>
          <w:sz w:val="16"/>
          <w:szCs w:val="16"/>
        </w:rPr>
        <w:t xml:space="preserve"> </w:t>
      </w:r>
      <w:r w:rsidRPr="0097394B">
        <w:rPr>
          <w:vanish/>
          <w:color w:val="000000"/>
          <w:sz w:val="16"/>
          <w:szCs w:val="16"/>
        </w:rPr>
        <w:t>makes</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good</w:t>
      </w:r>
      <w:r w:rsidRPr="0097394B">
        <w:rPr>
          <w:color w:val="000000"/>
          <w:sz w:val="16"/>
          <w:szCs w:val="16"/>
        </w:rPr>
        <w:t xml:space="preserve"> </w:t>
      </w:r>
      <w:r w:rsidRPr="0097394B">
        <w:rPr>
          <w:vanish/>
          <w:color w:val="000000"/>
          <w:sz w:val="16"/>
          <w:szCs w:val="16"/>
        </w:rPr>
        <w:t>story.).</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generally,</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non-interference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described</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reversed</w:t>
      </w:r>
      <w:r w:rsidRPr="0097394B">
        <w:rPr>
          <w:color w:val="000000"/>
          <w:sz w:val="16"/>
          <w:szCs w:val="16"/>
        </w:rPr>
        <w:t xml:space="preserve"> </w:t>
      </w:r>
      <w:r w:rsidRPr="0097394B">
        <w:rPr>
          <w:vanish/>
          <w:color w:val="000000"/>
          <w:sz w:val="16"/>
          <w:szCs w:val="16"/>
        </w:rPr>
        <w:t>Zoo</w:t>
      </w:r>
      <w:r w:rsidRPr="0097394B">
        <w:rPr>
          <w:color w:val="000000"/>
          <w:sz w:val="16"/>
          <w:szCs w:val="16"/>
        </w:rPr>
        <w:t xml:space="preserve"> </w:t>
      </w:r>
      <w:r w:rsidRPr="0097394B">
        <w:rPr>
          <w:vanish/>
          <w:color w:val="000000"/>
          <w:sz w:val="16"/>
          <w:szCs w:val="16"/>
        </w:rPr>
        <w:t>hypothesis42,</w:t>
      </w:r>
      <w:r w:rsidRPr="0097394B">
        <w:rPr>
          <w:color w:val="000000"/>
          <w:sz w:val="16"/>
          <w:szCs w:val="16"/>
        </w:rPr>
        <w:t xml:space="preserve"> </w:t>
      </w:r>
      <w:r w:rsidRPr="0097394B">
        <w:rPr>
          <w:vanish/>
          <w:color w:val="000000"/>
          <w:sz w:val="16"/>
          <w:szCs w:val="16"/>
        </w:rPr>
        <w:t>whereby</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civilizations</w:t>
      </w:r>
      <w:r w:rsidRPr="0097394B">
        <w:rPr>
          <w:color w:val="000000"/>
          <w:sz w:val="16"/>
          <w:szCs w:val="16"/>
        </w:rPr>
        <w:t xml:space="preserve"> </w:t>
      </w:r>
      <w:r w:rsidRPr="0097394B">
        <w:rPr>
          <w:vanish/>
          <w:color w:val="000000"/>
          <w:sz w:val="16"/>
          <w:szCs w:val="16"/>
        </w:rPr>
        <w:t>treating</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like</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conservation</w:t>
      </w:r>
      <w:r w:rsidRPr="0097394B">
        <w:rPr>
          <w:color w:val="000000"/>
          <w:sz w:val="16"/>
          <w:szCs w:val="16"/>
        </w:rPr>
        <w:t xml:space="preserve"> </w:t>
      </w:r>
      <w:r w:rsidRPr="0097394B">
        <w:rPr>
          <w:vanish/>
          <w:color w:val="000000"/>
          <w:sz w:val="16"/>
          <w:szCs w:val="16"/>
        </w:rPr>
        <w:t>project,</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us</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pondering</w:t>
      </w:r>
      <w:r w:rsidRPr="0097394B">
        <w:rPr>
          <w:color w:val="000000"/>
          <w:sz w:val="16"/>
          <w:szCs w:val="16"/>
        </w:rPr>
        <w:t xml:space="preserve"> </w:t>
      </w:r>
      <w:r w:rsidRPr="0097394B">
        <w:rPr>
          <w:vanish/>
          <w:color w:val="000000"/>
          <w:sz w:val="16"/>
          <w:szCs w:val="16"/>
        </w:rPr>
        <w:t>whether</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should</w:t>
      </w:r>
      <w:r w:rsidRPr="0097394B">
        <w:rPr>
          <w:color w:val="000000"/>
          <w:sz w:val="16"/>
          <w:szCs w:val="16"/>
        </w:rPr>
        <w:t xml:space="preserve"> </w:t>
      </w:r>
      <w:r w:rsidRPr="0097394B">
        <w:rPr>
          <w:vanish/>
          <w:color w:val="000000"/>
          <w:sz w:val="16"/>
          <w:szCs w:val="16"/>
        </w:rPr>
        <w:t>treat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civilizations</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conservation</w:t>
      </w:r>
      <w:r w:rsidRPr="0097394B">
        <w:rPr>
          <w:color w:val="000000"/>
          <w:sz w:val="16"/>
          <w:szCs w:val="16"/>
        </w:rPr>
        <w:t xml:space="preserve"> </w:t>
      </w:r>
      <w:r w:rsidRPr="0097394B">
        <w:rPr>
          <w:vanish/>
          <w:color w:val="000000"/>
          <w:sz w:val="16"/>
          <w:szCs w:val="16"/>
        </w:rPr>
        <w:t>projects.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strong</w:t>
      </w:r>
      <w:r w:rsidRPr="0097394B">
        <w:rPr>
          <w:color w:val="000000"/>
          <w:sz w:val="16"/>
          <w:szCs w:val="16"/>
        </w:rPr>
        <w:t xml:space="preserve"> </w:t>
      </w:r>
      <w:r w:rsidRPr="0097394B">
        <w:rPr>
          <w:vanish/>
          <w:color w:val="000000"/>
          <w:sz w:val="16"/>
          <w:szCs w:val="16"/>
        </w:rPr>
        <w:t>argument</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favor</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non-interference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risk</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both</w:t>
      </w:r>
      <w:r w:rsidRPr="0097394B">
        <w:rPr>
          <w:color w:val="000000"/>
          <w:sz w:val="16"/>
          <w:szCs w:val="16"/>
        </w:rPr>
        <w:t xml:space="preserve"> </w:t>
      </w:r>
      <w:r w:rsidRPr="0097394B">
        <w:rPr>
          <w:vanish/>
          <w:color w:val="000000"/>
          <w:sz w:val="16"/>
          <w:szCs w:val="16"/>
        </w:rPr>
        <w:t>causing</w:t>
      </w:r>
      <w:r w:rsidRPr="0097394B">
        <w:rPr>
          <w:color w:val="000000"/>
          <w:sz w:val="16"/>
          <w:szCs w:val="16"/>
        </w:rPr>
        <w:t xml:space="preserve"> </w:t>
      </w:r>
      <w:r w:rsidRPr="0097394B">
        <w:rPr>
          <w:vanish/>
          <w:color w:val="000000"/>
          <w:sz w:val="16"/>
          <w:szCs w:val="16"/>
        </w:rPr>
        <w:t>bad</w:t>
      </w:r>
      <w:r w:rsidRPr="0097394B">
        <w:rPr>
          <w:color w:val="000000"/>
          <w:sz w:val="16"/>
          <w:szCs w:val="16"/>
        </w:rPr>
        <w:t xml:space="preserve"> </w:t>
      </w:r>
      <w:r w:rsidRPr="0097394B">
        <w:rPr>
          <w:vanish/>
          <w:color w:val="000000"/>
          <w:sz w:val="16"/>
          <w:szCs w:val="16"/>
        </w:rPr>
        <w:t>outcomes,</w:t>
      </w:r>
      <w:r w:rsidRPr="0097394B">
        <w:rPr>
          <w:color w:val="000000"/>
          <w:sz w:val="16"/>
          <w:szCs w:val="16"/>
        </w:rPr>
        <w:t xml:space="preserve"> </w:t>
      </w:r>
      <w:r w:rsidRPr="0097394B">
        <w:rPr>
          <w:vanish/>
          <w:color w:val="000000"/>
          <w:sz w:val="16"/>
          <w:szCs w:val="16"/>
        </w:rPr>
        <w:t>both</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short-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well</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long-term.</w:t>
      </w:r>
      <w:r w:rsidRPr="0097394B">
        <w:rPr>
          <w:color w:val="000000"/>
          <w:sz w:val="16"/>
          <w:szCs w:val="16"/>
        </w:rPr>
        <w:t xml:space="preserve"> </w:t>
      </w:r>
      <w:r w:rsidRPr="0097394B">
        <w:rPr>
          <w:vanish/>
          <w:color w:val="000000"/>
          <w:sz w:val="16"/>
          <w:szCs w:val="16"/>
        </w:rPr>
        <w:t>Interacting</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less</w:t>
      </w:r>
      <w:r w:rsidRPr="0097394B">
        <w:rPr>
          <w:color w:val="000000"/>
          <w:sz w:val="16"/>
          <w:szCs w:val="16"/>
        </w:rPr>
        <w:t xml:space="preserve"> </w:t>
      </w:r>
      <w:r w:rsidRPr="0097394B">
        <w:rPr>
          <w:vanish/>
          <w:color w:val="000000"/>
          <w:sz w:val="16"/>
          <w:szCs w:val="16"/>
        </w:rPr>
        <w:t>developed</w:t>
      </w:r>
      <w:r w:rsidRPr="0097394B">
        <w:rPr>
          <w:color w:val="000000"/>
          <w:sz w:val="16"/>
          <w:szCs w:val="16"/>
        </w:rPr>
        <w:t xml:space="preserve"> </w:t>
      </w:r>
      <w:r w:rsidRPr="0097394B">
        <w:rPr>
          <w:vanish/>
          <w:color w:val="000000"/>
          <w:sz w:val="16"/>
          <w:szCs w:val="16"/>
        </w:rPr>
        <w:t>civilizations</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inadvertently</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harm</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good,</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steer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affected</w:t>
      </w:r>
      <w:r w:rsidRPr="0097394B">
        <w:rPr>
          <w:color w:val="000000"/>
          <w:sz w:val="16"/>
          <w:szCs w:val="16"/>
        </w:rPr>
        <w:t xml:space="preserve"> </w:t>
      </w:r>
      <w:r w:rsidRPr="0097394B">
        <w:rPr>
          <w:vanish/>
          <w:color w:val="000000"/>
          <w:sz w:val="16"/>
          <w:szCs w:val="16"/>
        </w:rPr>
        <w:t>civilizations</w:t>
      </w:r>
      <w:r w:rsidRPr="0097394B">
        <w:rPr>
          <w:color w:val="000000"/>
          <w:sz w:val="16"/>
          <w:szCs w:val="16"/>
        </w:rPr>
        <w:t xml:space="preserve"> </w:t>
      </w:r>
      <w:r w:rsidRPr="0097394B">
        <w:rPr>
          <w:vanish/>
          <w:color w:val="000000"/>
          <w:sz w:val="16"/>
          <w:szCs w:val="16"/>
        </w:rPr>
        <w:t>away</w:t>
      </w:r>
      <w:r w:rsidRPr="0097394B">
        <w:rPr>
          <w:color w:val="000000"/>
          <w:sz w:val="16"/>
          <w:szCs w:val="16"/>
        </w:rPr>
        <w:t xml:space="preserve"> </w:t>
      </w:r>
      <w:r w:rsidRPr="0097394B">
        <w:rPr>
          <w:vanish/>
          <w:color w:val="000000"/>
          <w:sz w:val="16"/>
          <w:szCs w:val="16"/>
        </w:rPr>
        <w:t>from</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path</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development</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beneficial</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long</w:t>
      </w:r>
      <w:r w:rsidRPr="0097394B">
        <w:rPr>
          <w:color w:val="000000"/>
          <w:sz w:val="16"/>
          <w:szCs w:val="16"/>
        </w:rPr>
        <w:t xml:space="preserve"> </w:t>
      </w:r>
      <w:r w:rsidRPr="0097394B">
        <w:rPr>
          <w:vanish/>
          <w:color w:val="000000"/>
          <w:sz w:val="16"/>
          <w:szCs w:val="16"/>
        </w:rPr>
        <w:t>run.</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other</w:t>
      </w:r>
      <w:r w:rsidRPr="0097394B">
        <w:rPr>
          <w:color w:val="000000"/>
          <w:sz w:val="16"/>
          <w:szCs w:val="16"/>
        </w:rPr>
        <w:t xml:space="preserve"> </w:t>
      </w:r>
      <w:r w:rsidRPr="0097394B">
        <w:rPr>
          <w:vanish/>
          <w:color w:val="000000"/>
          <w:sz w:val="16"/>
          <w:szCs w:val="16"/>
        </w:rPr>
        <w:t>hand,</w:t>
      </w:r>
      <w:r w:rsidRPr="0097394B">
        <w:rPr>
          <w:color w:val="000000"/>
          <w:sz w:val="16"/>
          <w:szCs w:val="16"/>
        </w:rPr>
        <w:t xml:space="preserve"> </w:t>
      </w:r>
      <w:r w:rsidRPr="0097394B">
        <w:rPr>
          <w:vanish/>
          <w:color w:val="000000"/>
          <w:sz w:val="16"/>
          <w:szCs w:val="16"/>
        </w:rPr>
        <w:t>however,</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investing</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small</w:t>
      </w:r>
      <w:r w:rsidRPr="0097394B">
        <w:rPr>
          <w:color w:val="000000"/>
          <w:sz w:val="16"/>
          <w:szCs w:val="16"/>
        </w:rPr>
        <w:t xml:space="preserve"> </w:t>
      </w:r>
      <w:r w:rsidRPr="0097394B">
        <w:rPr>
          <w:vanish/>
          <w:color w:val="000000"/>
          <w:sz w:val="16"/>
          <w:szCs w:val="16"/>
        </w:rPr>
        <w:t>amount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resources</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greatly</w:t>
      </w:r>
      <w:r w:rsidRPr="0097394B">
        <w:rPr>
          <w:color w:val="000000"/>
          <w:sz w:val="16"/>
          <w:szCs w:val="16"/>
        </w:rPr>
        <w:t xml:space="preserve"> </w:t>
      </w:r>
      <w:r w:rsidRPr="0097394B">
        <w:rPr>
          <w:vanish/>
          <w:color w:val="000000"/>
          <w:sz w:val="16"/>
          <w:szCs w:val="16"/>
        </w:rPr>
        <w:t>improve</w:t>
      </w:r>
      <w:r w:rsidRPr="0097394B">
        <w:rPr>
          <w:color w:val="000000"/>
          <w:sz w:val="16"/>
          <w:szCs w:val="16"/>
        </w:rPr>
        <w:t xml:space="preserve"> </w:t>
      </w:r>
      <w:r w:rsidRPr="0097394B">
        <w:rPr>
          <w:vanish/>
          <w:color w:val="000000"/>
          <w:sz w:val="16"/>
          <w:szCs w:val="16"/>
        </w:rPr>
        <w:t>lives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reduce</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seems</w:t>
      </w:r>
      <w:r w:rsidRPr="0097394B">
        <w:rPr>
          <w:color w:val="000000"/>
          <w:sz w:val="16"/>
          <w:szCs w:val="16"/>
        </w:rPr>
        <w:t xml:space="preserve"> </w:t>
      </w:r>
      <w:r w:rsidRPr="0097394B">
        <w:rPr>
          <w:vanish/>
          <w:color w:val="000000"/>
          <w:sz w:val="16"/>
          <w:szCs w:val="16"/>
        </w:rPr>
        <w:t>morally</w:t>
      </w:r>
      <w:r w:rsidRPr="0097394B">
        <w:rPr>
          <w:color w:val="000000"/>
          <w:sz w:val="16"/>
          <w:szCs w:val="16"/>
        </w:rPr>
        <w:t xml:space="preserve"> </w:t>
      </w:r>
      <w:r w:rsidRPr="0097394B">
        <w:rPr>
          <w:vanish/>
          <w:color w:val="000000"/>
          <w:sz w:val="16"/>
          <w:szCs w:val="16"/>
        </w:rPr>
        <w:t>dubious.</w:t>
      </w:r>
      <w:r w:rsidRPr="0097394B">
        <w:rPr>
          <w:color w:val="000000"/>
          <w:sz w:val="16"/>
          <w:szCs w:val="16"/>
        </w:rPr>
        <w:t xml:space="preserve"> </w:t>
      </w:r>
      <w:r w:rsidRPr="0097394B">
        <w:rPr>
          <w:vanish/>
          <w:color w:val="000000"/>
          <w:sz w:val="16"/>
          <w:szCs w:val="16"/>
        </w:rPr>
        <w:t>If</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civilization</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going</w:t>
      </w:r>
      <w:r w:rsidRPr="0097394B">
        <w:rPr>
          <w:color w:val="000000"/>
          <w:sz w:val="16"/>
          <w:szCs w:val="16"/>
        </w:rPr>
        <w:t xml:space="preserve"> </w:t>
      </w:r>
      <w:r w:rsidRPr="0097394B">
        <w:rPr>
          <w:vanish/>
          <w:color w:val="000000"/>
          <w:sz w:val="16"/>
          <w:szCs w:val="16"/>
        </w:rPr>
        <w:t>through</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historical</w:t>
      </w:r>
      <w:r w:rsidRPr="0097394B">
        <w:rPr>
          <w:color w:val="000000"/>
          <w:sz w:val="16"/>
          <w:szCs w:val="16"/>
        </w:rPr>
        <w:t xml:space="preserve"> </w:t>
      </w:r>
      <w:r w:rsidRPr="0097394B">
        <w:rPr>
          <w:vanish/>
          <w:color w:val="000000"/>
          <w:sz w:val="16"/>
          <w:szCs w:val="16"/>
        </w:rPr>
        <w:t>era</w:t>
      </w:r>
      <w:r w:rsidRPr="0097394B">
        <w:rPr>
          <w:color w:val="000000"/>
          <w:sz w:val="16"/>
          <w:szCs w:val="16"/>
        </w:rPr>
        <w:t xml:space="preserve"> </w:t>
      </w:r>
      <w:r w:rsidRPr="0097394B">
        <w:rPr>
          <w:vanish/>
          <w:color w:val="000000"/>
          <w:sz w:val="16"/>
          <w:szCs w:val="16"/>
        </w:rPr>
        <w:t>similar</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Middle</w:t>
      </w:r>
      <w:r w:rsidRPr="0097394B">
        <w:rPr>
          <w:color w:val="000000"/>
          <w:sz w:val="16"/>
          <w:szCs w:val="16"/>
        </w:rPr>
        <w:t xml:space="preserve"> </w:t>
      </w:r>
      <w:r w:rsidRPr="0097394B">
        <w:rPr>
          <w:vanish/>
          <w:color w:val="000000"/>
          <w:sz w:val="16"/>
          <w:szCs w:val="16"/>
        </w:rPr>
        <w:t>Ages</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confronted</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catastrophic</w:t>
      </w:r>
      <w:r w:rsidRPr="0097394B">
        <w:rPr>
          <w:color w:val="000000"/>
          <w:sz w:val="16"/>
          <w:szCs w:val="16"/>
        </w:rPr>
        <w:t xml:space="preserve"> </w:t>
      </w:r>
      <w:r w:rsidRPr="0097394B">
        <w:rPr>
          <w:vanish/>
          <w:color w:val="000000"/>
          <w:sz w:val="16"/>
          <w:szCs w:val="16"/>
        </w:rPr>
        <w:t>disease</w:t>
      </w:r>
      <w:r w:rsidRPr="0097394B">
        <w:rPr>
          <w:color w:val="000000"/>
          <w:sz w:val="16"/>
          <w:szCs w:val="16"/>
        </w:rPr>
        <w:t xml:space="preserve"> </w:t>
      </w:r>
      <w:r w:rsidRPr="0097394B">
        <w:rPr>
          <w:vanish/>
          <w:color w:val="000000"/>
          <w:sz w:val="16"/>
          <w:szCs w:val="16"/>
        </w:rPr>
        <w:t>like</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Black</w:t>
      </w:r>
      <w:r w:rsidRPr="0097394B">
        <w:rPr>
          <w:color w:val="000000"/>
          <w:sz w:val="16"/>
          <w:szCs w:val="16"/>
        </w:rPr>
        <w:t xml:space="preserve"> </w:t>
      </w:r>
      <w:r w:rsidRPr="0097394B">
        <w:rPr>
          <w:vanish/>
          <w:color w:val="000000"/>
          <w:sz w:val="16"/>
          <w:szCs w:val="16"/>
        </w:rPr>
        <w:t>Death</w:t>
      </w:r>
      <w:r w:rsidRPr="0097394B">
        <w:rPr>
          <w:color w:val="000000"/>
          <w:sz w:val="16"/>
          <w:szCs w:val="16"/>
        </w:rPr>
        <w:t xml:space="preserve"> </w:t>
      </w:r>
      <w:r w:rsidRPr="0097394B">
        <w:rPr>
          <w:vanish/>
          <w:color w:val="000000"/>
          <w:sz w:val="16"/>
          <w:szCs w:val="16"/>
        </w:rPr>
        <w:t>pandemic,</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helping</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civilization</w:t>
      </w:r>
      <w:r w:rsidRPr="0097394B">
        <w:rPr>
          <w:color w:val="000000"/>
          <w:sz w:val="16"/>
          <w:szCs w:val="16"/>
        </w:rPr>
        <w:t xml:space="preserve"> </w:t>
      </w:r>
      <w:r w:rsidRPr="0097394B">
        <w:rPr>
          <w:vanish/>
          <w:color w:val="000000"/>
          <w:sz w:val="16"/>
          <w:szCs w:val="16"/>
        </w:rPr>
        <w:t>fight</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pandemic</w:t>
      </w:r>
      <w:r w:rsidRPr="0097394B">
        <w:rPr>
          <w:color w:val="000000"/>
          <w:sz w:val="16"/>
          <w:szCs w:val="16"/>
        </w:rPr>
        <w:t xml:space="preserve"> </w:t>
      </w:r>
      <w:r w:rsidRPr="0097394B">
        <w:rPr>
          <w:vanish/>
          <w:color w:val="000000"/>
          <w:sz w:val="16"/>
          <w:szCs w:val="16"/>
        </w:rPr>
        <w:t>seems</w:t>
      </w:r>
      <w:r w:rsidRPr="0097394B">
        <w:rPr>
          <w:color w:val="000000"/>
          <w:sz w:val="16"/>
          <w:szCs w:val="16"/>
        </w:rPr>
        <w:t xml:space="preserve"> </w:t>
      </w:r>
      <w:r w:rsidRPr="0097394B">
        <w:rPr>
          <w:vanish/>
          <w:color w:val="000000"/>
          <w:sz w:val="16"/>
          <w:szCs w:val="16"/>
        </w:rPr>
        <w:t>cruel;</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least</w:t>
      </w:r>
      <w:r w:rsidRPr="0097394B">
        <w:rPr>
          <w:color w:val="000000"/>
          <w:sz w:val="16"/>
          <w:szCs w:val="16"/>
        </w:rPr>
        <w:t xml:space="preserve"> </w:t>
      </w:r>
      <w:r w:rsidRPr="0097394B">
        <w:rPr>
          <w:vanish/>
          <w:color w:val="000000"/>
          <w:sz w:val="16"/>
          <w:szCs w:val="16"/>
        </w:rPr>
        <w:t>because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cost</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helping</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civilization</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almost</w:t>
      </w:r>
      <w:r w:rsidRPr="0097394B">
        <w:rPr>
          <w:color w:val="000000"/>
          <w:sz w:val="16"/>
          <w:szCs w:val="16"/>
        </w:rPr>
        <w:t xml:space="preserve"> </w:t>
      </w:r>
      <w:r w:rsidRPr="0097394B">
        <w:rPr>
          <w:vanish/>
          <w:color w:val="000000"/>
          <w:sz w:val="16"/>
          <w:szCs w:val="16"/>
        </w:rPr>
        <w:t>certainly</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trivially</w:t>
      </w:r>
      <w:r w:rsidRPr="0097394B">
        <w:rPr>
          <w:color w:val="000000"/>
          <w:sz w:val="16"/>
          <w:szCs w:val="16"/>
        </w:rPr>
        <w:t xml:space="preserve"> </w:t>
      </w:r>
      <w:r w:rsidRPr="0097394B">
        <w:rPr>
          <w:vanish/>
          <w:color w:val="000000"/>
          <w:sz w:val="16"/>
          <w:szCs w:val="16"/>
        </w:rPr>
        <w:t>low.</w:t>
      </w:r>
      <w:r w:rsidRPr="0097394B">
        <w:rPr>
          <w:color w:val="000000"/>
          <w:sz w:val="16"/>
          <w:szCs w:val="16"/>
        </w:rPr>
        <w:t xml:space="preserve"> </w:t>
      </w:r>
      <w:r w:rsidRPr="0097394B">
        <w:rPr>
          <w:vanish/>
          <w:color w:val="000000"/>
          <w:sz w:val="16"/>
          <w:szCs w:val="16"/>
        </w:rPr>
        <w:t>3.4</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Imagine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has</w:t>
      </w:r>
      <w:r w:rsidRPr="0097394B">
        <w:rPr>
          <w:color w:val="000000"/>
          <w:sz w:val="16"/>
          <w:szCs w:val="16"/>
        </w:rPr>
        <w:t xml:space="preserve"> </w:t>
      </w:r>
      <w:r w:rsidRPr="0097394B">
        <w:rPr>
          <w:vanish/>
          <w:color w:val="000000"/>
          <w:sz w:val="16"/>
          <w:szCs w:val="16"/>
        </w:rPr>
        <w:t>successfully</w:t>
      </w:r>
      <w:r w:rsidRPr="0097394B">
        <w:rPr>
          <w:color w:val="000000"/>
          <w:sz w:val="16"/>
          <w:szCs w:val="16"/>
        </w:rPr>
        <w:t xml:space="preserve"> </w:t>
      </w:r>
      <w:r w:rsidRPr="0097394B">
        <w:rPr>
          <w:vanish/>
          <w:color w:val="000000"/>
          <w:sz w:val="16"/>
          <w:szCs w:val="16"/>
        </w:rPr>
        <w:t>mastered</w:t>
      </w:r>
      <w:r w:rsidRPr="0097394B">
        <w:rPr>
          <w:color w:val="000000"/>
          <w:sz w:val="16"/>
          <w:szCs w:val="16"/>
        </w:rPr>
        <w:t xml:space="preserve"> </w:t>
      </w:r>
      <w:r w:rsidRPr="0097394B">
        <w:rPr>
          <w:vanish/>
          <w:color w:val="000000"/>
          <w:sz w:val="16"/>
          <w:szCs w:val="16"/>
        </w:rPr>
        <w:t>phase</w:t>
      </w:r>
      <w:r w:rsidRPr="0097394B">
        <w:rPr>
          <w:color w:val="000000"/>
          <w:sz w:val="16"/>
          <w:szCs w:val="16"/>
        </w:rPr>
        <w:t xml:space="preserve"> </w:t>
      </w:r>
      <w:r w:rsidRPr="0097394B">
        <w:rPr>
          <w:vanish/>
          <w:color w:val="000000"/>
          <w:sz w:val="16"/>
          <w:szCs w:val="16"/>
        </w:rPr>
        <w:t>II</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beyond</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Solar</w:t>
      </w:r>
      <w:r w:rsidRPr="0097394B">
        <w:rPr>
          <w:color w:val="000000"/>
          <w:sz w:val="16"/>
          <w:szCs w:val="16"/>
        </w:rPr>
        <w:t xml:space="preserve"> </w:t>
      </w:r>
      <w:r w:rsidRPr="0097394B">
        <w:rPr>
          <w:vanish/>
          <w:color w:val="000000"/>
          <w:sz w:val="16"/>
          <w:szCs w:val="16"/>
        </w:rPr>
        <w:t>System).</w:t>
      </w:r>
      <w:r w:rsidRPr="0097394B">
        <w:rPr>
          <w:color w:val="000000"/>
          <w:sz w:val="16"/>
          <w:szCs w:val="16"/>
        </w:rPr>
        <w:t xml:space="preserve"> </w:t>
      </w:r>
      <w:r w:rsidRPr="0097394B">
        <w:rPr>
          <w:vanish/>
          <w:color w:val="000000"/>
          <w:sz w:val="16"/>
          <w:szCs w:val="16"/>
        </w:rPr>
        <w:t>All</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problems</w:t>
      </w:r>
      <w:r w:rsidRPr="0097394B">
        <w:rPr>
          <w:color w:val="000000"/>
          <w:sz w:val="16"/>
          <w:szCs w:val="16"/>
        </w:rPr>
        <w:t xml:space="preserve"> </w:t>
      </w:r>
      <w:r w:rsidRPr="0097394B">
        <w:rPr>
          <w:vanish/>
          <w:color w:val="000000"/>
          <w:sz w:val="16"/>
          <w:szCs w:val="16"/>
        </w:rPr>
        <w:t>described</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previous</w:t>
      </w:r>
      <w:r w:rsidRPr="0097394B">
        <w:rPr>
          <w:color w:val="000000"/>
          <w:sz w:val="16"/>
          <w:szCs w:val="16"/>
        </w:rPr>
        <w:t xml:space="preserve"> </w:t>
      </w:r>
      <w:r w:rsidRPr="0097394B">
        <w:rPr>
          <w:vanish/>
          <w:color w:val="000000"/>
          <w:sz w:val="16"/>
          <w:szCs w:val="16"/>
        </w:rPr>
        <w:t>sections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subsections</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long</w:t>
      </w:r>
      <w:r w:rsidRPr="0097394B">
        <w:rPr>
          <w:color w:val="000000"/>
          <w:sz w:val="16"/>
          <w:szCs w:val="16"/>
        </w:rPr>
        <w:t xml:space="preserve"> </w:t>
      </w:r>
      <w:r w:rsidRPr="0097394B">
        <w:rPr>
          <w:vanish/>
          <w:color w:val="000000"/>
          <w:sz w:val="16"/>
          <w:szCs w:val="16"/>
        </w:rPr>
        <w:t>been</w:t>
      </w:r>
      <w:r w:rsidRPr="0097394B">
        <w:rPr>
          <w:color w:val="000000"/>
          <w:sz w:val="16"/>
          <w:szCs w:val="16"/>
        </w:rPr>
        <w:t xml:space="preserve"> </w:t>
      </w:r>
      <w:r w:rsidRPr="0097394B">
        <w:rPr>
          <w:vanish/>
          <w:color w:val="000000"/>
          <w:sz w:val="16"/>
          <w:szCs w:val="16"/>
        </w:rPr>
        <w:t>successfully</w:t>
      </w:r>
      <w:r w:rsidRPr="0097394B">
        <w:rPr>
          <w:color w:val="000000"/>
          <w:sz w:val="16"/>
          <w:szCs w:val="16"/>
        </w:rPr>
        <w:t xml:space="preserve"> </w:t>
      </w:r>
      <w:r w:rsidRPr="0097394B">
        <w:rPr>
          <w:vanish/>
          <w:color w:val="000000"/>
          <w:sz w:val="16"/>
          <w:szCs w:val="16"/>
        </w:rPr>
        <w:t>solved,</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progressing</w:t>
      </w:r>
      <w:r w:rsidRPr="0097394B">
        <w:rPr>
          <w:color w:val="000000"/>
          <w:sz w:val="16"/>
          <w:szCs w:val="16"/>
        </w:rPr>
        <w:t xml:space="preserve"> </w:t>
      </w:r>
      <w:r w:rsidRPr="0097394B">
        <w:rPr>
          <w:vanish/>
          <w:color w:val="000000"/>
          <w:sz w:val="16"/>
          <w:szCs w:val="16"/>
        </w:rPr>
        <w:t>steadily</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peacefully.</w:t>
      </w:r>
      <w:r w:rsidRPr="0097394B">
        <w:rPr>
          <w:color w:val="000000"/>
          <w:sz w:val="16"/>
          <w:szCs w:val="16"/>
        </w:rPr>
        <w:t xml:space="preserve"> </w:t>
      </w:r>
      <w:r w:rsidRPr="0097394B">
        <w:rPr>
          <w:vanish/>
          <w:color w:val="000000"/>
          <w:sz w:val="16"/>
          <w:szCs w:val="16"/>
        </w:rPr>
        <w:t>Then,</w:t>
      </w:r>
      <w:r w:rsidRPr="0097394B">
        <w:rPr>
          <w:color w:val="000000"/>
          <w:sz w:val="16"/>
          <w:szCs w:val="16"/>
        </w:rPr>
        <w:t xml:space="preserve"> </w:t>
      </w:r>
      <w:r w:rsidRPr="0097394B">
        <w:rPr>
          <w:vanish/>
          <w:color w:val="000000"/>
          <w:sz w:val="16"/>
          <w:szCs w:val="16"/>
        </w:rPr>
        <w:t>something</w:t>
      </w:r>
      <w:r w:rsidRPr="0097394B">
        <w:rPr>
          <w:color w:val="000000"/>
          <w:sz w:val="16"/>
          <w:szCs w:val="16"/>
        </w:rPr>
        <w:t xml:space="preserve"> </w:t>
      </w:r>
      <w:r w:rsidRPr="0097394B">
        <w:rPr>
          <w:vanish/>
          <w:color w:val="000000"/>
          <w:sz w:val="16"/>
          <w:szCs w:val="16"/>
        </w:rPr>
        <w:t>happens.</w:t>
      </w:r>
      <w:r w:rsidRPr="0097394B">
        <w:rPr>
          <w:color w:val="000000"/>
          <w:sz w:val="16"/>
          <w:szCs w:val="16"/>
        </w:rPr>
        <w:t xml:space="preserve"> </w:t>
      </w:r>
      <w:r w:rsidRPr="0097394B">
        <w:rPr>
          <w:vanish/>
          <w:color w:val="000000"/>
          <w:sz w:val="16"/>
          <w:szCs w:val="16"/>
        </w:rPr>
        <w:t>At</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point</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reason,</w:t>
      </w:r>
      <w:r w:rsidRPr="0097394B">
        <w:rPr>
          <w:color w:val="000000"/>
          <w:sz w:val="16"/>
          <w:szCs w:val="16"/>
        </w:rPr>
        <w:t xml:space="preserve"> </w:t>
      </w:r>
      <w:r w:rsidRPr="0097394B">
        <w:rPr>
          <w:vanish/>
          <w:color w:val="000000"/>
          <w:sz w:val="16"/>
          <w:szCs w:val="16"/>
        </w:rPr>
        <w:t>future</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decide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they</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want</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merely</w:t>
      </w:r>
      <w:r w:rsidRPr="0097394B">
        <w:rPr>
          <w:color w:val="000000"/>
          <w:sz w:val="16"/>
          <w:szCs w:val="16"/>
        </w:rPr>
        <w:t xml:space="preserve"> </w:t>
      </w:r>
      <w:r w:rsidRPr="0097394B">
        <w:rPr>
          <w:vanish/>
          <w:color w:val="000000"/>
          <w:sz w:val="16"/>
          <w:szCs w:val="16"/>
        </w:rPr>
        <w:t>engage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Actively</w:t>
      </w:r>
      <w:r w:rsidRPr="0097394B">
        <w:rPr>
          <w:color w:val="000000"/>
          <w:sz w:val="16"/>
          <w:szCs w:val="16"/>
        </w:rPr>
        <w:t xml:space="preserve"> </w:t>
      </w:r>
      <w:r w:rsidRPr="0097394B">
        <w:rPr>
          <w:vanish/>
          <w:color w:val="000000"/>
          <w:sz w:val="16"/>
          <w:szCs w:val="16"/>
        </w:rPr>
        <w:t>seed</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universe</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(non-human)</w:t>
      </w:r>
      <w:r w:rsidRPr="0097394B">
        <w:rPr>
          <w:color w:val="000000"/>
          <w:sz w:val="16"/>
          <w:szCs w:val="16"/>
        </w:rPr>
        <w:t xml:space="preserve"> </w:t>
      </w:r>
      <w:r w:rsidRPr="0097394B">
        <w:rPr>
          <w:vanish/>
          <w:color w:val="000000"/>
          <w:sz w:val="16"/>
          <w:szCs w:val="16"/>
        </w:rPr>
        <w:t>life43.</w:t>
      </w:r>
      <w:r w:rsidRPr="0097394B">
        <w:rPr>
          <w:color w:val="000000"/>
          <w:sz w:val="16"/>
          <w:szCs w:val="16"/>
        </w:rPr>
        <w:t xml:space="preserve"> </w:t>
      </w:r>
      <w:r w:rsidRPr="0097394B">
        <w:rPr>
          <w:vanish/>
          <w:color w:val="000000"/>
          <w:sz w:val="16"/>
          <w:szCs w:val="16"/>
        </w:rPr>
        <w:t>Given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technological</w:t>
      </w:r>
      <w:r w:rsidRPr="0097394B">
        <w:rPr>
          <w:color w:val="000000"/>
          <w:sz w:val="16"/>
          <w:szCs w:val="16"/>
        </w:rPr>
        <w:t xml:space="preserve"> </w:t>
      </w:r>
      <w:r w:rsidRPr="0097394B">
        <w:rPr>
          <w:vanish/>
          <w:color w:val="000000"/>
          <w:sz w:val="16"/>
          <w:szCs w:val="16"/>
        </w:rPr>
        <w:t>development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future</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relatively</w:t>
      </w:r>
      <w:r w:rsidRPr="0097394B">
        <w:rPr>
          <w:color w:val="000000"/>
          <w:sz w:val="16"/>
          <w:szCs w:val="16"/>
        </w:rPr>
        <w:t xml:space="preserve"> </w:t>
      </w:r>
      <w:r w:rsidRPr="0097394B">
        <w:rPr>
          <w:vanish/>
          <w:color w:val="000000"/>
          <w:sz w:val="16"/>
          <w:szCs w:val="16"/>
        </w:rPr>
        <w:t>easy</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send</w:t>
      </w:r>
      <w:r w:rsidRPr="0097394B">
        <w:rPr>
          <w:color w:val="000000"/>
          <w:sz w:val="16"/>
          <w:szCs w:val="16"/>
        </w:rPr>
        <w:t xml:space="preserve"> </w:t>
      </w:r>
      <w:r w:rsidRPr="0097394B">
        <w:rPr>
          <w:vanish/>
          <w:color w:val="000000"/>
          <w:sz w:val="16"/>
          <w:szCs w:val="16"/>
        </w:rPr>
        <w:t>out</w:t>
      </w:r>
      <w:r w:rsidRPr="0097394B">
        <w:rPr>
          <w:color w:val="000000"/>
          <w:sz w:val="16"/>
          <w:szCs w:val="16"/>
        </w:rPr>
        <w:t xml:space="preserve"> </w:t>
      </w:r>
      <w:r w:rsidRPr="0097394B">
        <w:rPr>
          <w:vanish/>
          <w:color w:val="000000"/>
          <w:sz w:val="16"/>
          <w:szCs w:val="16"/>
        </w:rPr>
        <w:t>non-sentient</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forms</w:t>
      </w:r>
      <w:r w:rsidRPr="0097394B">
        <w:rPr>
          <w:color w:val="000000"/>
          <w:sz w:val="16"/>
          <w:szCs w:val="16"/>
        </w:rPr>
        <w:t xml:space="preserve"> </w:t>
      </w:r>
      <w:r w:rsidRPr="0097394B">
        <w:rPr>
          <w:vanish/>
          <w:color w:val="000000"/>
          <w:sz w:val="16"/>
          <w:szCs w:val="16"/>
        </w:rPr>
        <w:t>across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galaxy.</w:t>
      </w:r>
      <w:r w:rsidRPr="0097394B">
        <w:rPr>
          <w:color w:val="000000"/>
          <w:sz w:val="16"/>
          <w:szCs w:val="16"/>
        </w:rPr>
        <w:t xml:space="preserve"> </w:t>
      </w:r>
      <w:r w:rsidRPr="0097394B">
        <w:rPr>
          <w:vanish/>
          <w:color w:val="000000"/>
          <w:sz w:val="16"/>
          <w:szCs w:val="16"/>
        </w:rPr>
        <w:t>Unfortunately,</w:t>
      </w:r>
      <w:r w:rsidRPr="0097394B">
        <w:rPr>
          <w:color w:val="000000"/>
          <w:sz w:val="16"/>
          <w:szCs w:val="16"/>
        </w:rPr>
        <w:t xml:space="preserve"> </w:t>
      </w:r>
      <w:r w:rsidRPr="0097394B">
        <w:rPr>
          <w:vanish/>
          <w:color w:val="000000"/>
          <w:sz w:val="16"/>
          <w:szCs w:val="16"/>
        </w:rPr>
        <w:t>something</w:t>
      </w:r>
      <w:r w:rsidRPr="0097394B">
        <w:rPr>
          <w:color w:val="000000"/>
          <w:sz w:val="16"/>
          <w:szCs w:val="16"/>
        </w:rPr>
        <w:t xml:space="preserve"> </w:t>
      </w:r>
      <w:r w:rsidRPr="0097394B">
        <w:rPr>
          <w:vanish/>
          <w:color w:val="000000"/>
          <w:sz w:val="16"/>
          <w:szCs w:val="16"/>
        </w:rPr>
        <w:t>horrible</w:t>
      </w:r>
      <w:r w:rsidRPr="0097394B">
        <w:rPr>
          <w:color w:val="000000"/>
          <w:sz w:val="16"/>
          <w:szCs w:val="16"/>
        </w:rPr>
        <w:t xml:space="preserve"> </w:t>
      </w:r>
      <w:r w:rsidRPr="0097394B">
        <w:rPr>
          <w:vanish/>
          <w:color w:val="000000"/>
          <w:sz w:val="16"/>
          <w:szCs w:val="16"/>
        </w:rPr>
        <w:t>happens: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primitive</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life-forms</w:t>
      </w:r>
      <w:r w:rsidRPr="0097394B">
        <w:rPr>
          <w:color w:val="000000"/>
          <w:sz w:val="16"/>
          <w:szCs w:val="16"/>
        </w:rPr>
        <w:t xml:space="preserve"> </w:t>
      </w:r>
      <w:r w:rsidRPr="0097394B">
        <w:rPr>
          <w:vanish/>
          <w:color w:val="000000"/>
          <w:sz w:val="16"/>
          <w:szCs w:val="16"/>
        </w:rPr>
        <w:t>sent</w:t>
      </w:r>
      <w:r w:rsidRPr="0097394B">
        <w:rPr>
          <w:color w:val="000000"/>
          <w:sz w:val="16"/>
          <w:szCs w:val="16"/>
        </w:rPr>
        <w:t xml:space="preserve"> </w:t>
      </w:r>
      <w:r w:rsidRPr="0097394B">
        <w:rPr>
          <w:vanish/>
          <w:color w:val="000000"/>
          <w:sz w:val="16"/>
          <w:szCs w:val="16"/>
        </w:rPr>
        <w:t>out</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cosmos</w:t>
      </w:r>
      <w:r w:rsidRPr="0097394B">
        <w:rPr>
          <w:color w:val="000000"/>
          <w:sz w:val="16"/>
          <w:szCs w:val="16"/>
        </w:rPr>
        <w:t xml:space="preserve"> </w:t>
      </w:r>
      <w:r w:rsidRPr="0097394B">
        <w:rPr>
          <w:vanish/>
          <w:color w:val="000000"/>
          <w:sz w:val="16"/>
          <w:szCs w:val="16"/>
        </w:rPr>
        <w:t>mutate</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aggressive</w:t>
      </w:r>
      <w:r w:rsidRPr="0097394B">
        <w:rPr>
          <w:color w:val="000000"/>
          <w:sz w:val="16"/>
          <w:szCs w:val="16"/>
        </w:rPr>
        <w:t xml:space="preserve"> </w:t>
      </w:r>
      <w:r w:rsidRPr="0097394B">
        <w:rPr>
          <w:vanish/>
          <w:color w:val="000000"/>
          <w:sz w:val="16"/>
          <w:szCs w:val="16"/>
        </w:rPr>
        <w:t>bacteria</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attack</w:t>
      </w:r>
      <w:r w:rsidRPr="0097394B">
        <w:rPr>
          <w:color w:val="000000"/>
          <w:sz w:val="16"/>
          <w:szCs w:val="16"/>
        </w:rPr>
        <w:t xml:space="preserve"> </w:t>
      </w:r>
      <w:r w:rsidRPr="0097394B">
        <w:rPr>
          <w:vanish/>
          <w:color w:val="000000"/>
          <w:sz w:val="16"/>
          <w:szCs w:val="16"/>
        </w:rPr>
        <w:t>any</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w:t>
      </w:r>
      <w:r w:rsidRPr="0097394B">
        <w:rPr>
          <w:color w:val="000000"/>
          <w:sz w:val="16"/>
          <w:szCs w:val="16"/>
        </w:rPr>
        <w:t xml:space="preserve"> </w:t>
      </w:r>
      <w:r w:rsidRPr="0097394B">
        <w:rPr>
          <w:vanish/>
          <w:color w:val="000000"/>
          <w:sz w:val="16"/>
          <w:szCs w:val="16"/>
        </w:rPr>
        <w:t>they</w:t>
      </w:r>
      <w:r w:rsidRPr="0097394B">
        <w:rPr>
          <w:color w:val="000000"/>
          <w:sz w:val="16"/>
          <w:szCs w:val="16"/>
        </w:rPr>
        <w:t xml:space="preserve"> </w:t>
      </w:r>
      <w:r w:rsidRPr="0097394B">
        <w:rPr>
          <w:vanish/>
          <w:color w:val="000000"/>
          <w:sz w:val="16"/>
          <w:szCs w:val="16"/>
        </w:rPr>
        <w:t>encounter,</w:t>
      </w:r>
      <w:r w:rsidRPr="0097394B">
        <w:rPr>
          <w:color w:val="000000"/>
          <w:sz w:val="16"/>
          <w:szCs w:val="16"/>
        </w:rPr>
        <w:t xml:space="preserve"> </w:t>
      </w:r>
      <w:r w:rsidRPr="0097394B">
        <w:rPr>
          <w:vanish/>
          <w:color w:val="000000"/>
          <w:sz w:val="16"/>
          <w:szCs w:val="16"/>
        </w:rPr>
        <w:t>including</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doing</w:t>
      </w:r>
      <w:r w:rsidRPr="0097394B">
        <w:rPr>
          <w:color w:val="000000"/>
          <w:sz w:val="16"/>
          <w:szCs w:val="16"/>
        </w:rPr>
        <w:t xml:space="preserve"> </w:t>
      </w:r>
      <w:r w:rsidRPr="0097394B">
        <w:rPr>
          <w:vanish/>
          <w:color w:val="000000"/>
          <w:sz w:val="16"/>
          <w:szCs w:val="16"/>
        </w:rPr>
        <w:t>so,</w:t>
      </w:r>
      <w:r w:rsidRPr="0097394B">
        <w:rPr>
          <w:color w:val="000000"/>
          <w:sz w:val="16"/>
          <w:szCs w:val="16"/>
        </w:rPr>
        <w:t xml:space="preserve"> </w:t>
      </w:r>
      <w:r w:rsidRPr="0097394B">
        <w:rPr>
          <w:vanish/>
          <w:color w:val="000000"/>
          <w:sz w:val="16"/>
          <w:szCs w:val="16"/>
        </w:rPr>
        <w:t>they</w:t>
      </w:r>
      <w:r w:rsidRPr="0097394B">
        <w:rPr>
          <w:color w:val="000000"/>
          <w:sz w:val="16"/>
          <w:szCs w:val="16"/>
        </w:rPr>
        <w:t xml:space="preserve"> </w:t>
      </w:r>
      <w:r w:rsidRPr="0097394B">
        <w:rPr>
          <w:vanish/>
          <w:color w:val="000000"/>
          <w:sz w:val="16"/>
          <w:szCs w:val="16"/>
        </w:rPr>
        <w:t>cause</w:t>
      </w:r>
      <w:r w:rsidRPr="0097394B">
        <w:rPr>
          <w:color w:val="000000"/>
          <w:sz w:val="16"/>
          <w:szCs w:val="16"/>
        </w:rPr>
        <w:t xml:space="preserve"> </w:t>
      </w:r>
      <w:r w:rsidRPr="0097394B">
        <w:rPr>
          <w:vanish/>
          <w:color w:val="000000"/>
          <w:sz w:val="16"/>
          <w:szCs w:val="16"/>
        </w:rPr>
        <w:t>tremendous</w:t>
      </w:r>
      <w:r w:rsidRPr="0097394B">
        <w:rPr>
          <w:color w:val="000000"/>
          <w:sz w:val="16"/>
          <w:szCs w:val="16"/>
        </w:rPr>
        <w:t xml:space="preserve"> </w:t>
      </w:r>
      <w:r w:rsidRPr="0097394B">
        <w:rPr>
          <w:vanish/>
          <w:color w:val="000000"/>
          <w:sz w:val="16"/>
          <w:szCs w:val="16"/>
        </w:rPr>
        <w:t>pain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agony</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organisms</w:t>
      </w:r>
      <w:r w:rsidRPr="0097394B">
        <w:rPr>
          <w:color w:val="000000"/>
          <w:sz w:val="16"/>
          <w:szCs w:val="16"/>
        </w:rPr>
        <w:t xml:space="preserve"> </w:t>
      </w:r>
      <w:r w:rsidRPr="0097394B">
        <w:rPr>
          <w:vanish/>
          <w:color w:val="000000"/>
          <w:sz w:val="16"/>
          <w:szCs w:val="16"/>
        </w:rPr>
        <w:t>they</w:t>
      </w:r>
      <w:r w:rsidRPr="0097394B">
        <w:rPr>
          <w:color w:val="000000"/>
          <w:sz w:val="16"/>
          <w:szCs w:val="16"/>
        </w:rPr>
        <w:t xml:space="preserve"> </w:t>
      </w:r>
      <w:r w:rsidRPr="0097394B">
        <w:rPr>
          <w:vanish/>
          <w:color w:val="000000"/>
          <w:sz w:val="16"/>
          <w:szCs w:val="16"/>
        </w:rPr>
        <w:t>attack.</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benevolent</w:t>
      </w:r>
      <w:r w:rsidRPr="0097394B">
        <w:rPr>
          <w:color w:val="000000"/>
          <w:sz w:val="16"/>
          <w:szCs w:val="16"/>
        </w:rPr>
        <w:t xml:space="preserve"> </w:t>
      </w:r>
      <w:r w:rsidRPr="0097394B">
        <w:rPr>
          <w:vanish/>
          <w:color w:val="000000"/>
          <w:sz w:val="16"/>
          <w:szCs w:val="16"/>
        </w:rPr>
        <w:t>idea</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spreading</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has</w:t>
      </w:r>
      <w:r w:rsidRPr="0097394B">
        <w:rPr>
          <w:color w:val="000000"/>
          <w:sz w:val="16"/>
          <w:szCs w:val="16"/>
        </w:rPr>
        <w:t xml:space="preserve"> </w:t>
      </w:r>
      <w:r w:rsidRPr="0097394B">
        <w:rPr>
          <w:vanish/>
          <w:color w:val="000000"/>
          <w:sz w:val="16"/>
          <w:szCs w:val="16"/>
        </w:rPr>
        <w:t>quickly</w:t>
      </w:r>
      <w:r w:rsidRPr="0097394B">
        <w:rPr>
          <w:color w:val="000000"/>
          <w:sz w:val="16"/>
          <w:szCs w:val="16"/>
        </w:rPr>
        <w:t xml:space="preserve"> </w:t>
      </w:r>
      <w:r w:rsidRPr="0097394B">
        <w:rPr>
          <w:vanish/>
          <w:color w:val="000000"/>
          <w:sz w:val="16"/>
          <w:szCs w:val="16"/>
        </w:rPr>
        <w:t>turned</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unimaginable</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trillions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sentient</w:t>
      </w:r>
      <w:r w:rsidRPr="0097394B">
        <w:rPr>
          <w:color w:val="000000"/>
          <w:sz w:val="16"/>
          <w:szCs w:val="16"/>
        </w:rPr>
        <w:t xml:space="preserve"> </w:t>
      </w:r>
      <w:r w:rsidRPr="0097394B">
        <w:rPr>
          <w:vanish/>
          <w:color w:val="000000"/>
          <w:sz w:val="16"/>
          <w:szCs w:val="16"/>
        </w:rPr>
        <w:t>beings</w:t>
      </w:r>
      <w:r w:rsidRPr="0097394B">
        <w:rPr>
          <w:color w:val="000000"/>
          <w:sz w:val="16"/>
          <w:szCs w:val="16"/>
        </w:rPr>
        <w:t xml:space="preserve"> </w:t>
      </w:r>
      <w:r w:rsidRPr="0097394B">
        <w:rPr>
          <w:vanish/>
          <w:color w:val="000000"/>
          <w:sz w:val="16"/>
          <w:szCs w:val="16"/>
        </w:rPr>
        <w:t>across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galaxy.</w:t>
      </w:r>
      <w:r w:rsidRPr="0097394B">
        <w:rPr>
          <w:color w:val="000000"/>
          <w:sz w:val="16"/>
          <w:szCs w:val="16"/>
        </w:rPr>
        <w:t xml:space="preserve"> </w:t>
      </w:r>
      <w:r w:rsidRPr="0097394B">
        <w:rPr>
          <w:vanish/>
          <w:color w:val="000000"/>
          <w:sz w:val="16"/>
          <w:szCs w:val="16"/>
        </w:rPr>
        <w:t>Colonizing</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thus</w:t>
      </w:r>
      <w:r w:rsidRPr="0097394B">
        <w:rPr>
          <w:color w:val="000000"/>
          <w:sz w:val="16"/>
          <w:szCs w:val="16"/>
        </w:rPr>
        <w:t xml:space="preserve"> </w:t>
      </w:r>
      <w:r w:rsidRPr="0097394B">
        <w:rPr>
          <w:vanish/>
          <w:color w:val="000000"/>
          <w:sz w:val="16"/>
          <w:szCs w:val="16"/>
        </w:rPr>
        <w:t>created</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astronomical,</w:t>
      </w:r>
      <w:r w:rsidRPr="0097394B">
        <w:rPr>
          <w:color w:val="000000"/>
          <w:sz w:val="16"/>
          <w:szCs w:val="16"/>
        </w:rPr>
        <w:t xml:space="preserve"> </w:t>
      </w:r>
      <w:r w:rsidRPr="0097394B">
        <w:rPr>
          <w:vanish/>
          <w:color w:val="000000"/>
          <w:sz w:val="16"/>
          <w:szCs w:val="16"/>
        </w:rPr>
        <w:t>scale44.</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risk</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creating</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scale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either</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possible</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probable</w:t>
      </w:r>
      <w:r w:rsidRPr="0097394B">
        <w:rPr>
          <w:color w:val="000000"/>
          <w:sz w:val="16"/>
          <w:szCs w:val="16"/>
        </w:rPr>
        <w:t xml:space="preserve"> </w:t>
      </w:r>
      <w:r w:rsidRPr="0097394B">
        <w:rPr>
          <w:vanish/>
          <w:color w:val="000000"/>
          <w:sz w:val="16"/>
          <w:szCs w:val="16"/>
        </w:rPr>
        <w:t>without</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many</w:t>
      </w:r>
      <w:r w:rsidRPr="0097394B">
        <w:rPr>
          <w:color w:val="000000"/>
          <w:sz w:val="16"/>
          <w:szCs w:val="16"/>
        </w:rPr>
        <w:t xml:space="preserve"> </w:t>
      </w:r>
      <w:r w:rsidRPr="0097394B">
        <w:rPr>
          <w:vanish/>
          <w:color w:val="000000"/>
          <w:sz w:val="16"/>
          <w:szCs w:val="16"/>
        </w:rPr>
        <w:t>potential</w:t>
      </w:r>
      <w:r w:rsidRPr="0097394B">
        <w:rPr>
          <w:color w:val="000000"/>
          <w:sz w:val="16"/>
          <w:szCs w:val="16"/>
        </w:rPr>
        <w:t xml:space="preserve"> </w:t>
      </w:r>
      <w:r w:rsidRPr="0097394B">
        <w:rPr>
          <w:vanish/>
          <w:color w:val="000000"/>
          <w:sz w:val="16"/>
          <w:szCs w:val="16"/>
        </w:rPr>
        <w:t>scenarios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which</w:t>
      </w:r>
      <w:r w:rsidRPr="0097394B">
        <w:rPr>
          <w:color w:val="000000"/>
          <w:sz w:val="16"/>
          <w:szCs w:val="16"/>
        </w:rPr>
        <w:t xml:space="preserve"> </w:t>
      </w:r>
      <w:r w:rsidRPr="0097394B">
        <w:rPr>
          <w:vanish/>
          <w:color w:val="000000"/>
          <w:sz w:val="16"/>
          <w:szCs w:val="16"/>
        </w:rPr>
        <w:t>successful</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results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example,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general</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repugnant</w:t>
      </w:r>
      <w:r w:rsidRPr="0097394B">
        <w:rPr>
          <w:color w:val="000000"/>
          <w:sz w:val="16"/>
          <w:szCs w:val="16"/>
        </w:rPr>
        <w:t xml:space="preserve"> </w:t>
      </w:r>
      <w:r w:rsidRPr="0097394B">
        <w:rPr>
          <w:vanish/>
          <w:color w:val="000000"/>
          <w:sz w:val="16"/>
          <w:szCs w:val="16"/>
        </w:rPr>
        <w:t>conclusion</w:t>
      </w:r>
      <w:r w:rsidRPr="0097394B">
        <w:rPr>
          <w:color w:val="000000"/>
          <w:sz w:val="16"/>
          <w:szCs w:val="16"/>
        </w:rPr>
        <w:t xml:space="preserve"> </w:t>
      </w:r>
      <w:r w:rsidRPr="0097394B">
        <w:rPr>
          <w:vanish/>
          <w:color w:val="000000"/>
          <w:sz w:val="16"/>
          <w:szCs w:val="16"/>
        </w:rPr>
        <w:t>discussed</w:t>
      </w:r>
      <w:r w:rsidRPr="0097394B">
        <w:rPr>
          <w:color w:val="000000"/>
          <w:sz w:val="16"/>
          <w:szCs w:val="16"/>
        </w:rPr>
        <w:t xml:space="preserve"> </w:t>
      </w:r>
      <w:r w:rsidRPr="0097394B">
        <w:rPr>
          <w:vanish/>
          <w:color w:val="000000"/>
          <w:sz w:val="16"/>
          <w:szCs w:val="16"/>
        </w:rPr>
        <w:t>further</w:t>
      </w:r>
      <w:r w:rsidRPr="0097394B">
        <w:rPr>
          <w:color w:val="000000"/>
          <w:sz w:val="16"/>
          <w:szCs w:val="16"/>
        </w:rPr>
        <w:t xml:space="preserve"> </w:t>
      </w:r>
      <w:r w:rsidRPr="0097394B">
        <w:rPr>
          <w:vanish/>
          <w:color w:val="000000"/>
          <w:sz w:val="16"/>
          <w:szCs w:val="16"/>
        </w:rPr>
        <w:t>above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also</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regarded</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example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class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risks.</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severe</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because</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contingent</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at</w:t>
      </w:r>
      <w:r w:rsidRPr="0097394B">
        <w:rPr>
          <w:color w:val="000000"/>
          <w:sz w:val="16"/>
          <w:szCs w:val="16"/>
        </w:rPr>
        <w:t xml:space="preserve"> </w:t>
      </w:r>
      <w:r w:rsidRPr="0097394B">
        <w:rPr>
          <w:vanish/>
          <w:color w:val="000000"/>
          <w:sz w:val="16"/>
          <w:szCs w:val="16"/>
        </w:rPr>
        <w:t>least</w:t>
      </w:r>
      <w:r w:rsidRPr="0097394B">
        <w:rPr>
          <w:color w:val="000000"/>
          <w:sz w:val="16"/>
          <w:szCs w:val="16"/>
        </w:rPr>
        <w:t xml:space="preserve"> </w:t>
      </w:r>
      <w:r w:rsidRPr="0097394B">
        <w:rPr>
          <w:vanish/>
          <w:color w:val="000000"/>
          <w:sz w:val="16"/>
          <w:szCs w:val="16"/>
        </w:rPr>
        <w:t>made</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likely</w:t>
      </w:r>
      <w:r w:rsidRPr="0097394B">
        <w:rPr>
          <w:color w:val="000000"/>
          <w:sz w:val="16"/>
          <w:szCs w:val="16"/>
        </w:rPr>
        <w:t xml:space="preserve"> </w:t>
      </w:r>
      <w:r w:rsidRPr="0097394B">
        <w:rPr>
          <w:vanish/>
          <w:color w:val="000000"/>
          <w:sz w:val="16"/>
          <w:szCs w:val="16"/>
        </w:rPr>
        <w:t>by,</w:t>
      </w:r>
      <w:r w:rsidRPr="0097394B">
        <w:rPr>
          <w:color w:val="000000"/>
          <w:sz w:val="16"/>
          <w:szCs w:val="16"/>
        </w:rPr>
        <w:t xml:space="preserve"> </w:t>
      </w:r>
      <w:r w:rsidRPr="0097394B">
        <w:rPr>
          <w:vanish/>
          <w:color w:val="000000"/>
          <w:sz w:val="16"/>
          <w:szCs w:val="16"/>
        </w:rPr>
        <w:t>successful</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conceptually</w:t>
      </w:r>
      <w:r w:rsidRPr="0097394B">
        <w:rPr>
          <w:color w:val="000000"/>
          <w:sz w:val="16"/>
          <w:szCs w:val="16"/>
        </w:rPr>
        <w:t xml:space="preserve"> </w:t>
      </w:r>
      <w:r w:rsidRPr="0097394B">
        <w:rPr>
          <w:vanish/>
          <w:color w:val="000000"/>
          <w:sz w:val="16"/>
          <w:szCs w:val="16"/>
        </w:rPr>
        <w:t>challenging</w:t>
      </w:r>
      <w:r w:rsidRPr="0097394B">
        <w:rPr>
          <w:color w:val="000000"/>
          <w:sz w:val="16"/>
          <w:szCs w:val="16"/>
        </w:rPr>
        <w:t xml:space="preserve"> </w:t>
      </w:r>
      <w:r w:rsidRPr="0097394B">
        <w:rPr>
          <w:vanish/>
          <w:color w:val="000000"/>
          <w:sz w:val="16"/>
          <w:szCs w:val="16"/>
        </w:rPr>
        <w:t>aspect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correlation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degree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greater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level</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greater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risks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cosmic</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become.</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opposite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relationship</w:t>
      </w:r>
      <w:r w:rsidRPr="0097394B">
        <w:rPr>
          <w:color w:val="000000"/>
          <w:sz w:val="16"/>
          <w:szCs w:val="16"/>
        </w:rPr>
        <w:t xml:space="preserve"> </w:t>
      </w:r>
      <w:r w:rsidRPr="0097394B">
        <w:rPr>
          <w:vanish/>
          <w:color w:val="000000"/>
          <w:sz w:val="16"/>
          <w:szCs w:val="16"/>
        </w:rPr>
        <w:t>between</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existential</w:t>
      </w:r>
      <w:r w:rsidRPr="0097394B">
        <w:rPr>
          <w:color w:val="000000"/>
          <w:sz w:val="16"/>
          <w:szCs w:val="16"/>
        </w:rPr>
        <w:t xml:space="preserve"> </w:t>
      </w:r>
      <w:r w:rsidRPr="0097394B">
        <w:rPr>
          <w:vanish/>
          <w:color w:val="000000"/>
          <w:sz w:val="16"/>
          <w:szCs w:val="16"/>
        </w:rPr>
        <w:t>risks: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greater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level</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lower</w:t>
      </w:r>
      <w:r w:rsidRPr="0097394B">
        <w:rPr>
          <w:color w:val="000000"/>
          <w:sz w:val="16"/>
          <w:szCs w:val="16"/>
        </w:rPr>
        <w:t xml:space="preserve"> </w:t>
      </w:r>
      <w:r w:rsidRPr="0097394B">
        <w:rPr>
          <w:vanish/>
          <w:color w:val="000000"/>
          <w:sz w:val="16"/>
          <w:szCs w:val="16"/>
        </w:rPr>
        <w:t>existential</w:t>
      </w:r>
      <w:r w:rsidRPr="0097394B">
        <w:rPr>
          <w:color w:val="000000"/>
          <w:sz w:val="16"/>
          <w:szCs w:val="16"/>
        </w:rPr>
        <w:t xml:space="preserve"> </w:t>
      </w:r>
      <w:r w:rsidRPr="0097394B">
        <w:rPr>
          <w:vanish/>
          <w:color w:val="000000"/>
          <w:sz w:val="16"/>
          <w:szCs w:val="16"/>
        </w:rPr>
        <w:t>risks</w:t>
      </w:r>
      <w:r w:rsidRPr="0097394B">
        <w:rPr>
          <w:color w:val="000000"/>
          <w:sz w:val="16"/>
          <w:szCs w:val="16"/>
        </w:rPr>
        <w:t xml:space="preserve"> </w:t>
      </w:r>
      <w:r w:rsidRPr="0097394B">
        <w:rPr>
          <w:vanish/>
          <w:color w:val="000000"/>
          <w:sz w:val="16"/>
          <w:szCs w:val="16"/>
        </w:rPr>
        <w:t>become</w:t>
      </w:r>
      <w:r w:rsidRPr="0097394B">
        <w:rPr>
          <w:color w:val="000000"/>
          <w:sz w:val="16"/>
          <w:szCs w:val="16"/>
        </w:rPr>
        <w:t xml:space="preserve"> </w:t>
      </w:r>
      <w:r w:rsidRPr="0097394B">
        <w:rPr>
          <w:vanish/>
          <w:color w:val="000000"/>
          <w:sz w:val="16"/>
          <w:szCs w:val="16"/>
        </w:rPr>
        <w:t>–</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one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main</w:t>
      </w:r>
      <w:r w:rsidRPr="0097394B">
        <w:rPr>
          <w:color w:val="000000"/>
          <w:sz w:val="16"/>
          <w:szCs w:val="16"/>
        </w:rPr>
        <w:t xml:space="preserve"> </w:t>
      </w:r>
      <w:r w:rsidRPr="0097394B">
        <w:rPr>
          <w:vanish/>
          <w:color w:val="000000"/>
          <w:sz w:val="16"/>
          <w:szCs w:val="16"/>
        </w:rPr>
        <w:t>motivations</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after</w:t>
      </w:r>
      <w:r w:rsidRPr="0097394B">
        <w:rPr>
          <w:color w:val="000000"/>
          <w:sz w:val="16"/>
          <w:szCs w:val="16"/>
        </w:rPr>
        <w:t xml:space="preserve"> </w:t>
      </w:r>
      <w:r w:rsidRPr="0097394B">
        <w:rPr>
          <w:vanish/>
          <w:color w:val="000000"/>
          <w:sz w:val="16"/>
          <w:szCs w:val="16"/>
        </w:rPr>
        <w:t>all.</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other</w:t>
      </w:r>
      <w:r w:rsidRPr="0097394B">
        <w:rPr>
          <w:color w:val="000000"/>
          <w:sz w:val="16"/>
          <w:szCs w:val="16"/>
        </w:rPr>
        <w:t xml:space="preserve"> </w:t>
      </w:r>
      <w:r w:rsidRPr="0097394B">
        <w:rPr>
          <w:vanish/>
          <w:color w:val="000000"/>
          <w:sz w:val="16"/>
          <w:szCs w:val="16"/>
        </w:rPr>
        <w:t>words,</w:t>
      </w:r>
      <w:r w:rsidRPr="0097394B">
        <w:rPr>
          <w:color w:val="000000"/>
          <w:sz w:val="16"/>
          <w:szCs w:val="16"/>
        </w:rPr>
        <w:t xml:space="preserve"> </w:t>
      </w:r>
      <w:r w:rsidRPr="0097394B">
        <w:rPr>
          <w:vanish/>
          <w:color w:val="000000"/>
          <w:sz w:val="16"/>
          <w:szCs w:val="16"/>
        </w:rPr>
        <w:t>successful</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decreases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probability</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something</w:t>
      </w:r>
      <w:r w:rsidRPr="0097394B">
        <w:rPr>
          <w:color w:val="000000"/>
          <w:sz w:val="16"/>
          <w:szCs w:val="16"/>
        </w:rPr>
        <w:t xml:space="preserve"> </w:t>
      </w:r>
      <w:r w:rsidRPr="0097394B">
        <w:rPr>
          <w:vanish/>
          <w:color w:val="000000"/>
          <w:sz w:val="16"/>
          <w:szCs w:val="16"/>
        </w:rPr>
        <w:t>goes</w:t>
      </w:r>
      <w:r w:rsidRPr="0097394B">
        <w:rPr>
          <w:color w:val="000000"/>
          <w:sz w:val="16"/>
          <w:szCs w:val="16"/>
        </w:rPr>
        <w:t xml:space="preserve"> </w:t>
      </w:r>
      <w:r w:rsidRPr="0097394B">
        <w:rPr>
          <w:vanish/>
          <w:color w:val="000000"/>
          <w:sz w:val="16"/>
          <w:szCs w:val="16"/>
        </w:rPr>
        <w:t>wrong</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terms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existential</w:t>
      </w:r>
      <w:r w:rsidRPr="0097394B">
        <w:rPr>
          <w:color w:val="000000"/>
          <w:sz w:val="16"/>
          <w:szCs w:val="16"/>
        </w:rPr>
        <w:t xml:space="preserve"> </w:t>
      </w:r>
      <w:r w:rsidRPr="0097394B">
        <w:rPr>
          <w:vanish/>
          <w:color w:val="000000"/>
          <w:sz w:val="16"/>
          <w:szCs w:val="16"/>
        </w:rPr>
        <w:t>risks,</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increases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probability</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something</w:t>
      </w:r>
      <w:r w:rsidRPr="0097394B">
        <w:rPr>
          <w:color w:val="000000"/>
          <w:sz w:val="16"/>
          <w:szCs w:val="16"/>
        </w:rPr>
        <w:t xml:space="preserve"> </w:t>
      </w:r>
      <w:r w:rsidRPr="0097394B">
        <w:rPr>
          <w:vanish/>
          <w:color w:val="000000"/>
          <w:sz w:val="16"/>
          <w:szCs w:val="16"/>
        </w:rPr>
        <w:t>goes</w:t>
      </w:r>
      <w:r w:rsidRPr="0097394B">
        <w:rPr>
          <w:color w:val="000000"/>
          <w:sz w:val="16"/>
          <w:szCs w:val="16"/>
        </w:rPr>
        <w:t xml:space="preserve"> </w:t>
      </w:r>
      <w:r w:rsidRPr="0097394B">
        <w:rPr>
          <w:vanish/>
          <w:color w:val="000000"/>
          <w:sz w:val="16"/>
          <w:szCs w:val="16"/>
        </w:rPr>
        <w:t>wrong</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terms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suffering</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whole</w:t>
      </w:r>
      <w:r w:rsidRPr="0097394B">
        <w:rPr>
          <w:color w:val="000000"/>
          <w:sz w:val="16"/>
          <w:szCs w:val="16"/>
        </w:rPr>
        <w:t xml:space="preserve"> </w:t>
      </w:r>
      <w:r w:rsidRPr="0097394B">
        <w:rPr>
          <w:vanish/>
          <w:color w:val="000000"/>
          <w:sz w:val="16"/>
          <w:szCs w:val="16"/>
        </w:rPr>
        <w:t>universe.</w:t>
      </w:r>
      <w:r w:rsidRPr="0097394B">
        <w:rPr>
          <w:color w:val="000000"/>
          <w:sz w:val="16"/>
          <w:szCs w:val="16"/>
        </w:rPr>
        <w:t xml:space="preserve"> </w:t>
      </w:r>
      <w:r w:rsidRPr="0097394B">
        <w:rPr>
          <w:vanish/>
          <w:color w:val="000000"/>
          <w:sz w:val="16"/>
          <w:szCs w:val="16"/>
        </w:rPr>
        <w:t>4.</w:t>
      </w:r>
      <w:r w:rsidRPr="0097394B">
        <w:rPr>
          <w:color w:val="000000"/>
          <w:sz w:val="16"/>
          <w:szCs w:val="16"/>
        </w:rPr>
        <w:t xml:space="preserve"> </w:t>
      </w:r>
      <w:r w:rsidRPr="0097394B">
        <w:rPr>
          <w:vanish/>
          <w:color w:val="000000"/>
          <w:sz w:val="16"/>
          <w:szCs w:val="16"/>
        </w:rPr>
        <w:t>Security</w:t>
      </w:r>
      <w:r w:rsidRPr="0097394B">
        <w:rPr>
          <w:color w:val="000000"/>
          <w:sz w:val="16"/>
          <w:szCs w:val="16"/>
        </w:rPr>
        <w:t xml:space="preserve"> </w:t>
      </w:r>
      <w:r w:rsidRPr="0097394B">
        <w:rPr>
          <w:vanish/>
          <w:color w:val="000000"/>
          <w:sz w:val="16"/>
          <w:szCs w:val="16"/>
        </w:rPr>
        <w:t>challenges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above</w:t>
      </w:r>
      <w:r w:rsidRPr="0097394B">
        <w:rPr>
          <w:color w:val="000000"/>
          <w:sz w:val="16"/>
          <w:szCs w:val="16"/>
        </w:rPr>
        <w:t xml:space="preserve"> </w:t>
      </w:r>
      <w:r w:rsidRPr="0097394B">
        <w:rPr>
          <w:vanish/>
          <w:color w:val="000000"/>
          <w:sz w:val="16"/>
          <w:szCs w:val="16"/>
        </w:rPr>
        <w:t>discussions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political</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challenges,</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presumed</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problems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challenges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arise</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so</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generally</w:t>
      </w:r>
      <w:r w:rsidRPr="0097394B">
        <w:rPr>
          <w:color w:val="000000"/>
          <w:sz w:val="16"/>
          <w:szCs w:val="16"/>
        </w:rPr>
        <w:t xml:space="preserve"> </w:t>
      </w:r>
      <w:r w:rsidRPr="0097394B">
        <w:rPr>
          <w:vanish/>
          <w:color w:val="000000"/>
          <w:sz w:val="16"/>
          <w:szCs w:val="16"/>
        </w:rPr>
        <w:t>peaceful</w:t>
      </w:r>
      <w:r w:rsidRPr="0097394B">
        <w:rPr>
          <w:color w:val="000000"/>
          <w:sz w:val="16"/>
          <w:szCs w:val="16"/>
        </w:rPr>
        <w:t xml:space="preserve"> </w:t>
      </w:r>
      <w:r w:rsidRPr="0097394B">
        <w:rPr>
          <w:vanish/>
          <w:color w:val="000000"/>
          <w:sz w:val="16"/>
          <w:szCs w:val="16"/>
        </w:rPr>
        <w:t>system</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However,</w:t>
      </w:r>
      <w:r w:rsidRPr="0097394B">
        <w:rPr>
          <w:color w:val="000000"/>
          <w:sz w:val="16"/>
          <w:szCs w:val="16"/>
        </w:rPr>
        <w:t xml:space="preserve"> </w:t>
      </w:r>
      <w:r w:rsidRPr="0097394B">
        <w:rPr>
          <w:vanish/>
          <w:color w:val="000000"/>
          <w:sz w:val="16"/>
          <w:szCs w:val="16"/>
        </w:rPr>
        <w:t>peace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sense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lack</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armed</w:t>
      </w:r>
      <w:r w:rsidRPr="0097394B">
        <w:rPr>
          <w:color w:val="000000"/>
          <w:sz w:val="16"/>
          <w:szCs w:val="16"/>
        </w:rPr>
        <w:t xml:space="preserve"> </w:t>
      </w:r>
      <w:r w:rsidRPr="0097394B">
        <w:rPr>
          <w:vanish/>
          <w:color w:val="000000"/>
          <w:sz w:val="16"/>
          <w:szCs w:val="16"/>
        </w:rPr>
        <w:t>conflict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guaranteed</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contrary:</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produce</w:t>
      </w:r>
      <w:r w:rsidRPr="0097394B">
        <w:rPr>
          <w:color w:val="000000"/>
          <w:sz w:val="16"/>
          <w:szCs w:val="16"/>
        </w:rPr>
        <w:t xml:space="preserve"> </w:t>
      </w:r>
      <w:r w:rsidRPr="0097394B">
        <w:rPr>
          <w:vanish/>
          <w:color w:val="000000"/>
          <w:sz w:val="16"/>
          <w:szCs w:val="16"/>
        </w:rPr>
        <w:t>new</w:t>
      </w:r>
      <w:r w:rsidRPr="0097394B">
        <w:rPr>
          <w:color w:val="000000"/>
          <w:sz w:val="16"/>
          <w:szCs w:val="16"/>
        </w:rPr>
        <w:t xml:space="preserve"> </w:t>
      </w:r>
      <w:r w:rsidRPr="0097394B">
        <w:rPr>
          <w:vanish/>
          <w:color w:val="000000"/>
          <w:sz w:val="16"/>
          <w:szCs w:val="16"/>
        </w:rPr>
        <w:t>kinds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security</w:t>
      </w:r>
      <w:r w:rsidRPr="0097394B">
        <w:rPr>
          <w:color w:val="000000"/>
          <w:sz w:val="16"/>
          <w:szCs w:val="16"/>
        </w:rPr>
        <w:t xml:space="preserve"> </w:t>
      </w:r>
      <w:r w:rsidRPr="0097394B">
        <w:rPr>
          <w:vanish/>
          <w:color w:val="000000"/>
          <w:sz w:val="16"/>
          <w:szCs w:val="16"/>
        </w:rPr>
        <w:t>challenges.</w:t>
      </w:r>
      <w:r w:rsidRPr="0097394B">
        <w:rPr>
          <w:color w:val="000000"/>
          <w:sz w:val="16"/>
          <w:szCs w:val="16"/>
        </w:rPr>
        <w:t xml:space="preserve"> </w:t>
      </w:r>
      <w:r w:rsidRPr="0097394B">
        <w:rPr>
          <w:vanish/>
          <w:color w:val="000000"/>
          <w:sz w:val="16"/>
          <w:szCs w:val="16"/>
        </w:rPr>
        <w:t>4.1</w:t>
      </w:r>
      <w:r w:rsidRPr="0097394B">
        <w:rPr>
          <w:color w:val="000000"/>
          <w:sz w:val="16"/>
          <w:szCs w:val="16"/>
        </w:rPr>
        <w:t xml:space="preserve"> </w:t>
      </w:r>
      <w:r w:rsidRPr="0097394B">
        <w:rPr>
          <w:vanish/>
          <w:color w:val="000000"/>
          <w:sz w:val="16"/>
          <w:szCs w:val="16"/>
        </w:rPr>
        <w:t>Inter-colonial</w:t>
      </w:r>
      <w:r w:rsidRPr="0097394B">
        <w:rPr>
          <w:color w:val="000000"/>
          <w:sz w:val="16"/>
          <w:szCs w:val="16"/>
        </w:rPr>
        <w:t xml:space="preserve"> </w:t>
      </w:r>
      <w:r w:rsidRPr="0097394B">
        <w:rPr>
          <w:vanish/>
          <w:color w:val="000000"/>
          <w:sz w:val="16"/>
          <w:szCs w:val="16"/>
        </w:rPr>
        <w:t>war</w:t>
      </w:r>
      <w:r w:rsidRPr="0097394B">
        <w:rPr>
          <w:color w:val="000000"/>
          <w:sz w:val="16"/>
          <w:szCs w:val="16"/>
        </w:rPr>
        <w:t xml:space="preserve"> </w:t>
      </w:r>
      <w:r w:rsidRPr="0097394B">
        <w:rPr>
          <w:vanish/>
          <w:color w:val="000000"/>
          <w:sz w:val="16"/>
          <w:szCs w:val="16"/>
        </w:rPr>
        <w:t>Violence</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war</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been</w:t>
      </w:r>
      <w:r w:rsidRPr="0097394B">
        <w:rPr>
          <w:color w:val="000000"/>
          <w:sz w:val="16"/>
          <w:szCs w:val="16"/>
        </w:rPr>
        <w:t xml:space="preserve"> </w:t>
      </w:r>
      <w:r w:rsidRPr="0097394B">
        <w:rPr>
          <w:vanish/>
          <w:color w:val="000000"/>
          <w:sz w:val="16"/>
          <w:szCs w:val="16"/>
        </w:rPr>
        <w:t>decreasing</w:t>
      </w:r>
      <w:r w:rsidRPr="0097394B">
        <w:rPr>
          <w:color w:val="000000"/>
          <w:sz w:val="16"/>
          <w:szCs w:val="16"/>
        </w:rPr>
        <w:t xml:space="preserve"> </w:t>
      </w:r>
      <w:r w:rsidRPr="0097394B">
        <w:rPr>
          <w:vanish/>
          <w:color w:val="000000"/>
          <w:sz w:val="16"/>
          <w:szCs w:val="16"/>
        </w:rPr>
        <w:t>over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course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civilization’s</w:t>
      </w:r>
      <w:r w:rsidRPr="0097394B">
        <w:rPr>
          <w:color w:val="000000"/>
          <w:sz w:val="16"/>
          <w:szCs w:val="16"/>
        </w:rPr>
        <w:t xml:space="preserve"> </w:t>
      </w:r>
      <w:r w:rsidRPr="0097394B">
        <w:rPr>
          <w:vanish/>
          <w:color w:val="000000"/>
          <w:sz w:val="16"/>
          <w:szCs w:val="16"/>
        </w:rPr>
        <w:t>history45</w:t>
      </w:r>
      <w:r w:rsidRPr="0097394B">
        <w:rPr>
          <w:color w:val="000000"/>
          <w:sz w:val="16"/>
          <w:szCs w:val="16"/>
        </w:rPr>
        <w:t xml:space="preserve"> </w:t>
      </w:r>
      <w:r w:rsidRPr="0097394B">
        <w:rPr>
          <w:vanish/>
          <w:color w:val="000000"/>
          <w:sz w:val="16"/>
          <w:szCs w:val="16"/>
        </w:rPr>
        <w:t>46</w:t>
      </w:r>
      <w:r w:rsidRPr="0097394B">
        <w:rPr>
          <w:color w:val="000000"/>
          <w:sz w:val="16"/>
          <w:szCs w:val="16"/>
        </w:rPr>
        <w:t xml:space="preserve"> </w:t>
      </w:r>
      <w:r w:rsidRPr="0097394B">
        <w:rPr>
          <w:vanish/>
          <w:color w:val="000000"/>
          <w:sz w:val="16"/>
          <w:szCs w:val="16"/>
        </w:rPr>
        <w:t>47.</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decrease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violent</w:t>
      </w:r>
      <w:r w:rsidRPr="0097394B">
        <w:rPr>
          <w:color w:val="000000"/>
          <w:sz w:val="16"/>
          <w:szCs w:val="16"/>
        </w:rPr>
        <w:t xml:space="preserve"> </w:t>
      </w:r>
      <w:r w:rsidRPr="0097394B">
        <w:rPr>
          <w:vanish/>
          <w:color w:val="000000"/>
          <w:sz w:val="16"/>
          <w:szCs w:val="16"/>
        </w:rPr>
        <w:t>armed</w:t>
      </w:r>
      <w:r w:rsidRPr="0097394B">
        <w:rPr>
          <w:color w:val="000000"/>
          <w:sz w:val="16"/>
          <w:szCs w:val="16"/>
        </w:rPr>
        <w:t xml:space="preserve"> </w:t>
      </w:r>
      <w:r w:rsidRPr="0097394B">
        <w:rPr>
          <w:vanish/>
          <w:color w:val="000000"/>
          <w:sz w:val="16"/>
          <w:szCs w:val="16"/>
        </w:rPr>
        <w:t>conflict</w:t>
      </w:r>
      <w:r w:rsidRPr="0097394B">
        <w:rPr>
          <w:color w:val="000000"/>
          <w:sz w:val="16"/>
          <w:szCs w:val="16"/>
        </w:rPr>
        <w:t xml:space="preserve"> </w:t>
      </w:r>
      <w:r w:rsidRPr="0097394B">
        <w:rPr>
          <w:vanish/>
          <w:color w:val="000000"/>
          <w:sz w:val="16"/>
          <w:szCs w:val="16"/>
        </w:rPr>
        <w:t>has</w:t>
      </w:r>
      <w:r w:rsidRPr="0097394B">
        <w:rPr>
          <w:color w:val="000000"/>
          <w:sz w:val="16"/>
          <w:szCs w:val="16"/>
        </w:rPr>
        <w:t xml:space="preserve"> </w:t>
      </w:r>
      <w:r w:rsidRPr="0097394B">
        <w:rPr>
          <w:vanish/>
          <w:color w:val="000000"/>
          <w:sz w:val="16"/>
          <w:szCs w:val="16"/>
        </w:rPr>
        <w:t>coincided</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increase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cultural,</w:t>
      </w:r>
      <w:r w:rsidRPr="0097394B">
        <w:rPr>
          <w:color w:val="000000"/>
          <w:sz w:val="16"/>
          <w:szCs w:val="16"/>
        </w:rPr>
        <w:t xml:space="preserve"> </w:t>
      </w:r>
      <w:r w:rsidRPr="0097394B">
        <w:rPr>
          <w:vanish/>
          <w:color w:val="000000"/>
          <w:sz w:val="16"/>
          <w:szCs w:val="16"/>
        </w:rPr>
        <w:t>political,</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economic</w:t>
      </w:r>
      <w:r w:rsidRPr="0097394B">
        <w:rPr>
          <w:color w:val="000000"/>
          <w:sz w:val="16"/>
          <w:szCs w:val="16"/>
        </w:rPr>
        <w:t xml:space="preserve"> </w:t>
      </w:r>
      <w:r w:rsidRPr="0097394B">
        <w:rPr>
          <w:vanish/>
          <w:color w:val="000000"/>
          <w:sz w:val="16"/>
          <w:szCs w:val="16"/>
        </w:rPr>
        <w:t>interconnectedness.</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though</w:t>
      </w:r>
      <w:r w:rsidRPr="0097394B">
        <w:rPr>
          <w:color w:val="000000"/>
          <w:sz w:val="16"/>
          <w:szCs w:val="16"/>
        </w:rPr>
        <w:t xml:space="preserve"> </w:t>
      </w:r>
      <w:r w:rsidRPr="0097394B">
        <w:rPr>
          <w:vanish/>
          <w:color w:val="000000"/>
          <w:sz w:val="16"/>
          <w:szCs w:val="16"/>
        </w:rPr>
        <w:t>major</w:t>
      </w:r>
      <w:r w:rsidRPr="0097394B">
        <w:rPr>
          <w:color w:val="000000"/>
          <w:sz w:val="16"/>
          <w:szCs w:val="16"/>
        </w:rPr>
        <w:t xml:space="preserve"> </w:t>
      </w:r>
      <w:r w:rsidRPr="0097394B">
        <w:rPr>
          <w:vanish/>
          <w:color w:val="000000"/>
          <w:sz w:val="16"/>
          <w:szCs w:val="16"/>
        </w:rPr>
        <w:t>armed</w:t>
      </w:r>
      <w:r w:rsidRPr="0097394B">
        <w:rPr>
          <w:color w:val="000000"/>
          <w:sz w:val="16"/>
          <w:szCs w:val="16"/>
        </w:rPr>
        <w:t xml:space="preserve"> </w:t>
      </w:r>
      <w:r w:rsidRPr="0097394B">
        <w:rPr>
          <w:vanish/>
          <w:color w:val="000000"/>
          <w:sz w:val="16"/>
          <w:szCs w:val="16"/>
        </w:rPr>
        <w:t>conflicts</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yet</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thing</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past48,</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will</w:t>
      </w:r>
      <w:r w:rsidRPr="0097394B">
        <w:rPr>
          <w:color w:val="000000"/>
          <w:sz w:val="16"/>
          <w:szCs w:val="16"/>
        </w:rPr>
        <w:t xml:space="preserve"> </w:t>
      </w:r>
      <w:r w:rsidRPr="0097394B">
        <w:rPr>
          <w:vanish/>
          <w:color w:val="000000"/>
          <w:sz w:val="16"/>
          <w:szCs w:val="16"/>
        </w:rPr>
        <w:t>probably</w:t>
      </w:r>
      <w:r w:rsidRPr="0097394B">
        <w:rPr>
          <w:color w:val="000000"/>
          <w:sz w:val="16"/>
          <w:szCs w:val="16"/>
        </w:rPr>
        <w:t xml:space="preserve"> </w:t>
      </w:r>
      <w:r w:rsidRPr="0097394B">
        <w:rPr>
          <w:vanish/>
          <w:color w:val="000000"/>
          <w:sz w:val="16"/>
          <w:szCs w:val="16"/>
        </w:rPr>
        <w:t>continue</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its</w:t>
      </w:r>
      <w:r w:rsidRPr="0097394B">
        <w:rPr>
          <w:color w:val="000000"/>
          <w:sz w:val="16"/>
          <w:szCs w:val="16"/>
        </w:rPr>
        <w:t xml:space="preserve"> </w:t>
      </w:r>
      <w:r w:rsidRPr="0097394B">
        <w:rPr>
          <w:vanish/>
          <w:color w:val="000000"/>
          <w:sz w:val="16"/>
          <w:szCs w:val="16"/>
        </w:rPr>
        <w:t>current</w:t>
      </w:r>
      <w:r w:rsidRPr="0097394B">
        <w:rPr>
          <w:color w:val="000000"/>
          <w:sz w:val="16"/>
          <w:szCs w:val="16"/>
        </w:rPr>
        <w:t xml:space="preserve"> </w:t>
      </w:r>
      <w:r w:rsidRPr="0097394B">
        <w:rPr>
          <w:vanish/>
          <w:color w:val="000000"/>
          <w:sz w:val="16"/>
          <w:szCs w:val="16"/>
        </w:rPr>
        <w:t>trajectory</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peace.</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space</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however,</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trend</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growing</w:t>
      </w:r>
      <w:r w:rsidRPr="0097394B">
        <w:rPr>
          <w:color w:val="000000"/>
          <w:sz w:val="16"/>
          <w:szCs w:val="16"/>
        </w:rPr>
        <w:t xml:space="preserve"> </w:t>
      </w:r>
      <w:r w:rsidRPr="0097394B">
        <w:rPr>
          <w:vanish/>
          <w:color w:val="000000"/>
          <w:sz w:val="16"/>
          <w:szCs w:val="16"/>
        </w:rPr>
        <w:t>closer</w:t>
      </w:r>
      <w:r w:rsidRPr="0097394B">
        <w:rPr>
          <w:color w:val="000000"/>
          <w:sz w:val="16"/>
          <w:szCs w:val="16"/>
        </w:rPr>
        <w:t xml:space="preserve"> </w:t>
      </w:r>
      <w:r w:rsidRPr="0097394B">
        <w:rPr>
          <w:vanish/>
          <w:color w:val="000000"/>
          <w:sz w:val="16"/>
          <w:szCs w:val="16"/>
        </w:rPr>
        <w:t>together</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reverse</w:t>
      </w:r>
      <w:r w:rsidRPr="0097394B">
        <w:rPr>
          <w:color w:val="000000"/>
          <w:sz w:val="16"/>
          <w:szCs w:val="16"/>
        </w:rPr>
        <w:t xml:space="preserve"> </w:t>
      </w:r>
      <w:r w:rsidRPr="0097394B">
        <w:rPr>
          <w:vanish/>
          <w:color w:val="000000"/>
          <w:sz w:val="16"/>
          <w:szCs w:val="16"/>
        </w:rPr>
        <w:t>because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increasing</w:t>
      </w:r>
      <w:r w:rsidRPr="0097394B">
        <w:rPr>
          <w:color w:val="000000"/>
          <w:sz w:val="16"/>
          <w:szCs w:val="16"/>
        </w:rPr>
        <w:t xml:space="preserve"> </w:t>
      </w:r>
      <w:r w:rsidRPr="0097394B">
        <w:rPr>
          <w:vanish/>
          <w:color w:val="000000"/>
          <w:sz w:val="16"/>
          <w:szCs w:val="16"/>
        </w:rPr>
        <w:t>fragmentation,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reversal,</w:t>
      </w:r>
      <w:r w:rsidRPr="0097394B">
        <w:rPr>
          <w:color w:val="000000"/>
          <w:sz w:val="16"/>
          <w:szCs w:val="16"/>
        </w:rPr>
        <w:t xml:space="preserve"> </w:t>
      </w:r>
      <w:r w:rsidRPr="0097394B">
        <w:rPr>
          <w:vanish/>
          <w:color w:val="000000"/>
          <w:sz w:val="16"/>
          <w:szCs w:val="16"/>
        </w:rPr>
        <w:t>peaceful</w:t>
      </w:r>
      <w:r w:rsidRPr="0097394B">
        <w:rPr>
          <w:color w:val="000000"/>
          <w:sz w:val="16"/>
          <w:szCs w:val="16"/>
        </w:rPr>
        <w:t xml:space="preserve"> </w:t>
      </w:r>
      <w:r w:rsidRPr="0097394B">
        <w:rPr>
          <w:vanish/>
          <w:color w:val="000000"/>
          <w:sz w:val="16"/>
          <w:szCs w:val="16"/>
        </w:rPr>
        <w:t>cooperation</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again</w:t>
      </w:r>
      <w:r w:rsidRPr="0097394B">
        <w:rPr>
          <w:color w:val="000000"/>
          <w:sz w:val="16"/>
          <w:szCs w:val="16"/>
        </w:rPr>
        <w:t xml:space="preserve"> </w:t>
      </w:r>
      <w:r w:rsidRPr="0097394B">
        <w:rPr>
          <w:vanish/>
          <w:color w:val="000000"/>
          <w:sz w:val="16"/>
          <w:szCs w:val="16"/>
        </w:rPr>
        <w:t>give</w:t>
      </w:r>
      <w:r w:rsidRPr="0097394B">
        <w:rPr>
          <w:color w:val="000000"/>
          <w:sz w:val="16"/>
          <w:szCs w:val="16"/>
        </w:rPr>
        <w:t xml:space="preserve"> </w:t>
      </w:r>
      <w:r w:rsidRPr="0097394B">
        <w:rPr>
          <w:vanish/>
          <w:color w:val="000000"/>
          <w:sz w:val="16"/>
          <w:szCs w:val="16"/>
        </w:rPr>
        <w:t>way</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armed</w:t>
      </w:r>
      <w:r w:rsidRPr="0097394B">
        <w:rPr>
          <w:color w:val="000000"/>
          <w:sz w:val="16"/>
          <w:szCs w:val="16"/>
        </w:rPr>
        <w:t xml:space="preserve"> </w:t>
      </w:r>
      <w:r w:rsidRPr="0097394B">
        <w:rPr>
          <w:vanish/>
          <w:color w:val="000000"/>
          <w:sz w:val="16"/>
          <w:szCs w:val="16"/>
        </w:rPr>
        <w:t>conflict.</w:t>
      </w:r>
      <w:r w:rsidRPr="0097394B">
        <w:rPr>
          <w:color w:val="000000"/>
          <w:sz w:val="16"/>
          <w:szCs w:val="16"/>
        </w:rPr>
        <w:t xml:space="preserve"> </w:t>
      </w:r>
      <w:r w:rsidRPr="0097394B">
        <w:rPr>
          <w:vanish/>
          <w:color w:val="000000"/>
          <w:szCs w:val="22"/>
          <w:u w:val="single"/>
          <w:shd w:val="clear" w:color="auto" w:fill="00FFFF"/>
        </w:rPr>
        <w:t>Some</w:t>
      </w:r>
      <w:r w:rsidRPr="0097394B">
        <w:rPr>
          <w:color w:val="000000"/>
          <w:szCs w:val="22"/>
          <w:u w:val="single"/>
          <w:shd w:val="clear" w:color="auto" w:fill="00FFFF"/>
        </w:rPr>
        <w:t xml:space="preserve"> </w:t>
      </w:r>
      <w:r w:rsidRPr="0097394B">
        <w:rPr>
          <w:vanish/>
          <w:color w:val="000000"/>
          <w:szCs w:val="22"/>
          <w:u w:val="single"/>
          <w:shd w:val="clear" w:color="auto" w:fill="00FFFF"/>
        </w:rPr>
        <w:t>amount</w:t>
      </w:r>
      <w:r w:rsidRPr="0097394B">
        <w:rPr>
          <w:color w:val="000000"/>
          <w:szCs w:val="22"/>
          <w:u w:val="single"/>
          <w:shd w:val="clear" w:color="auto" w:fill="00FFFF"/>
        </w:rPr>
        <w:t xml:space="preserve"> </w:t>
      </w:r>
      <w:r w:rsidRPr="0097394B">
        <w:rPr>
          <w:vanish/>
          <w:color w:val="000000"/>
          <w:szCs w:val="22"/>
          <w:u w:val="single"/>
          <w:shd w:val="clear" w:color="auto" w:fill="00FFFF"/>
        </w:rPr>
        <w:t>of</w:t>
      </w:r>
      <w:r w:rsidRPr="0097394B">
        <w:rPr>
          <w:color w:val="000000"/>
          <w:sz w:val="16"/>
          <w:szCs w:val="16"/>
          <w:shd w:val="clear" w:color="auto" w:fill="00FFFF"/>
        </w:rPr>
        <w:t xml:space="preserve"> </w:t>
      </w:r>
      <w:r w:rsidRPr="0097394B">
        <w:rPr>
          <w:b/>
          <w:bCs/>
          <w:vanish/>
          <w:color w:val="000000"/>
          <w:szCs w:val="22"/>
          <w:u w:val="single"/>
          <w:shd w:val="clear" w:color="auto" w:fill="00FFFF"/>
        </w:rPr>
        <w:t>human</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fragmentation</w:t>
      </w:r>
      <w:r w:rsidRPr="0097394B">
        <w:rPr>
          <w:color w:val="000000"/>
          <w:sz w:val="16"/>
          <w:szCs w:val="16"/>
          <w:shd w:val="clear" w:color="auto" w:fill="00FFFF"/>
        </w:rPr>
        <w:t xml:space="preserve"> </w:t>
      </w:r>
      <w:r w:rsidRPr="0097394B">
        <w:rPr>
          <w:vanish/>
          <w:color w:val="000000"/>
          <w:szCs w:val="22"/>
          <w:u w:val="single"/>
        </w:rPr>
        <w:t>due</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space</w:t>
      </w:r>
      <w:r w:rsidRPr="0097394B">
        <w:rPr>
          <w:color w:val="000000"/>
          <w:szCs w:val="22"/>
          <w:u w:val="single"/>
        </w:rPr>
        <w:t xml:space="preserve"> </w:t>
      </w:r>
      <w:r w:rsidRPr="0097394B">
        <w:rPr>
          <w:vanish/>
          <w:color w:val="000000"/>
          <w:szCs w:val="22"/>
          <w:u w:val="single"/>
        </w:rPr>
        <w:t>colonization</w:t>
      </w:r>
      <w:r w:rsidRPr="0097394B">
        <w:rPr>
          <w:color w:val="000000"/>
          <w:szCs w:val="22"/>
          <w:u w:val="single"/>
        </w:rPr>
        <w:t xml:space="preserve"> </w:t>
      </w:r>
      <w:r w:rsidRPr="0097394B">
        <w:rPr>
          <w:vanish/>
          <w:color w:val="000000"/>
          <w:szCs w:val="22"/>
          <w:u w:val="single"/>
          <w:shd w:val="clear" w:color="auto" w:fill="00FFFF"/>
        </w:rPr>
        <w:t>is</w:t>
      </w:r>
      <w:r w:rsidRPr="0097394B">
        <w:rPr>
          <w:color w:val="000000"/>
          <w:sz w:val="16"/>
          <w:szCs w:val="16"/>
        </w:rPr>
        <w:t xml:space="preserve"> </w:t>
      </w:r>
      <w:r w:rsidRPr="0097394B">
        <w:rPr>
          <w:vanish/>
          <w:color w:val="000000"/>
          <w:sz w:val="16"/>
          <w:szCs w:val="16"/>
        </w:rPr>
        <w:t>almost</w:t>
      </w:r>
      <w:r w:rsidRPr="0097394B">
        <w:rPr>
          <w:color w:val="000000"/>
          <w:sz w:val="16"/>
          <w:szCs w:val="16"/>
        </w:rPr>
        <w:t xml:space="preserve"> </w:t>
      </w:r>
      <w:r w:rsidRPr="0097394B">
        <w:rPr>
          <w:b/>
          <w:bCs/>
          <w:vanish/>
          <w:color w:val="000000"/>
          <w:szCs w:val="22"/>
          <w:u w:val="single"/>
          <w:shd w:val="clear" w:color="auto" w:fill="00FFFF"/>
        </w:rPr>
        <w:t>inevitable</w:t>
      </w:r>
      <w:r w:rsidRPr="0097394B">
        <w:rPr>
          <w:vanish/>
          <w:color w:val="000000"/>
          <w:szCs w:val="22"/>
          <w:u w:val="single"/>
        </w:rPr>
        <w:t>.</w:t>
      </w:r>
      <w:r w:rsidRPr="0097394B">
        <w:rPr>
          <w:color w:val="000000"/>
          <w:szCs w:val="22"/>
          <w:u w:val="single"/>
        </w:rPr>
        <w:t xml:space="preserve"> </w:t>
      </w:r>
      <w:r w:rsidRPr="0097394B">
        <w:rPr>
          <w:vanish/>
          <w:color w:val="000000"/>
          <w:szCs w:val="22"/>
          <w:u w:val="single"/>
        </w:rPr>
        <w:t>One</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strongest</w:t>
      </w:r>
      <w:r w:rsidRPr="0097394B">
        <w:rPr>
          <w:color w:val="000000"/>
          <w:szCs w:val="22"/>
          <w:u w:val="single"/>
        </w:rPr>
        <w:t xml:space="preserve"> </w:t>
      </w:r>
      <w:r w:rsidRPr="0097394B">
        <w:rPr>
          <w:vanish/>
          <w:color w:val="000000"/>
          <w:szCs w:val="22"/>
          <w:u w:val="single"/>
        </w:rPr>
        <w:t>biases</w:t>
      </w:r>
      <w:r w:rsidRPr="0097394B">
        <w:rPr>
          <w:color w:val="000000"/>
          <w:szCs w:val="22"/>
          <w:u w:val="single"/>
        </w:rPr>
        <w:t xml:space="preserve"> </w:t>
      </w:r>
      <w:r w:rsidRPr="0097394B">
        <w:rPr>
          <w:vanish/>
          <w:color w:val="000000"/>
          <w:szCs w:val="22"/>
          <w:u w:val="single"/>
        </w:rPr>
        <w:t>we</w:t>
      </w:r>
      <w:r w:rsidRPr="0097394B">
        <w:rPr>
          <w:color w:val="000000"/>
          <w:szCs w:val="22"/>
          <w:u w:val="single"/>
        </w:rPr>
        <w:t xml:space="preserve"> </w:t>
      </w:r>
      <w:r w:rsidRPr="0097394B">
        <w:rPr>
          <w:vanish/>
          <w:color w:val="000000"/>
          <w:szCs w:val="22"/>
          <w:u w:val="single"/>
        </w:rPr>
        <w:t>humans</w:t>
      </w:r>
      <w:r w:rsidRPr="0097394B">
        <w:rPr>
          <w:color w:val="000000"/>
          <w:szCs w:val="22"/>
          <w:u w:val="single"/>
        </w:rPr>
        <w:t xml:space="preserve"> </w:t>
      </w:r>
      <w:r w:rsidRPr="0097394B">
        <w:rPr>
          <w:vanish/>
          <w:color w:val="000000"/>
          <w:szCs w:val="22"/>
          <w:u w:val="single"/>
        </w:rPr>
        <w:t>have</w:t>
      </w:r>
      <w:r w:rsidRPr="0097394B">
        <w:rPr>
          <w:color w:val="000000"/>
          <w:szCs w:val="22"/>
          <w:u w:val="single"/>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the</w:t>
      </w:r>
      <w:r w:rsidRPr="0097394B">
        <w:rPr>
          <w:color w:val="000000"/>
          <w:sz w:val="16"/>
          <w:szCs w:val="16"/>
        </w:rPr>
        <w:t xml:space="preserve"> </w:t>
      </w:r>
      <w:r w:rsidRPr="0097394B">
        <w:rPr>
          <w:b/>
          <w:bCs/>
          <w:vanish/>
          <w:color w:val="000000"/>
          <w:szCs w:val="22"/>
          <w:u w:val="single"/>
        </w:rPr>
        <w:t>intergroup</w:t>
      </w:r>
      <w:r w:rsidRPr="0097394B">
        <w:rPr>
          <w:color w:val="000000"/>
          <w:sz w:val="16"/>
          <w:szCs w:val="16"/>
        </w:rPr>
        <w:t xml:space="preserve"> </w:t>
      </w:r>
      <w:r w:rsidRPr="0097394B">
        <w:rPr>
          <w:vanish/>
          <w:color w:val="000000"/>
          <w:szCs w:val="22"/>
          <w:u w:val="single"/>
        </w:rPr>
        <w:t>bias</w:t>
      </w:r>
      <w:r w:rsidRPr="0097394B">
        <w:rPr>
          <w:vanish/>
          <w:color w:val="000000"/>
          <w:sz w:val="16"/>
          <w:szCs w:val="16"/>
        </w:rPr>
        <w:t>49:</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tend</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separate</w:t>
      </w:r>
      <w:r w:rsidRPr="0097394B">
        <w:rPr>
          <w:color w:val="000000"/>
          <w:sz w:val="16"/>
          <w:szCs w:val="16"/>
        </w:rPr>
        <w:t xml:space="preserve"> </w:t>
      </w:r>
      <w:r w:rsidRPr="0097394B">
        <w:rPr>
          <w:vanish/>
          <w:color w:val="000000"/>
          <w:sz w:val="16"/>
          <w:szCs w:val="16"/>
        </w:rPr>
        <w:t>people</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ingroups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outgroups,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generally</w:t>
      </w:r>
      <w:r w:rsidRPr="0097394B">
        <w:rPr>
          <w:color w:val="000000"/>
          <w:sz w:val="16"/>
          <w:szCs w:val="16"/>
        </w:rPr>
        <w:t xml:space="preserve"> </w:t>
      </w:r>
      <w:r w:rsidRPr="0097394B">
        <w:rPr>
          <w:vanish/>
          <w:color w:val="000000"/>
          <w:sz w:val="16"/>
          <w:szCs w:val="16"/>
        </w:rPr>
        <w:t>favor</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own</w:t>
      </w:r>
      <w:r w:rsidRPr="0097394B">
        <w:rPr>
          <w:color w:val="000000"/>
          <w:sz w:val="16"/>
          <w:szCs w:val="16"/>
        </w:rPr>
        <w:t xml:space="preserve"> </w:t>
      </w:r>
      <w:r w:rsidRPr="0097394B">
        <w:rPr>
          <w:vanish/>
          <w:color w:val="000000"/>
          <w:sz w:val="16"/>
          <w:szCs w:val="16"/>
        </w:rPr>
        <w:t>ingroup</w:t>
      </w:r>
      <w:r w:rsidRPr="0097394B">
        <w:rPr>
          <w:color w:val="000000"/>
          <w:sz w:val="16"/>
          <w:szCs w:val="16"/>
        </w:rPr>
        <w:t xml:space="preserve"> </w:t>
      </w:r>
      <w:r w:rsidRPr="0097394B">
        <w:rPr>
          <w:vanish/>
          <w:color w:val="000000"/>
          <w:sz w:val="16"/>
          <w:szCs w:val="16"/>
        </w:rPr>
        <w:t>over</w:t>
      </w:r>
      <w:r w:rsidRPr="0097394B">
        <w:rPr>
          <w:color w:val="000000"/>
          <w:sz w:val="16"/>
          <w:szCs w:val="16"/>
        </w:rPr>
        <w:t xml:space="preserve"> </w:t>
      </w:r>
      <w:r w:rsidRPr="0097394B">
        <w:rPr>
          <w:vanish/>
          <w:color w:val="000000"/>
          <w:sz w:val="16"/>
          <w:szCs w:val="16"/>
        </w:rPr>
        <w:t>any</w:t>
      </w:r>
      <w:r w:rsidRPr="0097394B">
        <w:rPr>
          <w:color w:val="000000"/>
          <w:sz w:val="16"/>
          <w:szCs w:val="16"/>
        </w:rPr>
        <w:t xml:space="preserve"> </w:t>
      </w:r>
      <w:r w:rsidRPr="0097394B">
        <w:rPr>
          <w:vanish/>
          <w:color w:val="000000"/>
          <w:sz w:val="16"/>
          <w:szCs w:val="16"/>
        </w:rPr>
        <w:t>outgroup.</w:t>
      </w:r>
      <w:r w:rsidRPr="0097394B">
        <w:rPr>
          <w:color w:val="000000"/>
          <w:sz w:val="16"/>
          <w:szCs w:val="16"/>
        </w:rPr>
        <w:t xml:space="preserve"> </w:t>
      </w:r>
      <w:r w:rsidRPr="0097394B">
        <w:rPr>
          <w:vanish/>
          <w:color w:val="000000"/>
          <w:szCs w:val="22"/>
          <w:u w:val="single"/>
        </w:rPr>
        <w:t>Our</w:t>
      </w:r>
      <w:r w:rsidRPr="0097394B">
        <w:rPr>
          <w:color w:val="000000"/>
          <w:szCs w:val="22"/>
          <w:u w:val="single"/>
        </w:rPr>
        <w:t xml:space="preserve"> </w:t>
      </w:r>
      <w:r w:rsidRPr="0097394B">
        <w:rPr>
          <w:vanish/>
          <w:color w:val="000000"/>
          <w:szCs w:val="22"/>
          <w:u w:val="single"/>
        </w:rPr>
        <w:t>ingroup</w:t>
      </w:r>
      <w:r w:rsidRPr="0097394B">
        <w:rPr>
          <w:color w:val="000000"/>
          <w:szCs w:val="22"/>
          <w:u w:val="single"/>
        </w:rPr>
        <w:t xml:space="preserve"> </w:t>
      </w:r>
      <w:r w:rsidRPr="0097394B">
        <w:rPr>
          <w:vanish/>
          <w:color w:val="000000"/>
          <w:szCs w:val="22"/>
          <w:u w:val="single"/>
        </w:rPr>
        <w:t>favoritism</w:t>
      </w:r>
      <w:r w:rsidRPr="0097394B">
        <w:rPr>
          <w:color w:val="000000"/>
          <w:szCs w:val="22"/>
          <w:u w:val="single"/>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often</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source</w:t>
      </w:r>
      <w:r w:rsidRPr="0097394B">
        <w:rPr>
          <w:color w:val="000000"/>
          <w:szCs w:val="22"/>
          <w:u w:val="single"/>
        </w:rPr>
        <w:t xml:space="preserve"> </w:t>
      </w:r>
      <w:r w:rsidRPr="0097394B">
        <w:rPr>
          <w:vanish/>
          <w:color w:val="000000"/>
          <w:szCs w:val="22"/>
          <w:u w:val="single"/>
        </w:rPr>
        <w:t>of</w:t>
      </w:r>
      <w:r w:rsidRPr="0097394B">
        <w:rPr>
          <w:color w:val="000000"/>
          <w:sz w:val="16"/>
          <w:szCs w:val="16"/>
        </w:rPr>
        <w:t xml:space="preserve"> </w:t>
      </w:r>
      <w:r w:rsidRPr="0097394B">
        <w:rPr>
          <w:b/>
          <w:bCs/>
          <w:vanish/>
          <w:color w:val="000000"/>
          <w:szCs w:val="22"/>
          <w:u w:val="single"/>
        </w:rPr>
        <w:t>collective</w:t>
      </w:r>
      <w:r w:rsidRPr="0097394B">
        <w:rPr>
          <w:b/>
          <w:bCs/>
          <w:color w:val="000000"/>
          <w:szCs w:val="22"/>
          <w:u w:val="single"/>
        </w:rPr>
        <w:t xml:space="preserve"> </w:t>
      </w:r>
      <w:r w:rsidRPr="0097394B">
        <w:rPr>
          <w:b/>
          <w:bCs/>
          <w:vanish/>
          <w:color w:val="000000"/>
          <w:szCs w:val="22"/>
          <w:u w:val="single"/>
        </w:rPr>
        <w:t>identity</w:t>
      </w:r>
      <w:r w:rsidRPr="0097394B">
        <w:rPr>
          <w:vanish/>
          <w:color w:val="000000"/>
          <w:sz w:val="16"/>
          <w:szCs w:val="16"/>
        </w:rPr>
        <w: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identify</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home</w:t>
      </w:r>
      <w:r w:rsidRPr="0097394B">
        <w:rPr>
          <w:color w:val="000000"/>
          <w:sz w:val="16"/>
          <w:szCs w:val="16"/>
        </w:rPr>
        <w:t xml:space="preserve"> </w:t>
      </w:r>
      <w:r w:rsidRPr="0097394B">
        <w:rPr>
          <w:vanish/>
          <w:color w:val="000000"/>
          <w:sz w:val="16"/>
          <w:szCs w:val="16"/>
        </w:rPr>
        <w:t>city</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think</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better</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other</w:t>
      </w:r>
      <w:r w:rsidRPr="0097394B">
        <w:rPr>
          <w:color w:val="000000"/>
          <w:sz w:val="16"/>
          <w:szCs w:val="16"/>
        </w:rPr>
        <w:t xml:space="preserve"> </w:t>
      </w:r>
      <w:r w:rsidRPr="0097394B">
        <w:rPr>
          <w:vanish/>
          <w:color w:val="000000"/>
          <w:sz w:val="16"/>
          <w:szCs w:val="16"/>
        </w:rPr>
        <w:t>cities;</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identify</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favorite</w:t>
      </w:r>
      <w:r w:rsidRPr="0097394B">
        <w:rPr>
          <w:color w:val="000000"/>
          <w:sz w:val="16"/>
          <w:szCs w:val="16"/>
        </w:rPr>
        <w:t xml:space="preserve"> </w:t>
      </w:r>
      <w:r w:rsidRPr="0097394B">
        <w:rPr>
          <w:vanish/>
          <w:color w:val="000000"/>
          <w:sz w:val="16"/>
          <w:szCs w:val="16"/>
        </w:rPr>
        <w:t>football</w:t>
      </w:r>
      <w:r w:rsidRPr="0097394B">
        <w:rPr>
          <w:color w:val="000000"/>
          <w:sz w:val="16"/>
          <w:szCs w:val="16"/>
        </w:rPr>
        <w:t xml:space="preserve"> </w:t>
      </w:r>
      <w:r w:rsidRPr="0097394B">
        <w:rPr>
          <w:vanish/>
          <w:color w:val="000000"/>
          <w:sz w:val="16"/>
          <w:szCs w:val="16"/>
        </w:rPr>
        <w:t>team</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think</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better</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other</w:t>
      </w:r>
      <w:r w:rsidRPr="0097394B">
        <w:rPr>
          <w:color w:val="000000"/>
          <w:sz w:val="16"/>
          <w:szCs w:val="16"/>
        </w:rPr>
        <w:t xml:space="preserve"> </w:t>
      </w:r>
      <w:r w:rsidRPr="0097394B">
        <w:rPr>
          <w:vanish/>
          <w:color w:val="000000"/>
          <w:sz w:val="16"/>
          <w:szCs w:val="16"/>
        </w:rPr>
        <w:t>teams;</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identify</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country</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origin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think</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better</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other</w:t>
      </w:r>
      <w:r w:rsidRPr="0097394B">
        <w:rPr>
          <w:color w:val="000000"/>
          <w:sz w:val="16"/>
          <w:szCs w:val="16"/>
        </w:rPr>
        <w:t xml:space="preserve"> </w:t>
      </w:r>
      <w:r w:rsidRPr="0097394B">
        <w:rPr>
          <w:vanish/>
          <w:color w:val="000000"/>
          <w:sz w:val="16"/>
          <w:szCs w:val="16"/>
        </w:rPr>
        <w:t>countries.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future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which</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successfully</w:t>
      </w:r>
      <w:r w:rsidRPr="0097394B">
        <w:rPr>
          <w:color w:val="000000"/>
          <w:sz w:val="16"/>
          <w:szCs w:val="16"/>
        </w:rPr>
        <w:t xml:space="preserve"> </w:t>
      </w:r>
      <w:r w:rsidRPr="0097394B">
        <w:rPr>
          <w:vanish/>
          <w:color w:val="000000"/>
          <w:sz w:val="16"/>
          <w:szCs w:val="16"/>
        </w:rPr>
        <w:t>mastered</w:t>
      </w:r>
      <w:r w:rsidRPr="0097394B">
        <w:rPr>
          <w:color w:val="000000"/>
          <w:sz w:val="16"/>
          <w:szCs w:val="16"/>
        </w:rPr>
        <w:t xml:space="preserve"> </w:t>
      </w:r>
      <w:r w:rsidRPr="0097394B">
        <w:rPr>
          <w:vanish/>
          <w:color w:val="000000"/>
          <w:sz w:val="16"/>
          <w:szCs w:val="16"/>
        </w:rPr>
        <w:t>type</w:t>
      </w:r>
      <w:r w:rsidRPr="0097394B">
        <w:rPr>
          <w:color w:val="000000"/>
          <w:sz w:val="16"/>
          <w:szCs w:val="16"/>
        </w:rPr>
        <w:t xml:space="preserve"> </w:t>
      </w:r>
      <w:r w:rsidRPr="0097394B">
        <w:rPr>
          <w:vanish/>
          <w:color w:val="000000"/>
          <w:sz w:val="16"/>
          <w:szCs w:val="16"/>
        </w:rPr>
        <w:t>I</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within</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Solar</w:t>
      </w:r>
      <w:r w:rsidRPr="0097394B">
        <w:rPr>
          <w:color w:val="000000"/>
          <w:sz w:val="16"/>
          <w:szCs w:val="16"/>
        </w:rPr>
        <w:t xml:space="preserve"> </w:t>
      </w:r>
      <w:r w:rsidRPr="0097394B">
        <w:rPr>
          <w:vanish/>
          <w:color w:val="000000"/>
          <w:sz w:val="16"/>
          <w:szCs w:val="16"/>
        </w:rPr>
        <w:t>System)</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perhaps</w:t>
      </w:r>
      <w:r w:rsidRPr="0097394B">
        <w:rPr>
          <w:color w:val="000000"/>
          <w:sz w:val="16"/>
          <w:szCs w:val="16"/>
        </w:rPr>
        <w:t xml:space="preserve"> </w:t>
      </w:r>
      <w:r w:rsidRPr="0097394B">
        <w:rPr>
          <w:vanish/>
          <w:color w:val="000000"/>
          <w:sz w:val="16"/>
          <w:szCs w:val="16"/>
        </w:rPr>
        <w:t>even</w:t>
      </w:r>
      <w:r w:rsidRPr="0097394B">
        <w:rPr>
          <w:color w:val="000000"/>
          <w:sz w:val="16"/>
          <w:szCs w:val="16"/>
        </w:rPr>
        <w:t xml:space="preserve"> </w:t>
      </w:r>
      <w:r w:rsidRPr="0097394B">
        <w:rPr>
          <w:vanish/>
          <w:color w:val="000000"/>
          <w:sz w:val="16"/>
          <w:szCs w:val="16"/>
        </w:rPr>
        <w:t>type</w:t>
      </w:r>
      <w:r w:rsidRPr="0097394B">
        <w:rPr>
          <w:color w:val="000000"/>
          <w:sz w:val="16"/>
          <w:szCs w:val="16"/>
        </w:rPr>
        <w:t xml:space="preserve"> </w:t>
      </w:r>
      <w:r w:rsidRPr="0097394B">
        <w:rPr>
          <w:vanish/>
          <w:color w:val="000000"/>
          <w:sz w:val="16"/>
          <w:szCs w:val="16"/>
        </w:rPr>
        <w:t>II</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(intersolar</w:t>
      </w:r>
      <w:r w:rsidRPr="0097394B">
        <w:rPr>
          <w:color w:val="000000"/>
          <w:sz w:val="16"/>
          <w:szCs w:val="16"/>
        </w:rPr>
        <w:t xml:space="preserve"> </w:t>
      </w:r>
      <w:r w:rsidRPr="0097394B">
        <w:rPr>
          <w:vanish/>
          <w:color w:val="000000"/>
          <w:sz w:val="16"/>
          <w:szCs w:val="16"/>
        </w:rPr>
        <w:t>colonization),</w:t>
      </w:r>
      <w:r w:rsidRPr="0097394B">
        <w:rPr>
          <w:color w:val="000000"/>
          <w:sz w:val="16"/>
          <w:szCs w:val="16"/>
        </w:rPr>
        <w:t xml:space="preserve"> </w:t>
      </w:r>
      <w:r w:rsidRPr="0097394B">
        <w:rPr>
          <w:vanish/>
          <w:color w:val="000000"/>
          <w:sz w:val="16"/>
          <w:szCs w:val="16"/>
        </w:rPr>
        <w:t>belonging</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one</w:t>
      </w:r>
      <w:r w:rsidRPr="0097394B">
        <w:rPr>
          <w:color w:val="000000"/>
          <w:sz w:val="16"/>
          <w:szCs w:val="16"/>
        </w:rPr>
        <w:t xml:space="preserve"> </w:t>
      </w:r>
      <w:r w:rsidRPr="0097394B">
        <w:rPr>
          <w:vanish/>
          <w:color w:val="000000"/>
          <w:sz w:val="16"/>
          <w:szCs w:val="16"/>
        </w:rPr>
        <w:t>habitat</w:t>
      </w:r>
      <w:r w:rsidRPr="0097394B">
        <w:rPr>
          <w:color w:val="000000"/>
          <w:sz w:val="16"/>
          <w:szCs w:val="16"/>
        </w:rPr>
        <w:t xml:space="preserve"> </w:t>
      </w:r>
      <w:r w:rsidRPr="0097394B">
        <w:rPr>
          <w:vanish/>
          <w:color w:val="000000"/>
          <w:sz w:val="16"/>
          <w:szCs w:val="16"/>
        </w:rPr>
        <w:t>rather</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another</w:t>
      </w:r>
      <w:r w:rsidRPr="0097394B">
        <w:rPr>
          <w:color w:val="000000"/>
          <w:sz w:val="16"/>
          <w:szCs w:val="16"/>
        </w:rPr>
        <w:t xml:space="preserve"> </w:t>
      </w:r>
      <w:r w:rsidRPr="0097394B">
        <w:rPr>
          <w:vanish/>
          <w:color w:val="000000"/>
          <w:sz w:val="16"/>
          <w:szCs w:val="16"/>
        </w:rPr>
        <w:t>will</w:t>
      </w:r>
      <w:r w:rsidRPr="0097394B">
        <w:rPr>
          <w:color w:val="000000"/>
          <w:sz w:val="16"/>
          <w:szCs w:val="16"/>
        </w:rPr>
        <w:t xml:space="preserve"> </w:t>
      </w:r>
      <w:r w:rsidRPr="0097394B">
        <w:rPr>
          <w:vanish/>
          <w:color w:val="000000"/>
          <w:sz w:val="16"/>
          <w:szCs w:val="16"/>
        </w:rPr>
        <w:t>almost</w:t>
      </w:r>
      <w:r w:rsidRPr="0097394B">
        <w:rPr>
          <w:color w:val="000000"/>
          <w:sz w:val="16"/>
          <w:szCs w:val="16"/>
        </w:rPr>
        <w:t xml:space="preserve"> </w:t>
      </w:r>
      <w:r w:rsidRPr="0097394B">
        <w:rPr>
          <w:vanish/>
          <w:color w:val="000000"/>
          <w:sz w:val="16"/>
          <w:szCs w:val="16"/>
        </w:rPr>
        <w:t>certainly</w:t>
      </w:r>
      <w:r w:rsidRPr="0097394B">
        <w:rPr>
          <w:color w:val="000000"/>
          <w:sz w:val="16"/>
          <w:szCs w:val="16"/>
        </w:rPr>
        <w:t xml:space="preserve"> </w:t>
      </w:r>
      <w:r w:rsidRPr="0097394B">
        <w:rPr>
          <w:vanish/>
          <w:color w:val="000000"/>
          <w:sz w:val="16"/>
          <w:szCs w:val="16"/>
        </w:rPr>
        <w:t>also</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source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collective</w:t>
      </w:r>
      <w:r w:rsidRPr="0097394B">
        <w:rPr>
          <w:color w:val="000000"/>
          <w:sz w:val="16"/>
          <w:szCs w:val="16"/>
        </w:rPr>
        <w:t xml:space="preserve"> </w:t>
      </w:r>
      <w:r w:rsidRPr="0097394B">
        <w:rPr>
          <w:vanish/>
          <w:color w:val="000000"/>
          <w:sz w:val="16"/>
          <w:szCs w:val="16"/>
        </w:rPr>
        <w:t>identity.</w:t>
      </w:r>
      <w:r w:rsidRPr="0097394B">
        <w:rPr>
          <w:color w:val="000000"/>
          <w:sz w:val="16"/>
          <w:szCs w:val="16"/>
        </w:rPr>
        <w:t xml:space="preserve"> </w:t>
      </w:r>
      <w:r w:rsidRPr="0097394B">
        <w:rPr>
          <w:vanish/>
          <w:color w:val="000000"/>
          <w:szCs w:val="22"/>
          <w:u w:val="single"/>
        </w:rPr>
        <w:t>Humans</w:t>
      </w:r>
      <w:r w:rsidRPr="0097394B">
        <w:rPr>
          <w:color w:val="000000"/>
          <w:szCs w:val="22"/>
          <w:u w:val="single"/>
        </w:rPr>
        <w:t xml:space="preserve"> </w:t>
      </w:r>
      <w:r w:rsidRPr="0097394B">
        <w:rPr>
          <w:vanish/>
          <w:color w:val="000000"/>
          <w:szCs w:val="22"/>
          <w:u w:val="single"/>
        </w:rPr>
        <w:t>born</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raised</w:t>
      </w:r>
      <w:r w:rsidRPr="0097394B">
        <w:rPr>
          <w:color w:val="000000"/>
          <w:szCs w:val="22"/>
          <w:u w:val="single"/>
        </w:rPr>
        <w:t xml:space="preserve"> </w:t>
      </w:r>
      <w:r w:rsidRPr="0097394B">
        <w:rPr>
          <w:vanish/>
          <w:color w:val="000000"/>
          <w:szCs w:val="22"/>
          <w:u w:val="single"/>
        </w:rPr>
        <w:t>on</w:t>
      </w:r>
      <w:r w:rsidRPr="0097394B">
        <w:rPr>
          <w:color w:val="000000"/>
          <w:szCs w:val="22"/>
          <w:u w:val="single"/>
        </w:rPr>
        <w:t xml:space="preserve"> </w:t>
      </w:r>
      <w:r w:rsidRPr="0097394B">
        <w:rPr>
          <w:vanish/>
          <w:color w:val="000000"/>
          <w:szCs w:val="22"/>
          <w:u w:val="single"/>
        </w:rPr>
        <w:t>Venus</w:t>
      </w:r>
      <w:r w:rsidRPr="0097394B">
        <w:rPr>
          <w:color w:val="000000"/>
          <w:szCs w:val="22"/>
          <w:u w:val="single"/>
        </w:rPr>
        <w:t xml:space="preserve"> </w:t>
      </w:r>
      <w:r w:rsidRPr="0097394B">
        <w:rPr>
          <w:vanish/>
          <w:color w:val="000000"/>
          <w:szCs w:val="22"/>
          <w:u w:val="single"/>
        </w:rPr>
        <w:t>would</w:t>
      </w:r>
      <w:r w:rsidRPr="0097394B">
        <w:rPr>
          <w:color w:val="000000"/>
          <w:szCs w:val="22"/>
          <w:u w:val="single"/>
        </w:rPr>
        <w:t xml:space="preserve"> </w:t>
      </w:r>
      <w:r w:rsidRPr="0097394B">
        <w:rPr>
          <w:vanish/>
          <w:color w:val="000000"/>
          <w:szCs w:val="22"/>
          <w:u w:val="single"/>
        </w:rPr>
        <w:t>probably</w:t>
      </w:r>
      <w:r w:rsidRPr="0097394B">
        <w:rPr>
          <w:color w:val="000000"/>
          <w:szCs w:val="22"/>
          <w:u w:val="single"/>
        </w:rPr>
        <w:t xml:space="preserve"> </w:t>
      </w:r>
      <w:r w:rsidRPr="0097394B">
        <w:rPr>
          <w:vanish/>
          <w:color w:val="000000"/>
          <w:szCs w:val="22"/>
          <w:u w:val="single"/>
        </w:rPr>
        <w:t>have</w:t>
      </w:r>
      <w:r w:rsidRPr="0097394B">
        <w:rPr>
          <w:color w:val="000000"/>
          <w:szCs w:val="22"/>
          <w:u w:val="single"/>
        </w:rPr>
        <w:t xml:space="preserve"> </w:t>
      </w:r>
      <w:r w:rsidRPr="0097394B">
        <w:rPr>
          <w:vanish/>
          <w:color w:val="000000"/>
          <w:szCs w:val="22"/>
          <w:u w:val="single"/>
        </w:rPr>
        <w:t>more</w:t>
      </w:r>
      <w:r w:rsidRPr="0097394B">
        <w:rPr>
          <w:color w:val="000000"/>
          <w:szCs w:val="22"/>
          <w:u w:val="single"/>
        </w:rPr>
        <w:t xml:space="preserve"> </w:t>
      </w:r>
      <w:r w:rsidRPr="0097394B">
        <w:rPr>
          <w:vanish/>
          <w:color w:val="000000"/>
          <w:szCs w:val="22"/>
          <w:u w:val="single"/>
        </w:rPr>
        <w:t>positive</w:t>
      </w:r>
      <w:r w:rsidRPr="0097394B">
        <w:rPr>
          <w:color w:val="000000"/>
          <w:szCs w:val="22"/>
          <w:u w:val="single"/>
        </w:rPr>
        <w:t xml:space="preserve"> </w:t>
      </w:r>
      <w:r w:rsidRPr="0097394B">
        <w:rPr>
          <w:vanish/>
          <w:color w:val="000000"/>
          <w:szCs w:val="22"/>
          <w:u w:val="single"/>
        </w:rPr>
        <w:t>general</w:t>
      </w:r>
      <w:r w:rsidRPr="0097394B">
        <w:rPr>
          <w:color w:val="000000"/>
          <w:szCs w:val="22"/>
          <w:u w:val="single"/>
        </w:rPr>
        <w:t xml:space="preserve"> </w:t>
      </w:r>
      <w:r w:rsidRPr="0097394B">
        <w:rPr>
          <w:vanish/>
          <w:color w:val="000000"/>
          <w:szCs w:val="22"/>
          <w:u w:val="single"/>
        </w:rPr>
        <w:t>attitudes</w:t>
      </w:r>
      <w:r w:rsidRPr="0097394B">
        <w:rPr>
          <w:color w:val="000000"/>
          <w:szCs w:val="22"/>
          <w:u w:val="single"/>
        </w:rPr>
        <w:t xml:space="preserve"> </w:t>
      </w:r>
      <w:r w:rsidRPr="0097394B">
        <w:rPr>
          <w:vanish/>
          <w:color w:val="000000"/>
          <w:szCs w:val="22"/>
          <w:u w:val="single"/>
        </w:rPr>
        <w:t>towards</w:t>
      </w:r>
      <w:r w:rsidRPr="0097394B">
        <w:rPr>
          <w:color w:val="000000"/>
          <w:szCs w:val="22"/>
          <w:u w:val="single"/>
        </w:rPr>
        <w:t xml:space="preserve"> </w:t>
      </w:r>
      <w:r w:rsidRPr="0097394B">
        <w:rPr>
          <w:vanish/>
          <w:color w:val="000000"/>
          <w:szCs w:val="22"/>
          <w:u w:val="single"/>
        </w:rPr>
        <w:t>Venus</w:t>
      </w:r>
      <w:r w:rsidRPr="0097394B">
        <w:rPr>
          <w:color w:val="000000"/>
          <w:szCs w:val="22"/>
          <w:u w:val="single"/>
        </w:rPr>
        <w:t xml:space="preserve"> </w:t>
      </w:r>
      <w:r w:rsidRPr="0097394B">
        <w:rPr>
          <w:vanish/>
          <w:color w:val="000000"/>
          <w:szCs w:val="22"/>
          <w:u w:val="single"/>
        </w:rPr>
        <w:t>than</w:t>
      </w:r>
      <w:r w:rsidRPr="0097394B">
        <w:rPr>
          <w:color w:val="000000"/>
          <w:szCs w:val="22"/>
          <w:u w:val="single"/>
        </w:rPr>
        <w:t xml:space="preserve"> </w:t>
      </w:r>
      <w:r w:rsidRPr="0097394B">
        <w:rPr>
          <w:vanish/>
          <w:color w:val="000000"/>
          <w:szCs w:val="22"/>
          <w:u w:val="single"/>
        </w:rPr>
        <w:t>towards</w:t>
      </w:r>
      <w:r w:rsidRPr="0097394B">
        <w:rPr>
          <w:color w:val="000000"/>
          <w:szCs w:val="22"/>
          <w:u w:val="single"/>
        </w:rPr>
        <w:t xml:space="preserve"> </w:t>
      </w:r>
      <w:r w:rsidRPr="0097394B">
        <w:rPr>
          <w:b/>
          <w:bCs/>
          <w:vanish/>
          <w:color w:val="000000"/>
          <w:szCs w:val="22"/>
          <w:u w:val="single"/>
          <w:shd w:val="clear" w:color="auto" w:fill="00FFFF"/>
        </w:rPr>
        <w:t>Earth</w:t>
      </w:r>
      <w:r w:rsidRPr="0097394B">
        <w:rPr>
          <w:vanish/>
          <w:color w:val="000000"/>
          <w:szCs w:val="22"/>
          <w:u w:val="single"/>
        </w:rPr>
        <w:t>.</w:t>
      </w:r>
      <w:r w:rsidRPr="0097394B">
        <w:rPr>
          <w:color w:val="000000"/>
          <w:szCs w:val="22"/>
          <w:u w:val="single"/>
        </w:rPr>
        <w:t xml:space="preserve"> </w:t>
      </w:r>
      <w:r w:rsidRPr="0097394B">
        <w:rPr>
          <w:vanish/>
          <w:color w:val="000000"/>
          <w:szCs w:val="22"/>
          <w:u w:val="single"/>
        </w:rPr>
        <w:t>That</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itself,</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b/>
          <w:bCs/>
          <w:vanish/>
          <w:color w:val="000000"/>
          <w:szCs w:val="22"/>
          <w:u w:val="single"/>
          <w:shd w:val="clear" w:color="auto" w:fill="00FFFF"/>
        </w:rPr>
        <w:t>can</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become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problem</w:t>
      </w:r>
      <w:r w:rsidRPr="0097394B">
        <w:rPr>
          <w:vanish/>
          <w:color w:val="000000"/>
          <w:szCs w:val="22"/>
          <w:u w:val="single"/>
        </w:rPr>
        <w:t>:</w:t>
      </w:r>
      <w:r w:rsidRPr="0097394B">
        <w:rPr>
          <w:color w:val="000000"/>
          <w:szCs w:val="22"/>
          <w:u w:val="single"/>
        </w:rPr>
        <w:t xml:space="preserve"> </w:t>
      </w:r>
      <w:r w:rsidRPr="0097394B">
        <w:rPr>
          <w:vanish/>
          <w:color w:val="000000"/>
          <w:szCs w:val="22"/>
          <w:u w:val="single"/>
        </w:rPr>
        <w:t>If</w:t>
      </w:r>
      <w:r w:rsidRPr="0097394B">
        <w:rPr>
          <w:color w:val="000000"/>
          <w:szCs w:val="22"/>
          <w:u w:val="single"/>
        </w:rPr>
        <w:t xml:space="preserve"> </w:t>
      </w:r>
      <w:r w:rsidRPr="0097394B">
        <w:rPr>
          <w:vanish/>
          <w:color w:val="000000"/>
          <w:szCs w:val="22"/>
          <w:u w:val="single"/>
        </w:rPr>
        <w:t>humankind</w:t>
      </w:r>
      <w:r w:rsidRPr="0097394B">
        <w:rPr>
          <w:color w:val="000000"/>
          <w:szCs w:val="22"/>
          <w:u w:val="single"/>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very</w:t>
      </w:r>
      <w:r w:rsidRPr="0097394B">
        <w:rPr>
          <w:color w:val="000000"/>
          <w:szCs w:val="22"/>
          <w:u w:val="single"/>
        </w:rPr>
        <w:t xml:space="preserve"> </w:t>
      </w:r>
      <w:r w:rsidRPr="0097394B">
        <w:rPr>
          <w:vanish/>
          <w:color w:val="000000"/>
          <w:szCs w:val="22"/>
          <w:u w:val="single"/>
        </w:rPr>
        <w:t>successful</w:t>
      </w:r>
      <w:r w:rsidRPr="0097394B">
        <w:rPr>
          <w:color w:val="000000"/>
          <w:szCs w:val="22"/>
          <w:u w:val="single"/>
        </w:rPr>
        <w:t xml:space="preserve"> </w:t>
      </w:r>
      <w:r w:rsidRPr="0097394B">
        <w:rPr>
          <w:vanish/>
          <w:color w:val="000000"/>
          <w:szCs w:val="22"/>
          <w:u w:val="single"/>
        </w:rPr>
        <w:t>at</w:t>
      </w:r>
      <w:r w:rsidRPr="0097394B">
        <w:rPr>
          <w:color w:val="000000"/>
          <w:szCs w:val="22"/>
          <w:u w:val="single"/>
        </w:rPr>
        <w:t xml:space="preserve"> </w:t>
      </w:r>
      <w:r w:rsidRPr="0097394B">
        <w:rPr>
          <w:vanish/>
          <w:color w:val="000000"/>
          <w:szCs w:val="22"/>
          <w:u w:val="single"/>
        </w:rPr>
        <w:t>space</w:t>
      </w:r>
      <w:r w:rsidRPr="0097394B">
        <w:rPr>
          <w:color w:val="000000"/>
          <w:szCs w:val="22"/>
          <w:u w:val="single"/>
        </w:rPr>
        <w:t xml:space="preserve"> </w:t>
      </w:r>
      <w:r w:rsidRPr="0097394B">
        <w:rPr>
          <w:vanish/>
          <w:color w:val="000000"/>
          <w:szCs w:val="22"/>
          <w:u w:val="single"/>
        </w:rPr>
        <w:t>colonization</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manages</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establish</w:t>
      </w:r>
      <w:r w:rsidRPr="0097394B">
        <w:rPr>
          <w:color w:val="000000"/>
          <w:szCs w:val="22"/>
          <w:u w:val="single"/>
        </w:rPr>
        <w:t xml:space="preserve"> </w:t>
      </w:r>
      <w:r w:rsidRPr="0097394B">
        <w:rPr>
          <w:vanish/>
          <w:color w:val="000000"/>
          <w:szCs w:val="22"/>
          <w:u w:val="single"/>
        </w:rPr>
        <w:t>colonies</w:t>
      </w:r>
      <w:r w:rsidRPr="0097394B">
        <w:rPr>
          <w:color w:val="000000"/>
          <w:szCs w:val="22"/>
          <w:u w:val="single"/>
        </w:rPr>
        <w:t xml:space="preserve"> </w:t>
      </w:r>
      <w:r w:rsidRPr="0097394B">
        <w:rPr>
          <w:vanish/>
          <w:color w:val="000000"/>
          <w:szCs w:val="22"/>
          <w:u w:val="single"/>
        </w:rPr>
        <w:t>across</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galaxy,</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b/>
          <w:bCs/>
          <w:vanish/>
          <w:color w:val="000000"/>
          <w:szCs w:val="22"/>
          <w:u w:val="single"/>
          <w:shd w:val="clear" w:color="auto" w:fill="00FFFF"/>
        </w:rPr>
        <w:t>ingroup</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dynamics</w:t>
      </w:r>
      <w:r w:rsidRPr="0097394B">
        <w:rPr>
          <w:b/>
          <w:bCs/>
          <w:color w:val="000000"/>
          <w:szCs w:val="22"/>
          <w:u w:val="single"/>
        </w:rPr>
        <w:t xml:space="preserve"> </w:t>
      </w:r>
      <w:r w:rsidRPr="0097394B">
        <w:rPr>
          <w:b/>
          <w:bCs/>
          <w:vanish/>
          <w:color w:val="000000"/>
          <w:szCs w:val="22"/>
          <w:u w:val="single"/>
        </w:rPr>
        <w:t>within</w:t>
      </w:r>
      <w:r w:rsidRPr="0097394B">
        <w:rPr>
          <w:b/>
          <w:bCs/>
          <w:color w:val="000000"/>
          <w:szCs w:val="22"/>
          <w:u w:val="single"/>
        </w:rPr>
        <w:t xml:space="preserve"> </w:t>
      </w:r>
      <w:r w:rsidRPr="0097394B">
        <w:rPr>
          <w:b/>
          <w:bCs/>
          <w:vanish/>
          <w:color w:val="000000"/>
          <w:szCs w:val="22"/>
          <w:u w:val="single"/>
        </w:rPr>
        <w:t>colonies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regions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colonies</w:t>
      </w:r>
      <w:r w:rsidRPr="0097394B">
        <w:rPr>
          <w:color w:val="000000"/>
          <w:sz w:val="16"/>
          <w:szCs w:val="16"/>
        </w:rPr>
        <w:t xml:space="preserve"> </w:t>
      </w:r>
      <w:r w:rsidRPr="0097394B">
        <w:rPr>
          <w:vanish/>
          <w:color w:val="000000"/>
          <w:szCs w:val="22"/>
          <w:u w:val="single"/>
          <w:shd w:val="clear" w:color="auto" w:fill="00FFFF"/>
        </w:rPr>
        <w:t>might</w:t>
      </w:r>
      <w:r w:rsidRPr="0097394B">
        <w:rPr>
          <w:color w:val="000000"/>
          <w:szCs w:val="22"/>
          <w:u w:val="single"/>
          <w:shd w:val="clear" w:color="auto" w:fill="00FFFF"/>
        </w:rPr>
        <w:t xml:space="preserve"> </w:t>
      </w:r>
      <w:r w:rsidRPr="0097394B">
        <w:rPr>
          <w:vanish/>
          <w:color w:val="000000"/>
          <w:szCs w:val="22"/>
          <w:u w:val="single"/>
          <w:shd w:val="clear" w:color="auto" w:fill="00FFFF"/>
        </w:rPr>
        <w:t>grow</w:t>
      </w:r>
      <w:r w:rsidRPr="0097394B">
        <w:rPr>
          <w:color w:val="000000"/>
          <w:sz w:val="16"/>
          <w:szCs w:val="16"/>
          <w:shd w:val="clear" w:color="auto" w:fill="00FFFF"/>
        </w:rPr>
        <w:t xml:space="preserve"> </w:t>
      </w:r>
      <w:r w:rsidRPr="0097394B">
        <w:rPr>
          <w:b/>
          <w:bCs/>
          <w:vanish/>
          <w:color w:val="000000"/>
          <w:szCs w:val="22"/>
          <w:u w:val="single"/>
          <w:shd w:val="clear" w:color="auto" w:fill="00FFFF"/>
        </w:rPr>
        <w:t>so</w:t>
      </w:r>
      <w:r w:rsidRPr="0097394B">
        <w:rPr>
          <w:b/>
          <w:bCs/>
          <w:color w:val="000000"/>
          <w:szCs w:val="22"/>
          <w:u w:val="single"/>
        </w:rPr>
        <w:t xml:space="preserve"> </w:t>
      </w:r>
      <w:r w:rsidRPr="0097394B">
        <w:rPr>
          <w:b/>
          <w:bCs/>
          <w:vanish/>
          <w:color w:val="000000"/>
          <w:szCs w:val="22"/>
          <w:u w:val="single"/>
        </w:rPr>
        <w:t>much</w:t>
      </w:r>
      <w:r w:rsidRPr="0097394B">
        <w:rPr>
          <w:color w:val="000000"/>
          <w:sz w:val="16"/>
          <w:szCs w:val="16"/>
        </w:rPr>
        <w:t xml:space="preserve"> </w:t>
      </w:r>
      <w:r w:rsidRPr="0097394B">
        <w:rPr>
          <w:vanish/>
          <w:color w:val="000000"/>
          <w:szCs w:val="22"/>
          <w:u w:val="single"/>
        </w:rPr>
        <w:t>that</w:t>
      </w:r>
      <w:r w:rsidRPr="0097394B">
        <w:rPr>
          <w:color w:val="000000"/>
          <w:szCs w:val="22"/>
          <w:u w:val="single"/>
        </w:rPr>
        <w:t xml:space="preserve"> </w:t>
      </w:r>
      <w:r w:rsidRPr="0097394B">
        <w:rPr>
          <w:vanish/>
          <w:color w:val="000000"/>
          <w:szCs w:val="22"/>
          <w:u w:val="single"/>
        </w:rPr>
        <w:t>the</w:t>
      </w:r>
      <w:r w:rsidRPr="0097394B">
        <w:rPr>
          <w:color w:val="000000"/>
          <w:sz w:val="16"/>
          <w:szCs w:val="16"/>
        </w:rPr>
        <w:t xml:space="preserve"> </w:t>
      </w:r>
      <w:r w:rsidRPr="0097394B">
        <w:rPr>
          <w:b/>
          <w:bCs/>
          <w:vanish/>
          <w:color w:val="000000"/>
          <w:szCs w:val="22"/>
          <w:u w:val="single"/>
          <w:shd w:val="clear" w:color="auto" w:fill="00FFFF"/>
        </w:rPr>
        <w:t>perceived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benefits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of</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armed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conflict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increase</w:t>
      </w:r>
      <w:r w:rsidRPr="0097394B">
        <w:rPr>
          <w:vanish/>
          <w:color w:val="000000"/>
          <w:sz w:val="16"/>
          <w:szCs w:val="16"/>
        </w:rPr>
        <w:t>,</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perceived</w:t>
      </w:r>
      <w:r w:rsidRPr="0097394B">
        <w:rPr>
          <w:color w:val="000000"/>
          <w:sz w:val="16"/>
          <w:szCs w:val="16"/>
        </w:rPr>
        <w:t xml:space="preserve"> </w:t>
      </w:r>
      <w:r w:rsidRPr="0097394B">
        <w:rPr>
          <w:vanish/>
          <w:color w:val="000000"/>
          <w:sz w:val="16"/>
          <w:szCs w:val="16"/>
        </w:rPr>
        <w:t>costs</w:t>
      </w:r>
      <w:r w:rsidRPr="0097394B">
        <w:rPr>
          <w:color w:val="000000"/>
          <w:sz w:val="16"/>
          <w:szCs w:val="16"/>
        </w:rPr>
        <w:t xml:space="preserve"> </w:t>
      </w:r>
      <w:r w:rsidRPr="0097394B">
        <w:rPr>
          <w:vanish/>
          <w:color w:val="000000"/>
          <w:sz w:val="16"/>
          <w:szCs w:val="16"/>
        </w:rPr>
        <w:t>decrease.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part,</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due</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infrahumanization</w:t>
      </w:r>
      <w:r w:rsidRPr="0097394B">
        <w:rPr>
          <w:color w:val="000000"/>
          <w:sz w:val="16"/>
          <w:szCs w:val="16"/>
        </w:rPr>
        <w:t xml:space="preserve"> </w:t>
      </w:r>
      <w:r w:rsidRPr="0097394B">
        <w:rPr>
          <w:vanish/>
          <w:color w:val="000000"/>
          <w:sz w:val="16"/>
          <w:szCs w:val="16"/>
        </w:rPr>
        <w:t>(or</w:t>
      </w:r>
      <w:r w:rsidRPr="0097394B">
        <w:rPr>
          <w:color w:val="000000"/>
          <w:sz w:val="16"/>
          <w:szCs w:val="16"/>
        </w:rPr>
        <w:t xml:space="preserve"> </w:t>
      </w:r>
      <w:r w:rsidRPr="0097394B">
        <w:rPr>
          <w:vanish/>
          <w:color w:val="000000"/>
          <w:sz w:val="16"/>
          <w:szCs w:val="16"/>
        </w:rPr>
        <w:t>dehumanization)</w:t>
      </w:r>
      <w:r w:rsidRPr="0097394B">
        <w:rPr>
          <w:color w:val="000000"/>
          <w:sz w:val="16"/>
          <w:szCs w:val="16"/>
        </w:rPr>
        <w:t xml:space="preserve"> </w:t>
      </w:r>
      <w:r w:rsidRPr="0097394B">
        <w:rPr>
          <w:vanish/>
          <w:color w:val="000000"/>
          <w:sz w:val="16"/>
          <w:szCs w:val="16"/>
        </w:rPr>
        <w:t>bias50:</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intergroup</w:t>
      </w:r>
      <w:r w:rsidRPr="0097394B">
        <w:rPr>
          <w:color w:val="000000"/>
          <w:sz w:val="16"/>
          <w:szCs w:val="16"/>
        </w:rPr>
        <w:t xml:space="preserve"> </w:t>
      </w:r>
      <w:r w:rsidRPr="0097394B">
        <w:rPr>
          <w:vanish/>
          <w:color w:val="000000"/>
          <w:sz w:val="16"/>
          <w:szCs w:val="16"/>
        </w:rPr>
        <w:t>bias</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effect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perceiving</w:t>
      </w:r>
      <w:r w:rsidRPr="0097394B">
        <w:rPr>
          <w:color w:val="000000"/>
          <w:sz w:val="16"/>
          <w:szCs w:val="16"/>
        </w:rPr>
        <w:t xml:space="preserve"> </w:t>
      </w:r>
      <w:r w:rsidRPr="0097394B">
        <w:rPr>
          <w:vanish/>
          <w:color w:val="000000"/>
          <w:sz w:val="16"/>
          <w:szCs w:val="16"/>
        </w:rPr>
        <w:t>members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outgroup</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less</w:t>
      </w:r>
      <w:r w:rsidRPr="0097394B">
        <w:rPr>
          <w:color w:val="000000"/>
          <w:sz w:val="16"/>
          <w:szCs w:val="16"/>
        </w:rPr>
        <w:t xml:space="preserve"> </w:t>
      </w:r>
      <w:r w:rsidRPr="0097394B">
        <w:rPr>
          <w:vanish/>
          <w:color w:val="000000"/>
          <w:sz w:val="16"/>
          <w:szCs w:val="16"/>
        </w:rPr>
        <w:t>human</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members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own</w:t>
      </w:r>
      <w:r w:rsidRPr="0097394B">
        <w:rPr>
          <w:color w:val="000000"/>
          <w:sz w:val="16"/>
          <w:szCs w:val="16"/>
        </w:rPr>
        <w:t xml:space="preserve"> </w:t>
      </w:r>
      <w:r w:rsidRPr="0097394B">
        <w:rPr>
          <w:vanish/>
          <w:color w:val="000000"/>
          <w:sz w:val="16"/>
          <w:szCs w:val="16"/>
        </w:rPr>
        <w:t>ingroup.</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problem</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intergroup</w:t>
      </w:r>
      <w:r w:rsidRPr="0097394B">
        <w:rPr>
          <w:color w:val="000000"/>
          <w:sz w:val="16"/>
          <w:szCs w:val="16"/>
        </w:rPr>
        <w:t xml:space="preserve"> </w:t>
      </w:r>
      <w:r w:rsidRPr="0097394B">
        <w:rPr>
          <w:vanish/>
          <w:color w:val="000000"/>
          <w:sz w:val="16"/>
          <w:szCs w:val="16"/>
        </w:rPr>
        <w:t>bias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armed</w:t>
      </w:r>
      <w:r w:rsidRPr="0097394B">
        <w:rPr>
          <w:color w:val="000000"/>
          <w:sz w:val="16"/>
          <w:szCs w:val="16"/>
        </w:rPr>
        <w:t xml:space="preserve"> </w:t>
      </w:r>
      <w:r w:rsidRPr="0097394B">
        <w:rPr>
          <w:vanish/>
          <w:color w:val="000000"/>
          <w:sz w:val="16"/>
          <w:szCs w:val="16"/>
        </w:rPr>
        <w:t>conflict</w:t>
      </w:r>
      <w:r w:rsidRPr="0097394B">
        <w:rPr>
          <w:color w:val="000000"/>
          <w:sz w:val="16"/>
          <w:szCs w:val="16"/>
        </w:rPr>
        <w:t xml:space="preserve"> </w:t>
      </w:r>
      <w:r w:rsidRPr="0097394B">
        <w:rPr>
          <w:vanish/>
          <w:color w:val="000000"/>
          <w:szCs w:val="22"/>
          <w:u w:val="single"/>
        </w:rPr>
        <w:t>could</w:t>
      </w:r>
      <w:r w:rsidRPr="0097394B">
        <w:rPr>
          <w:color w:val="000000"/>
          <w:szCs w:val="22"/>
          <w:u w:val="single"/>
        </w:rPr>
        <w:t xml:space="preserve"> </w:t>
      </w:r>
      <w:r w:rsidRPr="0097394B">
        <w:rPr>
          <w:vanish/>
          <w:color w:val="000000"/>
          <w:szCs w:val="22"/>
          <w:u w:val="single"/>
        </w:rPr>
        <w:t>be</w:t>
      </w:r>
      <w:r w:rsidRPr="0097394B">
        <w:rPr>
          <w:color w:val="000000"/>
          <w:szCs w:val="22"/>
          <w:u w:val="single"/>
        </w:rPr>
        <w:t xml:space="preserve"> </w:t>
      </w:r>
      <w:r w:rsidRPr="0097394B">
        <w:rPr>
          <w:vanish/>
          <w:color w:val="000000"/>
          <w:szCs w:val="22"/>
          <w:u w:val="single"/>
        </w:rPr>
        <w:t>compounded</w:t>
      </w:r>
      <w:r w:rsidRPr="0097394B">
        <w:rPr>
          <w:color w:val="000000"/>
          <w:szCs w:val="22"/>
          <w:u w:val="single"/>
        </w:rPr>
        <w:t xml:space="preserve"> </w:t>
      </w:r>
      <w:r w:rsidRPr="0097394B">
        <w:rPr>
          <w:vanish/>
          <w:color w:val="000000"/>
          <w:szCs w:val="22"/>
          <w:u w:val="single"/>
        </w:rPr>
        <w:t>by</w:t>
      </w:r>
      <w:r w:rsidRPr="0097394B">
        <w:rPr>
          <w:color w:val="000000"/>
          <w:szCs w:val="22"/>
          <w:u w:val="single"/>
        </w:rPr>
        <w:t xml:space="preserve"> </w:t>
      </w:r>
      <w:r w:rsidRPr="0097394B">
        <w:rPr>
          <w:vanish/>
          <w:color w:val="000000"/>
          <w:szCs w:val="22"/>
          <w:u w:val="single"/>
        </w:rPr>
        <w:t>real</w:t>
      </w:r>
      <w:r w:rsidRPr="0097394B">
        <w:rPr>
          <w:color w:val="000000"/>
          <w:sz w:val="16"/>
          <w:szCs w:val="16"/>
        </w:rPr>
        <w:t xml:space="preserve"> </w:t>
      </w:r>
      <w:r w:rsidRPr="0097394B">
        <w:rPr>
          <w:b/>
          <w:bCs/>
          <w:vanish/>
          <w:color w:val="000000"/>
          <w:szCs w:val="22"/>
          <w:u w:val="single"/>
        </w:rPr>
        <w:t>biological</w:t>
      </w:r>
      <w:r w:rsidRPr="0097394B">
        <w:rPr>
          <w:color w:val="000000"/>
          <w:sz w:val="16"/>
          <w:szCs w:val="16"/>
        </w:rPr>
        <w:t xml:space="preserve"> </w:t>
      </w:r>
      <w:r w:rsidRPr="0097394B">
        <w:rPr>
          <w:vanish/>
          <w:color w:val="000000"/>
          <w:szCs w:val="22"/>
          <w:u w:val="single"/>
        </w:rPr>
        <w:t>differences</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long-term</w:t>
      </w:r>
      <w:r w:rsidRPr="0097394B">
        <w:rPr>
          <w:color w:val="000000"/>
          <w:sz w:val="16"/>
          <w:szCs w:val="16"/>
        </w:rPr>
        <w:t xml:space="preserve"> </w:t>
      </w:r>
      <w:r w:rsidRPr="0097394B">
        <w:rPr>
          <w:vanish/>
          <w:color w:val="000000"/>
          <w:sz w:val="16"/>
          <w:szCs w:val="16"/>
        </w:rPr>
        <w:t>future.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long</w:t>
      </w:r>
      <w:r w:rsidRPr="0097394B">
        <w:rPr>
          <w:color w:val="000000"/>
          <w:sz w:val="16"/>
          <w:szCs w:val="16"/>
        </w:rPr>
        <w:t xml:space="preserve"> </w:t>
      </w:r>
      <w:r w:rsidRPr="0097394B">
        <w:rPr>
          <w:vanish/>
          <w:color w:val="000000"/>
          <w:sz w:val="16"/>
          <w:szCs w:val="16"/>
        </w:rPr>
        <w:t>term,</w:t>
      </w:r>
      <w:r w:rsidRPr="0097394B">
        <w:rPr>
          <w:color w:val="000000"/>
          <w:sz w:val="16"/>
          <w:szCs w:val="16"/>
        </w:rPr>
        <w:t xml:space="preserve"> </w:t>
      </w:r>
      <w:r w:rsidRPr="0097394B">
        <w:rPr>
          <w:vanish/>
          <w:color w:val="000000"/>
          <w:szCs w:val="22"/>
          <w:u w:val="single"/>
        </w:rPr>
        <w:t>different</w:t>
      </w:r>
      <w:r w:rsidRPr="0097394B">
        <w:rPr>
          <w:color w:val="000000"/>
          <w:szCs w:val="22"/>
          <w:u w:val="single"/>
        </w:rPr>
        <w:t xml:space="preserve"> </w:t>
      </w:r>
      <w:r w:rsidRPr="0097394B">
        <w:rPr>
          <w:vanish/>
          <w:color w:val="000000"/>
          <w:szCs w:val="22"/>
          <w:u w:val="single"/>
        </w:rPr>
        <w:t>colonies</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humans</w:t>
      </w:r>
      <w:r w:rsidRPr="0097394B">
        <w:rPr>
          <w:color w:val="000000"/>
          <w:szCs w:val="22"/>
          <w:u w:val="single"/>
        </w:rPr>
        <w:t xml:space="preserve"> </w:t>
      </w:r>
      <w:r w:rsidRPr="0097394B">
        <w:rPr>
          <w:vanish/>
          <w:color w:val="000000"/>
          <w:szCs w:val="22"/>
          <w:u w:val="single"/>
        </w:rPr>
        <w:t>might</w:t>
      </w:r>
      <w:r w:rsidRPr="0097394B">
        <w:rPr>
          <w:color w:val="000000"/>
          <w:szCs w:val="22"/>
          <w:u w:val="single"/>
        </w:rPr>
        <w:t xml:space="preserve"> </w:t>
      </w:r>
      <w:r w:rsidRPr="0097394B">
        <w:rPr>
          <w:vanish/>
          <w:color w:val="000000"/>
          <w:szCs w:val="22"/>
          <w:u w:val="single"/>
        </w:rPr>
        <w:t>adopt</w:t>
      </w:r>
      <w:r w:rsidRPr="0097394B">
        <w:rPr>
          <w:color w:val="000000"/>
          <w:szCs w:val="22"/>
          <w:u w:val="single"/>
        </w:rPr>
        <w:t xml:space="preserve"> </w:t>
      </w:r>
      <w:r w:rsidRPr="0097394B">
        <w:rPr>
          <w:vanish/>
          <w:color w:val="000000"/>
          <w:szCs w:val="22"/>
          <w:u w:val="single"/>
        </w:rPr>
        <w:t>different</w:t>
      </w:r>
      <w:r w:rsidRPr="0097394B">
        <w:rPr>
          <w:color w:val="000000"/>
          <w:szCs w:val="22"/>
          <w:u w:val="single"/>
        </w:rPr>
        <w:t xml:space="preserve"> </w:t>
      </w:r>
      <w:r w:rsidRPr="0097394B">
        <w:rPr>
          <w:vanish/>
          <w:color w:val="000000"/>
          <w:szCs w:val="22"/>
          <w:u w:val="single"/>
        </w:rPr>
        <w:t>stances</w:t>
      </w:r>
      <w:r w:rsidRPr="0097394B">
        <w:rPr>
          <w:color w:val="000000"/>
          <w:szCs w:val="22"/>
          <w:u w:val="single"/>
        </w:rPr>
        <w:t xml:space="preserve"> </w:t>
      </w:r>
      <w:r w:rsidRPr="0097394B">
        <w:rPr>
          <w:vanish/>
          <w:color w:val="000000"/>
          <w:szCs w:val="22"/>
          <w:u w:val="single"/>
        </w:rPr>
        <w:t>on</w:t>
      </w:r>
      <w:r w:rsidRPr="0097394B">
        <w:rPr>
          <w:color w:val="000000"/>
          <w:szCs w:val="22"/>
          <w:u w:val="single"/>
        </w:rPr>
        <w:t xml:space="preserve"> </w:t>
      </w:r>
      <w:r w:rsidRPr="0097394B">
        <w:rPr>
          <w:vanish/>
          <w:color w:val="000000"/>
          <w:szCs w:val="22"/>
          <w:u w:val="single"/>
        </w:rPr>
        <w:t>human</w:t>
      </w:r>
      <w:r w:rsidRPr="0097394B">
        <w:rPr>
          <w:color w:val="000000"/>
          <w:szCs w:val="22"/>
          <w:u w:val="single"/>
        </w:rPr>
        <w:t xml:space="preserve"> </w:t>
      </w:r>
      <w:r w:rsidRPr="0097394B">
        <w:rPr>
          <w:vanish/>
          <w:color w:val="000000"/>
          <w:szCs w:val="22"/>
          <w:u w:val="single"/>
        </w:rPr>
        <w:t>enhancement</w:t>
      </w:r>
      <w:r w:rsidRPr="0097394B">
        <w:rPr>
          <w:color w:val="000000"/>
          <w:szCs w:val="22"/>
          <w:u w:val="single"/>
        </w:rPr>
        <w:t xml:space="preserve"> </w:t>
      </w:r>
      <w:r w:rsidRPr="0097394B">
        <w:rPr>
          <w:vanish/>
          <w:color w:val="000000"/>
          <w:szCs w:val="22"/>
          <w:u w:val="single"/>
        </w:rPr>
        <w:t>technology</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embrace</w:t>
      </w:r>
      <w:r w:rsidRPr="0097394B">
        <w:rPr>
          <w:color w:val="000000"/>
          <w:szCs w:val="22"/>
          <w:u w:val="single"/>
        </w:rPr>
        <w:t xml:space="preserve"> </w:t>
      </w:r>
      <w:r w:rsidRPr="0097394B">
        <w:rPr>
          <w:vanish/>
          <w:color w:val="000000"/>
          <w:szCs w:val="22"/>
          <w:u w:val="single"/>
        </w:rPr>
        <w:t>different</w:t>
      </w:r>
      <w:r w:rsidRPr="0097394B">
        <w:rPr>
          <w:color w:val="000000"/>
          <w:szCs w:val="22"/>
          <w:u w:val="single"/>
        </w:rPr>
        <w:t xml:space="preserve"> </w:t>
      </w:r>
      <w:r w:rsidRPr="0097394B">
        <w:rPr>
          <w:vanish/>
          <w:color w:val="000000"/>
          <w:szCs w:val="22"/>
          <w:u w:val="single"/>
        </w:rPr>
        <w:t>kinds</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enhancement</w:t>
      </w:r>
      <w:r w:rsidRPr="0097394B">
        <w:rPr>
          <w:color w:val="000000"/>
          <w:szCs w:val="22"/>
          <w:u w:val="single"/>
        </w:rPr>
        <w:t xml:space="preserve"> </w:t>
      </w:r>
      <w:r w:rsidRPr="0097394B">
        <w:rPr>
          <w:vanish/>
          <w:color w:val="000000"/>
          <w:szCs w:val="22"/>
          <w:u w:val="single"/>
        </w:rPr>
        <w:t>technologies.</w:t>
      </w:r>
      <w:r w:rsidRPr="0097394B">
        <w:rPr>
          <w:color w:val="000000"/>
          <w:szCs w:val="22"/>
          <w:u w:val="single"/>
        </w:rPr>
        <w:t xml:space="preserve"> </w:t>
      </w:r>
      <w:r w:rsidRPr="0097394B">
        <w:rPr>
          <w:vanish/>
          <w:color w:val="000000"/>
          <w:szCs w:val="22"/>
          <w:u w:val="single"/>
        </w:rPr>
        <w:t>These</w:t>
      </w:r>
      <w:r w:rsidRPr="0097394B">
        <w:rPr>
          <w:color w:val="000000"/>
          <w:szCs w:val="22"/>
          <w:u w:val="single"/>
        </w:rPr>
        <w:t xml:space="preserve"> </w:t>
      </w:r>
      <w:r w:rsidRPr="0097394B">
        <w:rPr>
          <w:vanish/>
          <w:color w:val="000000"/>
          <w:szCs w:val="22"/>
          <w:u w:val="single"/>
        </w:rPr>
        <w:t>differential</w:t>
      </w:r>
      <w:r w:rsidRPr="0097394B">
        <w:rPr>
          <w:color w:val="000000"/>
          <w:szCs w:val="22"/>
          <w:u w:val="single"/>
        </w:rPr>
        <w:t xml:space="preserve"> </w:t>
      </w:r>
      <w:r w:rsidRPr="0097394B">
        <w:rPr>
          <w:vanish/>
          <w:color w:val="000000"/>
          <w:szCs w:val="22"/>
          <w:u w:val="single"/>
        </w:rPr>
        <w:t>paths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w:t>
      </w:r>
      <w:r w:rsidRPr="0097394B">
        <w:rPr>
          <w:color w:val="000000"/>
          <w:sz w:val="16"/>
          <w:szCs w:val="16"/>
        </w:rPr>
        <w:t xml:space="preserve"> </w:t>
      </w:r>
      <w:r w:rsidRPr="0097394B">
        <w:rPr>
          <w:vanish/>
          <w:color w:val="000000"/>
          <w:sz w:val="16"/>
          <w:szCs w:val="16"/>
        </w:rPr>
        <w:t>enhancement</w:t>
      </w:r>
      <w:r w:rsidRPr="0097394B">
        <w:rPr>
          <w:color w:val="000000"/>
          <w:sz w:val="16"/>
          <w:szCs w:val="16"/>
        </w:rPr>
        <w:t xml:space="preserve"> </w:t>
      </w:r>
      <w:r w:rsidRPr="0097394B">
        <w:rPr>
          <w:vanish/>
          <w:color w:val="000000"/>
          <w:szCs w:val="22"/>
          <w:u w:val="single"/>
        </w:rPr>
        <w:t>might</w:t>
      </w:r>
      <w:r w:rsidRPr="0097394B">
        <w:rPr>
          <w:color w:val="000000"/>
          <w:szCs w:val="22"/>
          <w:u w:val="single"/>
        </w:rPr>
        <w:t xml:space="preserve"> </w:t>
      </w:r>
      <w:r w:rsidRPr="0097394B">
        <w:rPr>
          <w:vanish/>
          <w:color w:val="000000"/>
          <w:szCs w:val="22"/>
          <w:u w:val="single"/>
        </w:rPr>
        <w:t>result</w:t>
      </w:r>
      <w:r w:rsidRPr="0097394B">
        <w:rPr>
          <w:color w:val="000000"/>
          <w:sz w:val="16"/>
          <w:szCs w:val="16"/>
        </w:rPr>
        <w:t xml:space="preserve"> </w:t>
      </w:r>
      <w:r w:rsidRPr="0097394B">
        <w:rPr>
          <w:vanish/>
          <w:color w:val="000000"/>
          <w:szCs w:val="22"/>
          <w:u w:val="single"/>
        </w:rPr>
        <w:t>in</w:t>
      </w:r>
      <w:r w:rsidRPr="0097394B">
        <w:rPr>
          <w:color w:val="000000"/>
          <w:sz w:val="16"/>
          <w:szCs w:val="16"/>
        </w:rPr>
        <w:t xml:space="preserve"> </w:t>
      </w:r>
      <w:r w:rsidRPr="0097394B">
        <w:rPr>
          <w:b/>
          <w:bCs/>
          <w:vanish/>
          <w:color w:val="000000"/>
          <w:szCs w:val="22"/>
          <w:u w:val="single"/>
        </w:rPr>
        <w:t>technology-induced</w:t>
      </w:r>
      <w:r w:rsidRPr="0097394B">
        <w:rPr>
          <w:b/>
          <w:bCs/>
          <w:color w:val="000000"/>
          <w:szCs w:val="22"/>
          <w:u w:val="single"/>
        </w:rPr>
        <w:t xml:space="preserve"> </w:t>
      </w:r>
      <w:r w:rsidRPr="0097394B">
        <w:rPr>
          <w:b/>
          <w:bCs/>
          <w:vanish/>
          <w:color w:val="000000"/>
          <w:szCs w:val="22"/>
          <w:u w:val="single"/>
        </w:rPr>
        <w:t>quasi-speciation</w:t>
      </w:r>
      <w:r w:rsidRPr="0097394B">
        <w:rPr>
          <w:vanish/>
          <w:color w:val="000000"/>
          <w:sz w:val="16"/>
          <w:szCs w:val="16"/>
        </w:rPr>
        <w:t>,</w:t>
      </w:r>
      <w:r w:rsidRPr="0097394B">
        <w:rPr>
          <w:color w:val="000000"/>
          <w:sz w:val="16"/>
          <w:szCs w:val="16"/>
        </w:rPr>
        <w:t xml:space="preserve"> </w:t>
      </w:r>
      <w:r w:rsidRPr="0097394B">
        <w:rPr>
          <w:vanish/>
          <w:color w:val="000000"/>
          <w:sz w:val="16"/>
          <w:szCs w:val="16"/>
        </w:rPr>
        <w:t>whereby</w:t>
      </w:r>
      <w:r w:rsidRPr="0097394B">
        <w:rPr>
          <w:color w:val="000000"/>
          <w:sz w:val="16"/>
          <w:szCs w:val="16"/>
        </w:rPr>
        <w:t xml:space="preserve"> </w:t>
      </w:r>
      <w:r w:rsidRPr="0097394B">
        <w:rPr>
          <w:vanish/>
          <w:color w:val="000000"/>
          <w:sz w:val="16"/>
          <w:szCs w:val="16"/>
        </w:rPr>
        <w:t>different</w:t>
      </w:r>
      <w:r w:rsidRPr="0097394B">
        <w:rPr>
          <w:color w:val="000000"/>
          <w:sz w:val="16"/>
          <w:szCs w:val="16"/>
        </w:rPr>
        <w:t xml:space="preserve"> </w:t>
      </w:r>
      <w:r w:rsidRPr="0097394B">
        <w:rPr>
          <w:vanish/>
          <w:color w:val="000000"/>
          <w:sz w:val="16"/>
          <w:szCs w:val="16"/>
        </w:rPr>
        <w:t>strands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increasingly</w:t>
      </w:r>
      <w:r w:rsidRPr="0097394B">
        <w:rPr>
          <w:color w:val="000000"/>
          <w:sz w:val="16"/>
          <w:szCs w:val="16"/>
        </w:rPr>
        <w:t xml:space="preserve"> </w:t>
      </w:r>
      <w:r w:rsidRPr="0097394B">
        <w:rPr>
          <w:vanish/>
          <w:color w:val="000000"/>
          <w:sz w:val="16"/>
          <w:szCs w:val="16"/>
        </w:rPr>
        <w:t>distinct</w:t>
      </w:r>
      <w:r w:rsidRPr="0097394B">
        <w:rPr>
          <w:color w:val="000000"/>
          <w:sz w:val="16"/>
          <w:szCs w:val="16"/>
        </w:rPr>
        <w:t xml:space="preserve"> </w:t>
      </w:r>
      <w:r w:rsidRPr="0097394B">
        <w:rPr>
          <w:vanish/>
          <w:color w:val="000000"/>
          <w:sz w:val="16"/>
          <w:szCs w:val="16"/>
        </w:rPr>
        <w:t>biological</w:t>
      </w:r>
      <w:r w:rsidRPr="0097394B">
        <w:rPr>
          <w:color w:val="000000"/>
          <w:sz w:val="16"/>
          <w:szCs w:val="16"/>
        </w:rPr>
        <w:t xml:space="preserve"> </w:t>
      </w:r>
      <w:r w:rsidRPr="0097394B">
        <w:rPr>
          <w:vanish/>
          <w:color w:val="000000"/>
          <w:sz w:val="16"/>
          <w:szCs w:val="16"/>
        </w:rPr>
        <w:t>traits.</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ultimate</w:t>
      </w:r>
      <w:r w:rsidRPr="0097394B">
        <w:rPr>
          <w:color w:val="000000"/>
          <w:sz w:val="16"/>
          <w:szCs w:val="16"/>
        </w:rPr>
        <w:t xml:space="preserve"> </w:t>
      </w:r>
      <w:r w:rsidRPr="0097394B">
        <w:rPr>
          <w:vanish/>
          <w:color w:val="000000"/>
          <w:sz w:val="16"/>
          <w:szCs w:val="16"/>
        </w:rPr>
        <w:t>result</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such</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development</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strong</w:t>
      </w:r>
      <w:r w:rsidRPr="0097394B">
        <w:rPr>
          <w:color w:val="000000"/>
          <w:sz w:val="16"/>
          <w:szCs w:val="16"/>
        </w:rPr>
        <w:t xml:space="preserve"> </w:t>
      </w:r>
      <w:r w:rsidRPr="0097394B">
        <w:rPr>
          <w:vanish/>
          <w:color w:val="000000"/>
          <w:sz w:val="16"/>
          <w:szCs w:val="16"/>
        </w:rPr>
        <w:t>fragmentation</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increasing</w:t>
      </w:r>
      <w:r w:rsidRPr="0097394B">
        <w:rPr>
          <w:color w:val="000000"/>
          <w:sz w:val="16"/>
          <w:szCs w:val="16"/>
        </w:rPr>
        <w:t xml:space="preserve"> </w:t>
      </w:r>
      <w:r w:rsidRPr="0097394B">
        <w:rPr>
          <w:vanish/>
          <w:color w:val="000000"/>
          <w:sz w:val="16"/>
          <w:szCs w:val="16"/>
        </w:rPr>
        <w:t>arms</w:t>
      </w:r>
      <w:r w:rsidRPr="0097394B">
        <w:rPr>
          <w:color w:val="000000"/>
          <w:sz w:val="16"/>
          <w:szCs w:val="16"/>
        </w:rPr>
        <w:t xml:space="preserve"> </w:t>
      </w:r>
      <w:r w:rsidRPr="0097394B">
        <w:rPr>
          <w:vanish/>
          <w:color w:val="000000"/>
          <w:sz w:val="16"/>
          <w:szCs w:val="16"/>
        </w:rPr>
        <w:t>race</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order</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defend</w:t>
      </w:r>
      <w:r w:rsidRPr="0097394B">
        <w:rPr>
          <w:color w:val="000000"/>
          <w:sz w:val="16"/>
          <w:szCs w:val="16"/>
        </w:rPr>
        <w:t xml:space="preserve"> </w:t>
      </w:r>
      <w:r w:rsidRPr="0097394B">
        <w:rPr>
          <w:vanish/>
          <w:color w:val="000000"/>
          <w:sz w:val="16"/>
          <w:szCs w:val="16"/>
        </w:rPr>
        <w:t>against</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outgroup</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all</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(former)</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different</w:t>
      </w:r>
      <w:r w:rsidRPr="0097394B">
        <w:rPr>
          <w:color w:val="000000"/>
          <w:sz w:val="16"/>
          <w:szCs w:val="16"/>
        </w:rPr>
        <w:t xml:space="preserve"> </w:t>
      </w:r>
      <w:r w:rsidRPr="0097394B">
        <w:rPr>
          <w:vanish/>
          <w:color w:val="000000"/>
          <w:sz w:val="16"/>
          <w:szCs w:val="16"/>
        </w:rPr>
        <w:t>from</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ingroup</w:t>
      </w:r>
      <w:r w:rsidRPr="0097394B">
        <w:rPr>
          <w:color w:val="000000"/>
          <w:sz w:val="16"/>
          <w:szCs w:val="16"/>
        </w:rPr>
        <w:t xml:space="preserve"> </w:t>
      </w:r>
      <w:r w:rsidRPr="0097394B">
        <w:rPr>
          <w:vanish/>
          <w:color w:val="000000"/>
          <w:sz w:val="16"/>
          <w:szCs w:val="16"/>
        </w:rPr>
        <w:t>(former)</w:t>
      </w:r>
      <w:r w:rsidRPr="0097394B">
        <w:rPr>
          <w:color w:val="000000"/>
          <w:sz w:val="16"/>
          <w:szCs w:val="16"/>
        </w:rPr>
        <w:t xml:space="preserve"> </w:t>
      </w:r>
      <w:r w:rsidRPr="0097394B">
        <w:rPr>
          <w:vanish/>
          <w:color w:val="000000"/>
          <w:sz w:val="16"/>
          <w:szCs w:val="16"/>
        </w:rPr>
        <w:t>humans51.</w:t>
      </w:r>
      <w:r w:rsidRPr="0097394B">
        <w:rPr>
          <w:color w:val="000000"/>
          <w:sz w:val="16"/>
          <w:szCs w:val="16"/>
        </w:rPr>
        <w:t xml:space="preserve"> </w:t>
      </w:r>
      <w:r w:rsidRPr="0097394B">
        <w:rPr>
          <w:vanish/>
          <w:color w:val="000000"/>
          <w:sz w:val="16"/>
          <w:szCs w:val="16"/>
        </w:rPr>
        <w:t>4.2</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(existential)</w:t>
      </w:r>
      <w:r w:rsidRPr="0097394B">
        <w:rPr>
          <w:color w:val="000000"/>
          <w:sz w:val="16"/>
          <w:szCs w:val="16"/>
        </w:rPr>
        <w:t xml:space="preserve"> </w:t>
      </w:r>
      <w:r w:rsidRPr="0097394B">
        <w:rPr>
          <w:vanish/>
          <w:color w:val="000000"/>
          <w:sz w:val="16"/>
          <w:szCs w:val="16"/>
        </w:rPr>
        <w:t>risks</w:t>
      </w:r>
      <w:r w:rsidRPr="0097394B">
        <w:rPr>
          <w:color w:val="000000"/>
          <w:sz w:val="16"/>
          <w:szCs w:val="16"/>
        </w:rPr>
        <w:t xml:space="preserve"> </w:t>
      </w:r>
      <w:r w:rsidRPr="0097394B">
        <w:rPr>
          <w:vanish/>
          <w:color w:val="000000"/>
          <w:szCs w:val="22"/>
          <w:u w:val="single"/>
        </w:rPr>
        <w:t>Space</w:t>
      </w:r>
      <w:r w:rsidRPr="0097394B">
        <w:rPr>
          <w:color w:val="000000"/>
          <w:szCs w:val="22"/>
          <w:u w:val="single"/>
        </w:rPr>
        <w:t xml:space="preserve"> </w:t>
      </w:r>
      <w:r w:rsidRPr="0097394B">
        <w:rPr>
          <w:vanish/>
          <w:color w:val="000000"/>
          <w:szCs w:val="22"/>
          <w:u w:val="single"/>
        </w:rPr>
        <w:t>colonization</w:t>
      </w:r>
      <w:r w:rsidRPr="0097394B">
        <w:rPr>
          <w:color w:val="000000"/>
          <w:szCs w:val="22"/>
          <w:u w:val="single"/>
        </w:rPr>
        <w:t xml:space="preserve"> </w:t>
      </w:r>
      <w:r w:rsidRPr="0097394B">
        <w:rPr>
          <w:vanish/>
          <w:color w:val="000000"/>
          <w:szCs w:val="22"/>
          <w:u w:val="single"/>
        </w:rPr>
        <w:t>will</w:t>
      </w:r>
      <w:r w:rsidRPr="0097394B">
        <w:rPr>
          <w:color w:val="000000"/>
          <w:szCs w:val="22"/>
          <w:u w:val="single"/>
        </w:rPr>
        <w:t xml:space="preserve"> </w:t>
      </w:r>
      <w:r w:rsidRPr="0097394B">
        <w:rPr>
          <w:vanish/>
          <w:color w:val="000000"/>
          <w:szCs w:val="22"/>
          <w:u w:val="single"/>
        </w:rPr>
        <w:t>increase</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probability</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discovering</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coming</w:t>
      </w:r>
      <w:r w:rsidRPr="0097394B">
        <w:rPr>
          <w:color w:val="000000"/>
          <w:szCs w:val="22"/>
          <w:u w:val="single"/>
        </w:rPr>
        <w:t xml:space="preserve"> </w:t>
      </w:r>
      <w:r w:rsidRPr="0097394B">
        <w:rPr>
          <w:vanish/>
          <w:color w:val="000000"/>
          <w:szCs w:val="22"/>
          <w:u w:val="single"/>
        </w:rPr>
        <w:t>into</w:t>
      </w:r>
      <w:r w:rsidRPr="0097394B">
        <w:rPr>
          <w:color w:val="000000"/>
          <w:szCs w:val="22"/>
          <w:u w:val="single"/>
        </w:rPr>
        <w:t xml:space="preserve"> </w:t>
      </w:r>
      <w:r w:rsidRPr="0097394B">
        <w:rPr>
          <w:vanish/>
          <w:color w:val="000000"/>
          <w:szCs w:val="22"/>
          <w:u w:val="single"/>
        </w:rPr>
        <w:t>contact</w:t>
      </w:r>
      <w:r w:rsidRPr="0097394B">
        <w:rPr>
          <w:color w:val="000000"/>
          <w:szCs w:val="22"/>
          <w:u w:val="single"/>
        </w:rPr>
        <w:t xml:space="preserve"> </w:t>
      </w:r>
      <w:r w:rsidRPr="0097394B">
        <w:rPr>
          <w:vanish/>
          <w:color w:val="000000"/>
          <w:szCs w:val="22"/>
          <w:u w:val="single"/>
        </w:rPr>
        <w:t>with</w:t>
      </w:r>
      <w:r w:rsidRPr="0097394B">
        <w:rPr>
          <w:color w:val="000000"/>
          <w:sz w:val="16"/>
          <w:szCs w:val="16"/>
        </w:rPr>
        <w:t xml:space="preserve"> </w:t>
      </w:r>
      <w:r w:rsidRPr="0097394B">
        <w:rPr>
          <w:b/>
          <w:bCs/>
          <w:vanish/>
          <w:color w:val="000000"/>
          <w:szCs w:val="22"/>
          <w:u w:val="single"/>
        </w:rPr>
        <w:t>extraterrestrial</w:t>
      </w:r>
      <w:r w:rsidRPr="0097394B">
        <w:rPr>
          <w:b/>
          <w:bCs/>
          <w:color w:val="000000"/>
          <w:szCs w:val="22"/>
          <w:u w:val="single"/>
        </w:rPr>
        <w:t xml:space="preserve"> </w:t>
      </w:r>
      <w:r w:rsidRPr="0097394B">
        <w:rPr>
          <w:b/>
          <w:bCs/>
          <w:vanish/>
          <w:color w:val="000000"/>
          <w:szCs w:val="22"/>
          <w:u w:val="single"/>
        </w:rPr>
        <w:t>intelligence</w:t>
      </w:r>
      <w:r w:rsidRPr="0097394B">
        <w:rPr>
          <w:vanish/>
          <w:color w:val="000000"/>
          <w:szCs w:val="22"/>
          <w:u w:val="single"/>
        </w:rPr>
        <w:t>,</w:t>
      </w:r>
      <w:r w:rsidRPr="0097394B">
        <w:rPr>
          <w:color w:val="000000"/>
          <w:szCs w:val="22"/>
          <w:u w:val="single"/>
        </w:rPr>
        <w:t xml:space="preserve"> </w:t>
      </w:r>
      <w:r w:rsidRPr="0097394B">
        <w:rPr>
          <w:vanish/>
          <w:color w:val="000000"/>
          <w:szCs w:val="22"/>
          <w:u w:val="single"/>
        </w:rPr>
        <w:t>either</w:t>
      </w:r>
      <w:r w:rsidRPr="0097394B">
        <w:rPr>
          <w:color w:val="000000"/>
          <w:szCs w:val="22"/>
          <w:u w:val="single"/>
        </w:rPr>
        <w:t xml:space="preserve"> </w:t>
      </w:r>
      <w:r w:rsidRPr="0097394B">
        <w:rPr>
          <w:b/>
          <w:bCs/>
          <w:vanish/>
          <w:color w:val="000000"/>
          <w:szCs w:val="22"/>
          <w:u w:val="single"/>
        </w:rPr>
        <w:t>biological</w:t>
      </w:r>
      <w:r w:rsidRPr="0097394B">
        <w:rPr>
          <w:color w:val="000000"/>
          <w:sz w:val="16"/>
          <w:szCs w:val="16"/>
        </w:rPr>
        <w:t xml:space="preserve"> </w:t>
      </w:r>
      <w:r w:rsidRPr="0097394B">
        <w:rPr>
          <w:vanish/>
          <w:color w:val="000000"/>
          <w:szCs w:val="22"/>
          <w:u w:val="single"/>
        </w:rPr>
        <w:t>or</w:t>
      </w:r>
      <w:r w:rsidRPr="0097394B">
        <w:rPr>
          <w:color w:val="000000"/>
          <w:sz w:val="16"/>
          <w:szCs w:val="16"/>
        </w:rPr>
        <w:t xml:space="preserve"> </w:t>
      </w:r>
      <w:r w:rsidRPr="0097394B">
        <w:rPr>
          <w:b/>
          <w:bCs/>
          <w:vanish/>
          <w:color w:val="000000"/>
          <w:szCs w:val="22"/>
          <w:u w:val="single"/>
        </w:rPr>
        <w:t>artificial</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sense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hypothetical</w:t>
      </w:r>
      <w:r w:rsidRPr="0097394B">
        <w:rPr>
          <w:color w:val="000000"/>
          <w:sz w:val="16"/>
          <w:szCs w:val="16"/>
        </w:rPr>
        <w:t xml:space="preserve"> </w:t>
      </w:r>
      <w:r w:rsidRPr="0097394B">
        <w:rPr>
          <w:vanish/>
          <w:color w:val="000000"/>
          <w:sz w:val="16"/>
          <w:szCs w:val="16"/>
        </w:rPr>
        <w:t>advanced</w:t>
      </w:r>
      <w:r w:rsidRPr="0097394B">
        <w:rPr>
          <w:color w:val="000000"/>
          <w:sz w:val="16"/>
          <w:szCs w:val="16"/>
        </w:rPr>
        <w:t xml:space="preserve"> </w:t>
      </w:r>
      <w:r w:rsidRPr="0097394B">
        <w:rPr>
          <w:vanish/>
          <w:color w:val="000000"/>
          <w:sz w:val="16"/>
          <w:szCs w:val="16"/>
        </w:rPr>
        <w:t>artificial</w:t>
      </w:r>
      <w:r w:rsidRPr="0097394B">
        <w:rPr>
          <w:color w:val="000000"/>
          <w:sz w:val="16"/>
          <w:szCs w:val="16"/>
        </w:rPr>
        <w:t xml:space="preserve"> </w:t>
      </w:r>
      <w:r w:rsidRPr="0097394B">
        <w:rPr>
          <w:vanish/>
          <w:color w:val="000000"/>
          <w:sz w:val="16"/>
          <w:szCs w:val="16"/>
        </w:rPr>
        <w:t>general</w:t>
      </w:r>
      <w:r w:rsidRPr="0097394B">
        <w:rPr>
          <w:color w:val="000000"/>
          <w:sz w:val="16"/>
          <w:szCs w:val="16"/>
        </w:rPr>
        <w:t xml:space="preserve"> </w:t>
      </w:r>
      <w:r w:rsidRPr="0097394B">
        <w:rPr>
          <w:vanish/>
          <w:color w:val="000000"/>
          <w:sz w:val="16"/>
          <w:szCs w:val="16"/>
        </w:rPr>
        <w:t>intelligence52).</w:t>
      </w:r>
      <w:r w:rsidRPr="0097394B">
        <w:rPr>
          <w:color w:val="000000"/>
          <w:sz w:val="16"/>
          <w:szCs w:val="16"/>
        </w:rPr>
        <w:t xml:space="preserve"> </w:t>
      </w:r>
      <w:r w:rsidRPr="0097394B">
        <w:rPr>
          <w:vanish/>
          <w:color w:val="000000"/>
          <w:szCs w:val="22"/>
          <w:u w:val="single"/>
        </w:rPr>
        <w:t>That</w:t>
      </w:r>
      <w:r w:rsidRPr="0097394B">
        <w:rPr>
          <w:color w:val="000000"/>
          <w:szCs w:val="22"/>
          <w:u w:val="single"/>
        </w:rPr>
        <w:t xml:space="preserve"> </w:t>
      </w:r>
      <w:r w:rsidRPr="0097394B">
        <w:rPr>
          <w:vanish/>
          <w:color w:val="000000"/>
          <w:szCs w:val="22"/>
          <w:u w:val="single"/>
        </w:rPr>
        <w:t>prospect</w:t>
      </w:r>
      <w:r w:rsidRPr="0097394B">
        <w:rPr>
          <w:color w:val="000000"/>
          <w:sz w:val="16"/>
          <w:szCs w:val="16"/>
        </w:rPr>
        <w:t xml:space="preserve"> </w:t>
      </w:r>
      <w:r w:rsidRPr="0097394B">
        <w:rPr>
          <w:vanish/>
          <w:color w:val="000000"/>
          <w:sz w:val="16"/>
          <w:szCs w:val="16"/>
        </w:rPr>
        <w:t>poses</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moral</w:t>
      </w:r>
      <w:r w:rsidRPr="0097394B">
        <w:rPr>
          <w:color w:val="000000"/>
          <w:sz w:val="16"/>
          <w:szCs w:val="16"/>
        </w:rPr>
        <w:t xml:space="preserve"> </w:t>
      </w:r>
      <w:r w:rsidRPr="0097394B">
        <w:rPr>
          <w:vanish/>
          <w:color w:val="000000"/>
          <w:sz w:val="16"/>
          <w:szCs w:val="16"/>
        </w:rPr>
        <w:t>challenges,</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argued</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subsection</w:t>
      </w:r>
      <w:r w:rsidRPr="0097394B">
        <w:rPr>
          <w:color w:val="000000"/>
          <w:sz w:val="16"/>
          <w:szCs w:val="16"/>
        </w:rPr>
        <w:t xml:space="preserve"> </w:t>
      </w:r>
      <w:r w:rsidRPr="0097394B">
        <w:rPr>
          <w:vanish/>
          <w:color w:val="000000"/>
          <w:sz w:val="16"/>
          <w:szCs w:val="16"/>
        </w:rPr>
        <w:t>3.3.</w:t>
      </w:r>
      <w:r w:rsidRPr="0097394B">
        <w:rPr>
          <w:color w:val="000000"/>
          <w:sz w:val="16"/>
          <w:szCs w:val="16"/>
        </w:rPr>
        <w:t xml:space="preserve"> </w:t>
      </w:r>
      <w:r w:rsidRPr="0097394B">
        <w:rPr>
          <w:vanish/>
          <w:color w:val="000000"/>
          <w:sz w:val="16"/>
          <w:szCs w:val="16"/>
        </w:rPr>
        <w:t>However,</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Cs w:val="22"/>
          <w:u w:val="single"/>
        </w:rPr>
        <w:t>might</w:t>
      </w:r>
      <w:r w:rsidRPr="0097394B">
        <w:rPr>
          <w:color w:val="000000"/>
          <w:sz w:val="16"/>
          <w:szCs w:val="16"/>
        </w:rPr>
        <w:t xml:space="preserve"> </w:t>
      </w:r>
      <w:r w:rsidRPr="0097394B">
        <w:rPr>
          <w:vanish/>
          <w:color w:val="000000"/>
          <w:sz w:val="16"/>
          <w:szCs w:val="16"/>
        </w:rPr>
        <w:t>also</w:t>
      </w:r>
      <w:r w:rsidRPr="0097394B">
        <w:rPr>
          <w:color w:val="000000"/>
          <w:sz w:val="16"/>
          <w:szCs w:val="16"/>
        </w:rPr>
        <w:t xml:space="preserve"> </w:t>
      </w:r>
      <w:r w:rsidRPr="0097394B">
        <w:rPr>
          <w:vanish/>
          <w:color w:val="000000"/>
          <w:szCs w:val="22"/>
          <w:u w:val="single"/>
        </w:rPr>
        <w:t>pose</w:t>
      </w:r>
      <w:r w:rsidRPr="0097394B">
        <w:rPr>
          <w:color w:val="000000"/>
          <w:szCs w:val="22"/>
          <w:u w:val="single"/>
        </w:rPr>
        <w:t xml:space="preserve"> </w:t>
      </w:r>
      <w:r w:rsidRPr="0097394B">
        <w:rPr>
          <w:vanish/>
          <w:color w:val="000000"/>
          <w:szCs w:val="22"/>
          <w:u w:val="single"/>
        </w:rPr>
        <w:t>a</w:t>
      </w:r>
      <w:r w:rsidRPr="0097394B">
        <w:rPr>
          <w:color w:val="000000"/>
          <w:sz w:val="16"/>
          <w:szCs w:val="16"/>
        </w:rPr>
        <w:t xml:space="preserve"> </w:t>
      </w:r>
      <w:r w:rsidRPr="0097394B">
        <w:rPr>
          <w:b/>
          <w:bCs/>
          <w:vanish/>
          <w:color w:val="000000"/>
          <w:szCs w:val="22"/>
          <w:u w:val="single"/>
        </w:rPr>
        <w:t>security</w:t>
      </w:r>
      <w:r w:rsidRPr="0097394B">
        <w:rPr>
          <w:b/>
          <w:bCs/>
          <w:color w:val="000000"/>
          <w:szCs w:val="22"/>
          <w:u w:val="single"/>
        </w:rPr>
        <w:t xml:space="preserve"> </w:t>
      </w:r>
      <w:r w:rsidRPr="0097394B">
        <w:rPr>
          <w:b/>
          <w:bCs/>
          <w:vanish/>
          <w:color w:val="000000"/>
          <w:szCs w:val="22"/>
          <w:u w:val="single"/>
        </w:rPr>
        <w:t>challenge</w:t>
      </w:r>
      <w:r w:rsidRPr="0097394B">
        <w:rPr>
          <w:color w:val="000000"/>
          <w:sz w:val="16"/>
          <w:szCs w:val="16"/>
        </w:rPr>
        <w:t xml:space="preserve"> </w:t>
      </w:r>
      <w:r w:rsidRPr="0097394B">
        <w:rPr>
          <w:vanish/>
          <w:color w:val="000000"/>
          <w:szCs w:val="22"/>
          <w:u w:val="single"/>
        </w:rPr>
        <w:t>if</w:t>
      </w:r>
      <w:r w:rsidRPr="0097394B">
        <w:rPr>
          <w:color w:val="000000"/>
          <w:szCs w:val="22"/>
          <w:u w:val="single"/>
        </w:rPr>
        <w:t xml:space="preserve"> </w:t>
      </w:r>
      <w:r w:rsidRPr="0097394B">
        <w:rPr>
          <w:vanish/>
          <w:color w:val="000000"/>
          <w:szCs w:val="22"/>
          <w:u w:val="single"/>
        </w:rPr>
        <w:t>an</w:t>
      </w:r>
      <w:r w:rsidRPr="0097394B">
        <w:rPr>
          <w:color w:val="000000"/>
          <w:szCs w:val="22"/>
          <w:u w:val="single"/>
        </w:rPr>
        <w:t xml:space="preserve"> </w:t>
      </w:r>
      <w:r w:rsidRPr="0097394B">
        <w:rPr>
          <w:vanish/>
          <w:color w:val="000000"/>
          <w:szCs w:val="22"/>
          <w:u w:val="single"/>
        </w:rPr>
        <w:t>extraterrestrial</w:t>
      </w:r>
      <w:r w:rsidRPr="0097394B">
        <w:rPr>
          <w:color w:val="000000"/>
          <w:szCs w:val="22"/>
          <w:u w:val="single"/>
        </w:rPr>
        <w:t xml:space="preserve"> </w:t>
      </w:r>
      <w:r w:rsidRPr="0097394B">
        <w:rPr>
          <w:vanish/>
          <w:color w:val="000000"/>
          <w:szCs w:val="22"/>
          <w:u w:val="single"/>
        </w:rPr>
        <w:t>intelligence</w:t>
      </w:r>
      <w:r w:rsidRPr="0097394B">
        <w:rPr>
          <w:color w:val="000000"/>
          <w:szCs w:val="22"/>
          <w:u w:val="single"/>
        </w:rPr>
        <w:t xml:space="preserve"> </w:t>
      </w:r>
      <w:r w:rsidRPr="0097394B">
        <w:rPr>
          <w:vanish/>
          <w:color w:val="000000"/>
          <w:szCs w:val="22"/>
          <w:u w:val="single"/>
        </w:rPr>
        <w:t>more</w:t>
      </w:r>
      <w:r w:rsidRPr="0097394B">
        <w:rPr>
          <w:color w:val="000000"/>
          <w:szCs w:val="22"/>
          <w:u w:val="single"/>
        </w:rPr>
        <w:t xml:space="preserve"> </w:t>
      </w:r>
      <w:r w:rsidRPr="0097394B">
        <w:rPr>
          <w:vanish/>
          <w:color w:val="000000"/>
          <w:szCs w:val="22"/>
          <w:u w:val="single"/>
        </w:rPr>
        <w:t>technologically</w:t>
      </w:r>
      <w:r w:rsidRPr="0097394B">
        <w:rPr>
          <w:color w:val="000000"/>
          <w:szCs w:val="22"/>
          <w:u w:val="single"/>
        </w:rPr>
        <w:t xml:space="preserve"> </w:t>
      </w:r>
      <w:r w:rsidRPr="0097394B">
        <w:rPr>
          <w:vanish/>
          <w:color w:val="000000"/>
          <w:szCs w:val="22"/>
          <w:u w:val="single"/>
        </w:rPr>
        <w:t>advanced</w:t>
      </w:r>
      <w:r w:rsidRPr="0097394B">
        <w:rPr>
          <w:color w:val="000000"/>
          <w:szCs w:val="22"/>
          <w:u w:val="single"/>
        </w:rPr>
        <w:t xml:space="preserve"> </w:t>
      </w:r>
      <w:r w:rsidRPr="0097394B">
        <w:rPr>
          <w:vanish/>
          <w:color w:val="000000"/>
          <w:szCs w:val="22"/>
          <w:u w:val="single"/>
        </w:rPr>
        <w:t>than</w:t>
      </w:r>
      <w:r w:rsidRPr="0097394B">
        <w:rPr>
          <w:color w:val="000000"/>
          <w:szCs w:val="22"/>
          <w:u w:val="single"/>
        </w:rPr>
        <w:t xml:space="preserve"> </w:t>
      </w:r>
      <w:r w:rsidRPr="0097394B">
        <w:rPr>
          <w:vanish/>
          <w:color w:val="000000"/>
          <w:szCs w:val="22"/>
          <w:u w:val="single"/>
        </w:rPr>
        <w:t>humankind</w:t>
      </w:r>
      <w:r w:rsidRPr="0097394B">
        <w:rPr>
          <w:color w:val="000000"/>
          <w:sz w:val="16"/>
          <w:szCs w:val="16"/>
        </w:rPr>
        <w:t xml:space="preserve"> </w:t>
      </w:r>
      <w:r w:rsidRPr="0097394B">
        <w:rPr>
          <w:vanish/>
          <w:color w:val="000000"/>
          <w:szCs w:val="22"/>
          <w:u w:val="single"/>
        </w:rPr>
        <w:t>has</w:t>
      </w:r>
      <w:r w:rsidRPr="0097394B">
        <w:rPr>
          <w:color w:val="000000"/>
          <w:szCs w:val="22"/>
          <w:u w:val="single"/>
        </w:rPr>
        <w:t xml:space="preserve"> </w:t>
      </w:r>
      <w:r w:rsidRPr="0097394B">
        <w:rPr>
          <w:vanish/>
          <w:color w:val="000000"/>
          <w:szCs w:val="22"/>
          <w:u w:val="single"/>
        </w:rPr>
        <w:t>goals</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shd w:val="clear" w:color="auto" w:fill="00FFFF"/>
        </w:rPr>
        <w:t>preferences</w:t>
      </w:r>
      <w:r w:rsidRPr="0097394B">
        <w:rPr>
          <w:color w:val="000000"/>
          <w:szCs w:val="22"/>
          <w:u w:val="single"/>
          <w:shd w:val="clear" w:color="auto" w:fill="00FFFF"/>
        </w:rPr>
        <w:t xml:space="preserve"> </w:t>
      </w:r>
      <w:r w:rsidRPr="0097394B">
        <w:rPr>
          <w:vanish/>
          <w:color w:val="000000"/>
          <w:szCs w:val="22"/>
          <w:u w:val="single"/>
          <w:shd w:val="clear" w:color="auto" w:fill="00FFFF"/>
        </w:rPr>
        <w:t>that</w:t>
      </w:r>
      <w:r w:rsidRPr="0097394B">
        <w:rPr>
          <w:color w:val="000000"/>
          <w:szCs w:val="22"/>
          <w:u w:val="single"/>
          <w:shd w:val="clear" w:color="auto" w:fill="00FFFF"/>
        </w:rPr>
        <w:t xml:space="preserve"> </w:t>
      </w:r>
      <w:r w:rsidRPr="0097394B">
        <w:rPr>
          <w:vanish/>
          <w:color w:val="000000"/>
          <w:szCs w:val="22"/>
          <w:u w:val="single"/>
          <w:shd w:val="clear" w:color="auto" w:fill="00FFFF"/>
        </w:rPr>
        <w:t>go</w:t>
      </w:r>
      <w:r w:rsidRPr="0097394B">
        <w:rPr>
          <w:color w:val="000000"/>
          <w:sz w:val="16"/>
          <w:szCs w:val="16"/>
          <w:shd w:val="clear" w:color="auto" w:fill="00FFFF"/>
        </w:rPr>
        <w:t xml:space="preserve"> </w:t>
      </w:r>
      <w:r w:rsidRPr="0097394B">
        <w:rPr>
          <w:b/>
          <w:bCs/>
          <w:vanish/>
          <w:color w:val="000000"/>
          <w:szCs w:val="22"/>
          <w:u w:val="single"/>
          <w:shd w:val="clear" w:color="auto" w:fill="00FFFF"/>
        </w:rPr>
        <w:t>against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the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goals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and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preferences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of</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humankind</w:t>
      </w:r>
      <w:r w:rsidRPr="0097394B">
        <w:rPr>
          <w:b/>
          <w:bCs/>
          <w:vanish/>
          <w:color w:val="000000"/>
          <w:szCs w:val="22"/>
          <w:u w:val="single"/>
        </w:rPr>
        <w:t>.</w:t>
      </w:r>
      <w:r w:rsidRPr="0097394B">
        <w:rPr>
          <w:b/>
          <w:bCs/>
          <w:color w:val="000000"/>
          <w:szCs w:val="22"/>
          <w:u w:val="single"/>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general,</w:t>
      </w:r>
      <w:r w:rsidRPr="0097394B">
        <w:rPr>
          <w:color w:val="000000"/>
          <w:sz w:val="16"/>
          <w:szCs w:val="16"/>
        </w:rPr>
        <w:t xml:space="preserve"> </w:t>
      </w:r>
      <w:r w:rsidRPr="0097394B">
        <w:rPr>
          <w:vanish/>
          <w:color w:val="000000"/>
          <w:sz w:val="16"/>
          <w:szCs w:val="16"/>
        </w:rPr>
        <w:t>there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three</w:t>
      </w:r>
      <w:r w:rsidRPr="0097394B">
        <w:rPr>
          <w:color w:val="000000"/>
          <w:sz w:val="16"/>
          <w:szCs w:val="16"/>
        </w:rPr>
        <w:t xml:space="preserve"> </w:t>
      </w:r>
      <w:r w:rsidRPr="0097394B">
        <w:rPr>
          <w:vanish/>
          <w:color w:val="000000"/>
          <w:sz w:val="16"/>
          <w:szCs w:val="16"/>
        </w:rPr>
        <w:t>categories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attitudes</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towards</w:t>
      </w:r>
      <w:r w:rsidRPr="0097394B">
        <w:rPr>
          <w:color w:val="000000"/>
          <w:sz w:val="16"/>
          <w:szCs w:val="16"/>
        </w:rPr>
        <w:t xml:space="preserve"> </w:t>
      </w:r>
      <w:r w:rsidRPr="0097394B">
        <w:rPr>
          <w:vanish/>
          <w:color w:val="000000"/>
          <w:sz w:val="16"/>
          <w:szCs w:val="16"/>
        </w:rPr>
        <w:t>humankind53.</w:t>
      </w:r>
      <w:r w:rsidRPr="0097394B">
        <w:rPr>
          <w:color w:val="000000"/>
          <w:sz w:val="16"/>
          <w:szCs w:val="16"/>
        </w:rPr>
        <w:t xml:space="preserve"> </w:t>
      </w:r>
      <w:r w:rsidRPr="0097394B">
        <w:rPr>
          <w:vanish/>
          <w:color w:val="000000"/>
          <w:sz w:val="16"/>
          <w:szCs w:val="16"/>
        </w:rPr>
        <w:t>First,</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benevolent.</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benevolent</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one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change</w:t>
      </w:r>
      <w:r w:rsidRPr="0097394B">
        <w:rPr>
          <w:color w:val="000000"/>
          <w:sz w:val="16"/>
          <w:szCs w:val="16"/>
        </w:rPr>
        <w:t xml:space="preserve"> </w:t>
      </w:r>
      <w:r w:rsidRPr="0097394B">
        <w:rPr>
          <w:vanish/>
          <w:color w:val="000000"/>
          <w:sz w:val="16"/>
          <w:szCs w:val="16"/>
        </w:rPr>
        <w:t>its</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preferences</w:t>
      </w:r>
      <w:r w:rsidRPr="0097394B">
        <w:rPr>
          <w:color w:val="000000"/>
          <w:sz w:val="16"/>
          <w:szCs w:val="16"/>
        </w:rPr>
        <w:t xml:space="preserve"> </w:t>
      </w:r>
      <w:r w:rsidRPr="0097394B">
        <w:rPr>
          <w:vanish/>
          <w:color w:val="000000"/>
          <w:sz w:val="16"/>
          <w:szCs w:val="16"/>
        </w:rPr>
        <w:t>upon</w:t>
      </w:r>
      <w:r w:rsidRPr="0097394B">
        <w:rPr>
          <w:color w:val="000000"/>
          <w:sz w:val="16"/>
          <w:szCs w:val="16"/>
        </w:rPr>
        <w:t xml:space="preserve"> </w:t>
      </w:r>
      <w:r w:rsidRPr="0097394B">
        <w:rPr>
          <w:vanish/>
          <w:color w:val="000000"/>
          <w:sz w:val="16"/>
          <w:szCs w:val="16"/>
        </w:rPr>
        <w:t>learning</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benevolent</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If</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example,</w:t>
      </w:r>
      <w:r w:rsidRPr="0097394B">
        <w:rPr>
          <w:color w:val="000000"/>
          <w:sz w:val="16"/>
          <w:szCs w:val="16"/>
        </w:rPr>
        <w:t xml:space="preserve"> </w:t>
      </w:r>
      <w:r w:rsidRPr="0097394B">
        <w:rPr>
          <w:vanish/>
          <w:color w:val="000000"/>
          <w:sz w:val="16"/>
          <w:szCs w:val="16"/>
        </w:rPr>
        <w:t>came</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contact</w:t>
      </w:r>
      <w:r w:rsidRPr="0097394B">
        <w:rPr>
          <w:color w:val="000000"/>
          <w:sz w:val="16"/>
          <w:szCs w:val="16"/>
        </w:rPr>
        <w:t xml:space="preserve"> </w:t>
      </w:r>
      <w:r w:rsidRPr="0097394B">
        <w:rPr>
          <w:vanish/>
          <w:color w:val="000000"/>
          <w:sz w:val="16"/>
          <w:szCs w:val="16"/>
        </w:rPr>
        <w:t>with</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civilization,</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obviously</w:t>
      </w:r>
      <w:r w:rsidRPr="0097394B">
        <w:rPr>
          <w:color w:val="000000"/>
          <w:sz w:val="16"/>
          <w:szCs w:val="16"/>
        </w:rPr>
        <w:t xml:space="preserve"> </w:t>
      </w:r>
      <w:r w:rsidRPr="0097394B">
        <w:rPr>
          <w:vanish/>
          <w:color w:val="000000"/>
          <w:sz w:val="16"/>
          <w:szCs w:val="16"/>
        </w:rPr>
        <w:t>take</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preferences</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civilization</w:t>
      </w:r>
      <w:r w:rsidRPr="0097394B">
        <w:rPr>
          <w:color w:val="000000"/>
          <w:sz w:val="16"/>
          <w:szCs w:val="16"/>
        </w:rPr>
        <w:t xml:space="preserve"> </w:t>
      </w:r>
      <w:r w:rsidRPr="0097394B">
        <w:rPr>
          <w:vanish/>
          <w:color w:val="000000"/>
          <w:sz w:val="16"/>
          <w:szCs w:val="16"/>
        </w:rPr>
        <w:t>into</w:t>
      </w:r>
      <w:r w:rsidRPr="0097394B">
        <w:rPr>
          <w:color w:val="000000"/>
          <w:sz w:val="16"/>
          <w:szCs w:val="16"/>
        </w:rPr>
        <w:t xml:space="preserve"> </w:t>
      </w:r>
      <w:r w:rsidRPr="0097394B">
        <w:rPr>
          <w:vanish/>
          <w:color w:val="000000"/>
          <w:sz w:val="16"/>
          <w:szCs w:val="16"/>
        </w:rPr>
        <w:t>account</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update</w:t>
      </w:r>
      <w:r w:rsidRPr="0097394B">
        <w:rPr>
          <w:color w:val="000000"/>
          <w:sz w:val="16"/>
          <w:szCs w:val="16"/>
        </w:rPr>
        <w:t xml:space="preserve"> </w:t>
      </w:r>
      <w:r w:rsidRPr="0097394B">
        <w:rPr>
          <w:vanish/>
          <w:color w:val="000000"/>
          <w:sz w:val="16"/>
          <w:szCs w:val="16"/>
        </w:rPr>
        <w:t>our</w:t>
      </w:r>
      <w:r w:rsidRPr="0097394B">
        <w:rPr>
          <w:color w:val="000000"/>
          <w:sz w:val="16"/>
          <w:szCs w:val="16"/>
        </w:rPr>
        <w:t xml:space="preserve"> </w:t>
      </w:r>
      <w:r w:rsidRPr="0097394B">
        <w:rPr>
          <w:vanish/>
          <w:color w:val="000000"/>
          <w:sz w:val="16"/>
          <w:szCs w:val="16"/>
        </w:rPr>
        <w:t>own</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preferences,</w:t>
      </w:r>
      <w:r w:rsidRPr="0097394B">
        <w:rPr>
          <w:color w:val="000000"/>
          <w:sz w:val="16"/>
          <w:szCs w:val="16"/>
        </w:rPr>
        <w:t xml:space="preserve"> </w:t>
      </w:r>
      <w:r w:rsidRPr="0097394B">
        <w:rPr>
          <w:vanish/>
          <w:color w:val="000000"/>
          <w:sz w:val="16"/>
          <w:szCs w:val="16"/>
        </w:rPr>
        <w:t>since</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are</w:t>
      </w:r>
      <w:r w:rsidRPr="0097394B">
        <w:rPr>
          <w:color w:val="000000"/>
          <w:sz w:val="16"/>
          <w:szCs w:val="16"/>
        </w:rPr>
        <w:t xml:space="preserve"> </w:t>
      </w:r>
      <w:r w:rsidRPr="0097394B">
        <w:rPr>
          <w:vanish/>
          <w:color w:val="000000"/>
          <w:sz w:val="16"/>
          <w:szCs w:val="16"/>
        </w:rPr>
        <w:t>morally</w:t>
      </w:r>
      <w:r w:rsidRPr="0097394B">
        <w:rPr>
          <w:color w:val="000000"/>
          <w:sz w:val="16"/>
          <w:szCs w:val="16"/>
        </w:rPr>
        <w:t xml:space="preserve"> </w:t>
      </w:r>
      <w:r w:rsidRPr="0097394B">
        <w:rPr>
          <w:vanish/>
          <w:color w:val="000000"/>
          <w:sz w:val="16"/>
          <w:szCs w:val="16"/>
        </w:rPr>
        <w:t>advanced</w:t>
      </w:r>
      <w:r w:rsidRPr="0097394B">
        <w:rPr>
          <w:color w:val="000000"/>
          <w:sz w:val="16"/>
          <w:szCs w:val="16"/>
        </w:rPr>
        <w:t xml:space="preserve"> </w:t>
      </w:r>
      <w:r w:rsidRPr="0097394B">
        <w:rPr>
          <w:vanish/>
          <w:color w:val="000000"/>
          <w:sz w:val="16"/>
          <w:szCs w:val="16"/>
        </w:rPr>
        <w:t>enough</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so.</w:t>
      </w:r>
      <w:r w:rsidRPr="0097394B">
        <w:rPr>
          <w:color w:val="000000"/>
          <w:sz w:val="16"/>
          <w:szCs w:val="16"/>
        </w:rPr>
        <w:t xml:space="preserve"> </w:t>
      </w:r>
      <w:r w:rsidRPr="0097394B">
        <w:rPr>
          <w:vanish/>
          <w:color w:val="000000"/>
          <w:sz w:val="16"/>
          <w:szCs w:val="16"/>
        </w:rPr>
        <w:t>Second,</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can</w:t>
      </w:r>
      <w:r w:rsidRPr="0097394B">
        <w:rPr>
          <w:color w:val="000000"/>
          <w:sz w:val="16"/>
          <w:szCs w:val="16"/>
        </w:rPr>
        <w:t xml:space="preserve"> </w:t>
      </w:r>
      <w:r w:rsidRPr="0097394B">
        <w:rPr>
          <w:vanish/>
          <w:color w:val="000000"/>
          <w:sz w:val="16"/>
          <w:szCs w:val="16"/>
        </w:rPr>
        <w:t>be</w:t>
      </w:r>
      <w:r w:rsidRPr="0097394B">
        <w:rPr>
          <w:color w:val="000000"/>
          <w:sz w:val="16"/>
          <w:szCs w:val="16"/>
        </w:rPr>
        <w:t xml:space="preserve"> </w:t>
      </w:r>
      <w:r w:rsidRPr="0097394B">
        <w:rPr>
          <w:vanish/>
          <w:color w:val="000000"/>
          <w:sz w:val="16"/>
          <w:szCs w:val="16"/>
        </w:rPr>
        <w:t>apathetic.</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apathetic</w:t>
      </w:r>
      <w:r w:rsidRPr="0097394B">
        <w:rPr>
          <w:color w:val="000000"/>
          <w:sz w:val="16"/>
          <w:szCs w:val="16"/>
        </w:rPr>
        <w:t xml:space="preserve"> </w:t>
      </w:r>
      <w:r w:rsidRPr="0097394B">
        <w:rPr>
          <w:vanish/>
          <w:color w:val="000000"/>
          <w:sz w:val="16"/>
          <w:szCs w:val="16"/>
        </w:rPr>
        <w:t>extraterrestrial</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one</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does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at</w:t>
      </w:r>
      <w:r w:rsidRPr="0097394B">
        <w:rPr>
          <w:color w:val="000000"/>
          <w:sz w:val="16"/>
          <w:szCs w:val="16"/>
        </w:rPr>
        <w:t xml:space="preserve"> </w:t>
      </w:r>
      <w:r w:rsidRPr="0097394B">
        <w:rPr>
          <w:vanish/>
          <w:color w:val="000000"/>
          <w:sz w:val="16"/>
          <w:szCs w:val="16"/>
        </w:rPr>
        <w:t>all</w:t>
      </w:r>
      <w:r w:rsidRPr="0097394B">
        <w:rPr>
          <w:color w:val="000000"/>
          <w:sz w:val="16"/>
          <w:szCs w:val="16"/>
        </w:rPr>
        <w:t xml:space="preserve"> </w:t>
      </w:r>
      <w:r w:rsidRPr="0097394B">
        <w:rPr>
          <w:vanish/>
          <w:color w:val="000000"/>
          <w:sz w:val="16"/>
          <w:szCs w:val="16"/>
        </w:rPr>
        <w:t>change</w:t>
      </w:r>
      <w:r w:rsidRPr="0097394B">
        <w:rPr>
          <w:color w:val="000000"/>
          <w:sz w:val="16"/>
          <w:szCs w:val="16"/>
        </w:rPr>
        <w:t xml:space="preserve"> </w:t>
      </w:r>
      <w:r w:rsidRPr="0097394B">
        <w:rPr>
          <w:vanish/>
          <w:color w:val="000000"/>
          <w:sz w:val="16"/>
          <w:szCs w:val="16"/>
        </w:rPr>
        <w:t>its</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preferences</w:t>
      </w:r>
      <w:r w:rsidRPr="0097394B">
        <w:rPr>
          <w:color w:val="000000"/>
          <w:sz w:val="16"/>
          <w:szCs w:val="16"/>
        </w:rPr>
        <w:t xml:space="preserve"> </w:t>
      </w:r>
      <w:r w:rsidRPr="0097394B">
        <w:rPr>
          <w:vanish/>
          <w:color w:val="000000"/>
          <w:sz w:val="16"/>
          <w:szCs w:val="16"/>
        </w:rPr>
        <w:t>upon</w:t>
      </w:r>
      <w:r w:rsidRPr="0097394B">
        <w:rPr>
          <w:color w:val="000000"/>
          <w:sz w:val="16"/>
          <w:szCs w:val="16"/>
        </w:rPr>
        <w:t xml:space="preserve"> </w:t>
      </w:r>
      <w:r w:rsidRPr="0097394B">
        <w:rPr>
          <w:vanish/>
          <w:color w:val="000000"/>
          <w:sz w:val="16"/>
          <w:szCs w:val="16"/>
        </w:rPr>
        <w:t>learning</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apathetic</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neither</w:t>
      </w:r>
      <w:r w:rsidRPr="0097394B">
        <w:rPr>
          <w:color w:val="000000"/>
          <w:sz w:val="16"/>
          <w:szCs w:val="16"/>
        </w:rPr>
        <w:t xml:space="preserve"> </w:t>
      </w:r>
      <w:r w:rsidRPr="0097394B">
        <w:rPr>
          <w:vanish/>
          <w:color w:val="000000"/>
          <w:sz w:val="16"/>
          <w:szCs w:val="16"/>
        </w:rPr>
        <w:t>try</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accommodate</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nor</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react</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non-friendly</w:t>
      </w:r>
      <w:r w:rsidRPr="0097394B">
        <w:rPr>
          <w:color w:val="000000"/>
          <w:sz w:val="16"/>
          <w:szCs w:val="16"/>
        </w:rPr>
        <w:t xml:space="preserve"> </w:t>
      </w:r>
      <w:r w:rsidRPr="0097394B">
        <w:rPr>
          <w:vanish/>
          <w:color w:val="000000"/>
          <w:sz w:val="16"/>
          <w:szCs w:val="16"/>
        </w:rPr>
        <w:t>way.</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would</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care</w:t>
      </w:r>
      <w:r w:rsidRPr="0097394B">
        <w:rPr>
          <w:color w:val="000000"/>
          <w:sz w:val="16"/>
          <w:szCs w:val="16"/>
        </w:rPr>
        <w:t xml:space="preserve"> </w:t>
      </w:r>
      <w:r w:rsidRPr="0097394B">
        <w:rPr>
          <w:vanish/>
          <w:color w:val="000000"/>
          <w:sz w:val="16"/>
          <w:szCs w:val="16"/>
        </w:rPr>
        <w:t>at</w:t>
      </w:r>
      <w:r w:rsidRPr="0097394B">
        <w:rPr>
          <w:color w:val="000000"/>
          <w:sz w:val="16"/>
          <w:szCs w:val="16"/>
        </w:rPr>
        <w:t xml:space="preserve"> </w:t>
      </w:r>
      <w:r w:rsidRPr="0097394B">
        <w:rPr>
          <w:vanish/>
          <w:color w:val="000000"/>
          <w:sz w:val="16"/>
          <w:szCs w:val="16"/>
        </w:rPr>
        <w:t>all.</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attitude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apathetic</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is</w:t>
      </w:r>
      <w:r w:rsidRPr="0097394B">
        <w:rPr>
          <w:color w:val="000000"/>
          <w:sz w:val="16"/>
          <w:szCs w:val="16"/>
        </w:rPr>
        <w:t xml:space="preserve"> </w:t>
      </w:r>
      <w:r w:rsidRPr="0097394B">
        <w:rPr>
          <w:vanish/>
          <w:color w:val="000000"/>
          <w:sz w:val="16"/>
          <w:szCs w:val="16"/>
        </w:rPr>
        <w:t>similar</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attitude</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humans</w:t>
      </w:r>
      <w:r w:rsidRPr="0097394B">
        <w:rPr>
          <w:color w:val="000000"/>
          <w:sz w:val="16"/>
          <w:szCs w:val="16"/>
        </w:rPr>
        <w:t xml:space="preserve"> </w:t>
      </w:r>
      <w:r w:rsidRPr="0097394B">
        <w:rPr>
          <w:vanish/>
          <w:color w:val="000000"/>
          <w:sz w:val="16"/>
          <w:szCs w:val="16"/>
        </w:rPr>
        <w:t>have</w:t>
      </w:r>
      <w:r w:rsidRPr="0097394B">
        <w:rPr>
          <w:color w:val="000000"/>
          <w:sz w:val="16"/>
          <w:szCs w:val="16"/>
        </w:rPr>
        <w:t xml:space="preserve"> </w:t>
      </w:r>
      <w:r w:rsidRPr="0097394B">
        <w:rPr>
          <w:vanish/>
          <w:color w:val="000000"/>
          <w:sz w:val="16"/>
          <w:szCs w:val="16"/>
        </w:rPr>
        <w:t>when</w:t>
      </w:r>
      <w:r w:rsidRPr="0097394B">
        <w:rPr>
          <w:color w:val="000000"/>
          <w:sz w:val="16"/>
          <w:szCs w:val="16"/>
        </w:rPr>
        <w:t xml:space="preserve"> </w:t>
      </w:r>
      <w:r w:rsidRPr="0097394B">
        <w:rPr>
          <w:vanish/>
          <w:color w:val="000000"/>
          <w:sz w:val="16"/>
          <w:szCs w:val="16"/>
        </w:rPr>
        <w:t>it</w:t>
      </w:r>
      <w:r w:rsidRPr="0097394B">
        <w:rPr>
          <w:color w:val="000000"/>
          <w:sz w:val="16"/>
          <w:szCs w:val="16"/>
        </w:rPr>
        <w:t xml:space="preserve"> </w:t>
      </w:r>
      <w:r w:rsidRPr="0097394B">
        <w:rPr>
          <w:vanish/>
          <w:color w:val="000000"/>
          <w:sz w:val="16"/>
          <w:szCs w:val="16"/>
        </w:rPr>
        <w:t>comes</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some</w:t>
      </w:r>
      <w:r w:rsidRPr="0097394B">
        <w:rPr>
          <w:color w:val="000000"/>
          <w:sz w:val="16"/>
          <w:szCs w:val="16"/>
        </w:rPr>
        <w:t xml:space="preserve"> </w:t>
      </w:r>
      <w:r w:rsidRPr="0097394B">
        <w:rPr>
          <w:vanish/>
          <w:color w:val="000000"/>
          <w:sz w:val="16"/>
          <w:szCs w:val="16"/>
        </w:rPr>
        <w:t>random</w:t>
      </w:r>
      <w:r w:rsidRPr="0097394B">
        <w:rPr>
          <w:color w:val="000000"/>
          <w:sz w:val="16"/>
          <w:szCs w:val="16"/>
        </w:rPr>
        <w:t xml:space="preserve"> </w:t>
      </w:r>
      <w:r w:rsidRPr="0097394B">
        <w:rPr>
          <w:vanish/>
          <w:color w:val="000000"/>
          <w:sz w:val="16"/>
          <w:szCs w:val="16"/>
        </w:rPr>
        <w:t>microbial</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w:t>
      </w:r>
      <w:r w:rsidRPr="0097394B">
        <w:rPr>
          <w:color w:val="000000"/>
          <w:sz w:val="16"/>
          <w:szCs w:val="16"/>
        </w:rPr>
        <w:t xml:space="preserve"> </w:t>
      </w:r>
      <w:r w:rsidRPr="0097394B">
        <w:rPr>
          <w:vanish/>
          <w:color w:val="000000"/>
          <w:sz w:val="16"/>
          <w:szCs w:val="16"/>
        </w:rPr>
        <w:t>on</w:t>
      </w:r>
      <w:r w:rsidRPr="0097394B">
        <w:rPr>
          <w:color w:val="000000"/>
          <w:sz w:val="16"/>
          <w:szCs w:val="16"/>
        </w:rPr>
        <w:t xml:space="preserve"> </w:t>
      </w:r>
      <w:r w:rsidRPr="0097394B">
        <w:rPr>
          <w:vanish/>
          <w:color w:val="000000"/>
          <w:sz w:val="16"/>
          <w:szCs w:val="16"/>
        </w:rPr>
        <w:t>Earth:</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might</w:t>
      </w:r>
      <w:r w:rsidRPr="0097394B">
        <w:rPr>
          <w:color w:val="000000"/>
          <w:sz w:val="16"/>
          <w:szCs w:val="16"/>
        </w:rPr>
        <w:t xml:space="preserve"> </w:t>
      </w:r>
      <w:r w:rsidRPr="0097394B">
        <w:rPr>
          <w:vanish/>
          <w:color w:val="000000"/>
          <w:sz w:val="16"/>
          <w:szCs w:val="16"/>
        </w:rPr>
        <w:t>understand</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life</w:t>
      </w:r>
      <w:r w:rsidRPr="0097394B">
        <w:rPr>
          <w:color w:val="000000"/>
          <w:sz w:val="16"/>
          <w:szCs w:val="16"/>
        </w:rPr>
        <w:t xml:space="preserve"> </w:t>
      </w:r>
      <w:r w:rsidRPr="0097394B">
        <w:rPr>
          <w:vanish/>
          <w:color w:val="000000"/>
          <w:sz w:val="16"/>
          <w:szCs w:val="16"/>
        </w:rPr>
        <w:t>form</w:t>
      </w:r>
      <w:r w:rsidRPr="0097394B">
        <w:rPr>
          <w:color w:val="000000"/>
          <w:sz w:val="16"/>
          <w:szCs w:val="16"/>
        </w:rPr>
        <w:t xml:space="preserve"> </w:t>
      </w:r>
      <w:r w:rsidRPr="0097394B">
        <w:rPr>
          <w:vanish/>
          <w:color w:val="000000"/>
          <w:sz w:val="16"/>
          <w:szCs w:val="16"/>
        </w:rPr>
        <w:t>exists,</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we</w:t>
      </w:r>
      <w:r w:rsidRPr="0097394B">
        <w:rPr>
          <w:color w:val="000000"/>
          <w:sz w:val="16"/>
          <w:szCs w:val="16"/>
        </w:rPr>
        <w:t xml:space="preserve"> </w:t>
      </w:r>
      <w:r w:rsidRPr="0097394B">
        <w:rPr>
          <w:vanish/>
          <w:color w:val="000000"/>
          <w:sz w:val="16"/>
          <w:szCs w:val="16"/>
        </w:rPr>
        <w:t>do</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care</w:t>
      </w:r>
      <w:r w:rsidRPr="0097394B">
        <w:rPr>
          <w:color w:val="000000"/>
          <w:sz w:val="16"/>
          <w:szCs w:val="16"/>
        </w:rPr>
        <w:t xml:space="preserve"> </w:t>
      </w:r>
      <w:r w:rsidRPr="0097394B">
        <w:rPr>
          <w:vanish/>
          <w:color w:val="000000"/>
          <w:sz w:val="16"/>
          <w:szCs w:val="16"/>
        </w:rPr>
        <w:t>either</w:t>
      </w:r>
      <w:r w:rsidRPr="0097394B">
        <w:rPr>
          <w:color w:val="000000"/>
          <w:sz w:val="16"/>
          <w:szCs w:val="16"/>
        </w:rPr>
        <w:t xml:space="preserve"> </w:t>
      </w:r>
      <w:r w:rsidRPr="0097394B">
        <w:rPr>
          <w:vanish/>
          <w:color w:val="000000"/>
          <w:sz w:val="16"/>
          <w:szCs w:val="16"/>
        </w:rPr>
        <w:t>way.</w:t>
      </w:r>
      <w:r w:rsidRPr="0097394B">
        <w:rPr>
          <w:color w:val="000000"/>
          <w:sz w:val="16"/>
          <w:szCs w:val="16"/>
        </w:rPr>
        <w:t xml:space="preserve"> </w:t>
      </w:r>
      <w:r w:rsidRPr="0097394B">
        <w:rPr>
          <w:vanish/>
          <w:color w:val="000000"/>
          <w:sz w:val="16"/>
          <w:szCs w:val="16"/>
        </w:rPr>
        <w:t>Third,</w:t>
      </w:r>
      <w:r w:rsidRPr="0097394B">
        <w:rPr>
          <w:color w:val="000000"/>
          <w:sz w:val="16"/>
          <w:szCs w:val="16"/>
        </w:rPr>
        <w:t xml:space="preserve"> </w:t>
      </w:r>
      <w:r w:rsidRPr="0097394B">
        <w:rPr>
          <w:vanish/>
          <w:color w:val="000000"/>
          <w:szCs w:val="22"/>
          <w:u w:val="single"/>
        </w:rPr>
        <w:t>an</w:t>
      </w:r>
      <w:r w:rsidRPr="0097394B">
        <w:rPr>
          <w:color w:val="000000"/>
          <w:szCs w:val="22"/>
          <w:u w:val="single"/>
        </w:rPr>
        <w:t xml:space="preserve"> </w:t>
      </w:r>
      <w:r w:rsidRPr="0097394B">
        <w:rPr>
          <w:vanish/>
          <w:color w:val="000000"/>
          <w:szCs w:val="22"/>
          <w:u w:val="single"/>
          <w:shd w:val="clear" w:color="auto" w:fill="00FFFF"/>
        </w:rPr>
        <w:t>extraterrestrial</w:t>
      </w:r>
      <w:r w:rsidRPr="0097394B">
        <w:rPr>
          <w:color w:val="000000"/>
          <w:szCs w:val="22"/>
          <w:u w:val="single"/>
          <w:shd w:val="clear" w:color="auto" w:fill="00FFFF"/>
        </w:rPr>
        <w:t xml:space="preserve"> </w:t>
      </w:r>
      <w:r w:rsidRPr="0097394B">
        <w:rPr>
          <w:vanish/>
          <w:color w:val="000000"/>
          <w:szCs w:val="22"/>
          <w:u w:val="single"/>
          <w:shd w:val="clear" w:color="auto" w:fill="00FFFF"/>
        </w:rPr>
        <w:t>intelligence</w:t>
      </w:r>
      <w:r w:rsidRPr="0097394B">
        <w:rPr>
          <w:color w:val="000000"/>
          <w:szCs w:val="22"/>
          <w:u w:val="single"/>
          <w:shd w:val="clear" w:color="auto" w:fill="00FFFF"/>
        </w:rPr>
        <w:t xml:space="preserve"> </w:t>
      </w:r>
      <w:r w:rsidRPr="0097394B">
        <w:rPr>
          <w:vanish/>
          <w:color w:val="000000"/>
          <w:szCs w:val="22"/>
          <w:u w:val="single"/>
          <w:shd w:val="clear" w:color="auto" w:fill="00FFFF"/>
        </w:rPr>
        <w:t>can</w:t>
      </w:r>
      <w:r w:rsidRPr="0097394B">
        <w:rPr>
          <w:color w:val="000000"/>
          <w:szCs w:val="22"/>
          <w:u w:val="single"/>
          <w:shd w:val="clear" w:color="auto" w:fill="00FFFF"/>
        </w:rPr>
        <w:t xml:space="preserve"> </w:t>
      </w:r>
      <w:r w:rsidRPr="0097394B">
        <w:rPr>
          <w:vanish/>
          <w:color w:val="000000"/>
          <w:szCs w:val="22"/>
          <w:u w:val="single"/>
          <w:shd w:val="clear" w:color="auto" w:fill="00FFFF"/>
        </w:rPr>
        <w:t>be</w:t>
      </w:r>
      <w:r w:rsidRPr="0097394B">
        <w:rPr>
          <w:color w:val="000000"/>
          <w:sz w:val="16"/>
          <w:szCs w:val="16"/>
          <w:shd w:val="clear" w:color="auto" w:fill="00FFFF"/>
        </w:rPr>
        <w:t xml:space="preserve"> </w:t>
      </w:r>
      <w:r w:rsidRPr="0097394B">
        <w:rPr>
          <w:b/>
          <w:bCs/>
          <w:vanish/>
          <w:color w:val="000000"/>
          <w:szCs w:val="22"/>
          <w:u w:val="single"/>
          <w:shd w:val="clear" w:color="auto" w:fill="00FFFF"/>
        </w:rPr>
        <w:t>hostile</w:t>
      </w:r>
      <w:r w:rsidRPr="0097394B">
        <w:rPr>
          <w:vanish/>
          <w:color w:val="000000"/>
          <w:sz w:val="16"/>
          <w:szCs w:val="16"/>
        </w:rPr>
        <w:t>.</w:t>
      </w:r>
      <w:r w:rsidRPr="0097394B">
        <w:rPr>
          <w:color w:val="000000"/>
          <w:sz w:val="16"/>
          <w:szCs w:val="16"/>
        </w:rPr>
        <w:t xml:space="preserve"> </w:t>
      </w:r>
      <w:r w:rsidRPr="0097394B">
        <w:rPr>
          <w:vanish/>
          <w:color w:val="000000"/>
          <w:sz w:val="16"/>
          <w:szCs w:val="16"/>
        </w:rPr>
        <w:t>Hostility</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a</w:t>
      </w:r>
      <w:r w:rsidRPr="0097394B">
        <w:rPr>
          <w:color w:val="000000"/>
          <w:sz w:val="16"/>
          <w:szCs w:val="16"/>
        </w:rPr>
        <w:t xml:space="preserve"> </w:t>
      </w:r>
      <w:r w:rsidRPr="0097394B">
        <w:rPr>
          <w:vanish/>
          <w:color w:val="000000"/>
          <w:sz w:val="16"/>
          <w:szCs w:val="16"/>
        </w:rPr>
        <w:t>general</w:t>
      </w:r>
      <w:r w:rsidRPr="0097394B">
        <w:rPr>
          <w:color w:val="000000"/>
          <w:sz w:val="16"/>
          <w:szCs w:val="16"/>
        </w:rPr>
        <w:t xml:space="preserve"> </w:t>
      </w:r>
      <w:r w:rsidRPr="0097394B">
        <w:rPr>
          <w:vanish/>
          <w:color w:val="000000"/>
          <w:sz w:val="16"/>
          <w:szCs w:val="16"/>
        </w:rPr>
        <w:t>sense</w:t>
      </w:r>
      <w:r w:rsidRPr="0097394B">
        <w:rPr>
          <w:color w:val="000000"/>
          <w:sz w:val="16"/>
          <w:szCs w:val="16"/>
        </w:rPr>
        <w:t xml:space="preserve"> </w:t>
      </w:r>
      <w:r w:rsidRPr="0097394B">
        <w:rPr>
          <w:vanish/>
          <w:color w:val="000000"/>
          <w:sz w:val="16"/>
          <w:szCs w:val="16"/>
        </w:rPr>
        <w:t>means</w:t>
      </w:r>
      <w:r w:rsidRPr="0097394B">
        <w:rPr>
          <w:color w:val="000000"/>
          <w:sz w:val="16"/>
          <w:szCs w:val="16"/>
        </w:rPr>
        <w:t xml:space="preserve"> </w:t>
      </w:r>
      <w:r w:rsidRPr="0097394B">
        <w:rPr>
          <w:vanish/>
          <w:color w:val="000000"/>
          <w:sz w:val="16"/>
          <w:szCs w:val="16"/>
        </w:rPr>
        <w:t>that</w:t>
      </w:r>
      <w:r w:rsidRPr="0097394B">
        <w:rPr>
          <w:color w:val="000000"/>
          <w:sz w:val="16"/>
          <w:szCs w:val="16"/>
        </w:rPr>
        <w:t xml:space="preserve"> </w:t>
      </w:r>
      <w:r w:rsidRPr="0097394B">
        <w:rPr>
          <w:vanish/>
          <w:color w:val="000000"/>
          <w:sz w:val="16"/>
          <w:szCs w:val="16"/>
        </w:rPr>
        <w:t>an</w:t>
      </w:r>
      <w:r w:rsidRPr="0097394B">
        <w:rPr>
          <w:color w:val="000000"/>
          <w:sz w:val="16"/>
          <w:szCs w:val="16"/>
        </w:rPr>
        <w:t xml:space="preserve"> </w:t>
      </w:r>
      <w:r w:rsidRPr="0097394B">
        <w:rPr>
          <w:vanish/>
          <w:color w:val="000000"/>
          <w:sz w:val="16"/>
          <w:szCs w:val="16"/>
        </w:rPr>
        <w:t>intelligence</w:t>
      </w:r>
      <w:r w:rsidRPr="0097394B">
        <w:rPr>
          <w:color w:val="000000"/>
          <w:sz w:val="16"/>
          <w:szCs w:val="16"/>
        </w:rPr>
        <w:t xml:space="preserve"> </w:t>
      </w:r>
      <w:r w:rsidRPr="0097394B">
        <w:rPr>
          <w:vanish/>
          <w:color w:val="000000"/>
          <w:sz w:val="16"/>
          <w:szCs w:val="16"/>
        </w:rPr>
        <w:t>reacts</w:t>
      </w:r>
      <w:r w:rsidRPr="0097394B">
        <w:rPr>
          <w:color w:val="000000"/>
          <w:sz w:val="16"/>
          <w:szCs w:val="16"/>
        </w:rPr>
        <w:t xml:space="preserve"> </w:t>
      </w:r>
      <w:r w:rsidRPr="0097394B">
        <w:rPr>
          <w:vanish/>
          <w:color w:val="000000"/>
          <w:sz w:val="16"/>
          <w:szCs w:val="16"/>
        </w:rPr>
        <w:t>to</w:t>
      </w:r>
      <w:r w:rsidRPr="0097394B">
        <w:rPr>
          <w:color w:val="000000"/>
          <w:sz w:val="16"/>
          <w:szCs w:val="16"/>
        </w:rPr>
        <w:t xml:space="preserve"> </w:t>
      </w:r>
      <w:r w:rsidRPr="0097394B">
        <w:rPr>
          <w:vanish/>
          <w:color w:val="000000"/>
          <w:sz w:val="16"/>
          <w:szCs w:val="16"/>
        </w:rPr>
        <w:t>learning</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humankind</w:t>
      </w:r>
      <w:r w:rsidRPr="0097394B">
        <w:rPr>
          <w:color w:val="000000"/>
          <w:sz w:val="16"/>
          <w:szCs w:val="16"/>
        </w:rPr>
        <w:t xml:space="preserve"> </w:t>
      </w:r>
      <w:r w:rsidRPr="0097394B">
        <w:rPr>
          <w:vanish/>
          <w:color w:val="000000"/>
          <w:sz w:val="16"/>
          <w:szCs w:val="16"/>
        </w:rPr>
        <w:t>by</w:t>
      </w:r>
      <w:r w:rsidRPr="0097394B">
        <w:rPr>
          <w:color w:val="000000"/>
          <w:sz w:val="16"/>
          <w:szCs w:val="16"/>
        </w:rPr>
        <w:t xml:space="preserve"> </w:t>
      </w:r>
      <w:r w:rsidRPr="0097394B">
        <w:rPr>
          <w:vanish/>
          <w:color w:val="000000"/>
          <w:sz w:val="16"/>
          <w:szCs w:val="16"/>
        </w:rPr>
        <w:t>regarding</w:t>
      </w:r>
      <w:r w:rsidRPr="0097394B">
        <w:rPr>
          <w:color w:val="000000"/>
          <w:sz w:val="16"/>
          <w:szCs w:val="16"/>
        </w:rPr>
        <w:t xml:space="preserve"> </w:t>
      </w:r>
      <w:r w:rsidRPr="0097394B">
        <w:rPr>
          <w:vanish/>
          <w:color w:val="000000"/>
          <w:sz w:val="16"/>
          <w:szCs w:val="16"/>
        </w:rPr>
        <w:t>its</w:t>
      </w:r>
      <w:r w:rsidRPr="0097394B">
        <w:rPr>
          <w:color w:val="000000"/>
          <w:sz w:val="16"/>
          <w:szCs w:val="16"/>
        </w:rPr>
        <w:t xml:space="preserve"> </w:t>
      </w:r>
      <w:r w:rsidRPr="0097394B">
        <w:rPr>
          <w:vanish/>
          <w:color w:val="000000"/>
          <w:sz w:val="16"/>
          <w:szCs w:val="16"/>
        </w:rPr>
        <w:t>own</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preferences</w:t>
      </w:r>
      <w:r w:rsidRPr="0097394B">
        <w:rPr>
          <w:color w:val="000000"/>
          <w:sz w:val="16"/>
          <w:szCs w:val="16"/>
        </w:rPr>
        <w:t xml:space="preserve"> </w:t>
      </w:r>
      <w:r w:rsidRPr="0097394B">
        <w:rPr>
          <w:vanish/>
          <w:color w:val="000000"/>
          <w:sz w:val="16"/>
          <w:szCs w:val="16"/>
        </w:rPr>
        <w:t>as</w:t>
      </w:r>
      <w:r w:rsidRPr="0097394B">
        <w:rPr>
          <w:color w:val="000000"/>
          <w:sz w:val="16"/>
          <w:szCs w:val="16"/>
        </w:rPr>
        <w:t xml:space="preserve"> </w:t>
      </w:r>
      <w:r w:rsidRPr="0097394B">
        <w:rPr>
          <w:vanish/>
          <w:color w:val="000000"/>
          <w:sz w:val="16"/>
          <w:szCs w:val="16"/>
        </w:rPr>
        <w:t>categorically</w:t>
      </w:r>
      <w:r w:rsidRPr="0097394B">
        <w:rPr>
          <w:color w:val="000000"/>
          <w:sz w:val="16"/>
          <w:szCs w:val="16"/>
        </w:rPr>
        <w:t xml:space="preserve"> </w:t>
      </w:r>
      <w:r w:rsidRPr="0097394B">
        <w:rPr>
          <w:vanish/>
          <w:color w:val="000000"/>
          <w:sz w:val="16"/>
          <w:szCs w:val="16"/>
        </w:rPr>
        <w:t>more</w:t>
      </w:r>
      <w:r w:rsidRPr="0097394B">
        <w:rPr>
          <w:color w:val="000000"/>
          <w:sz w:val="16"/>
          <w:szCs w:val="16"/>
        </w:rPr>
        <w:t xml:space="preserve"> </w:t>
      </w:r>
      <w:r w:rsidRPr="0097394B">
        <w:rPr>
          <w:vanish/>
          <w:color w:val="000000"/>
          <w:sz w:val="16"/>
          <w:szCs w:val="16"/>
        </w:rPr>
        <w:t>important</w:t>
      </w:r>
      <w:r w:rsidRPr="0097394B">
        <w:rPr>
          <w:color w:val="000000"/>
          <w:sz w:val="16"/>
          <w:szCs w:val="16"/>
        </w:rPr>
        <w:t xml:space="preserve"> </w:t>
      </w:r>
      <w:r w:rsidRPr="0097394B">
        <w:rPr>
          <w:vanish/>
          <w:color w:val="000000"/>
          <w:sz w:val="16"/>
          <w:szCs w:val="16"/>
        </w:rPr>
        <w:t>than</w:t>
      </w:r>
      <w:r w:rsidRPr="0097394B">
        <w:rPr>
          <w:color w:val="000000"/>
          <w:sz w:val="16"/>
          <w:szCs w:val="16"/>
        </w:rPr>
        <w:t xml:space="preserve"> </w:t>
      </w:r>
      <w:r w:rsidRPr="0097394B">
        <w:rPr>
          <w:vanish/>
          <w:color w:val="000000"/>
          <w:sz w:val="16"/>
          <w:szCs w:val="16"/>
        </w:rPr>
        <w:t>humankind’s.</w:t>
      </w:r>
      <w:r w:rsidRPr="0097394B">
        <w:rPr>
          <w:color w:val="000000"/>
          <w:sz w:val="16"/>
          <w:szCs w:val="16"/>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hostile</w:t>
      </w:r>
      <w:r w:rsidRPr="0097394B">
        <w:rPr>
          <w:color w:val="000000"/>
          <w:szCs w:val="22"/>
          <w:u w:val="single"/>
        </w:rPr>
        <w:t xml:space="preserve"> </w:t>
      </w:r>
      <w:r w:rsidRPr="0097394B">
        <w:rPr>
          <w:vanish/>
          <w:color w:val="000000"/>
          <w:szCs w:val="22"/>
          <w:u w:val="single"/>
        </w:rPr>
        <w:t>extraterrestrial</w:t>
      </w:r>
      <w:r w:rsidRPr="0097394B">
        <w:rPr>
          <w:color w:val="000000"/>
          <w:szCs w:val="22"/>
          <w:u w:val="single"/>
        </w:rPr>
        <w:t xml:space="preserve"> </w:t>
      </w:r>
      <w:r w:rsidRPr="0097394B">
        <w:rPr>
          <w:vanish/>
          <w:color w:val="000000"/>
          <w:szCs w:val="22"/>
          <w:u w:val="single"/>
        </w:rPr>
        <w:t>intelligence</w:t>
      </w:r>
      <w:r w:rsidRPr="0097394B">
        <w:rPr>
          <w:color w:val="000000"/>
          <w:szCs w:val="22"/>
          <w:u w:val="single"/>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not</w:t>
      </w:r>
      <w:r w:rsidRPr="0097394B">
        <w:rPr>
          <w:color w:val="000000"/>
          <w:szCs w:val="22"/>
          <w:u w:val="single"/>
        </w:rPr>
        <w:t xml:space="preserve"> </w:t>
      </w:r>
      <w:r w:rsidRPr="0097394B">
        <w:rPr>
          <w:vanish/>
          <w:color w:val="000000"/>
          <w:szCs w:val="22"/>
          <w:u w:val="single"/>
        </w:rPr>
        <w:t>necessarily</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security</w:t>
      </w:r>
      <w:r w:rsidRPr="0097394B">
        <w:rPr>
          <w:color w:val="000000"/>
          <w:szCs w:val="22"/>
          <w:u w:val="single"/>
        </w:rPr>
        <w:t xml:space="preserve"> </w:t>
      </w:r>
      <w:r w:rsidRPr="0097394B">
        <w:rPr>
          <w:vanish/>
          <w:color w:val="000000"/>
          <w:szCs w:val="22"/>
          <w:u w:val="single"/>
        </w:rPr>
        <w:t>threat</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humankind</w:t>
      </w:r>
      <w:r w:rsidRPr="0097394B">
        <w:rPr>
          <w:vanish/>
          <w:color w:val="000000"/>
          <w:sz w:val="16"/>
          <w:szCs w:val="16"/>
        </w:rPr>
        <w:t>;</w:t>
      </w:r>
      <w:r w:rsidRPr="0097394B">
        <w:rPr>
          <w:color w:val="000000"/>
          <w:sz w:val="16"/>
          <w:szCs w:val="16"/>
        </w:rPr>
        <w:t xml:space="preserve"> </w:t>
      </w:r>
      <w:r w:rsidRPr="0097394B">
        <w:rPr>
          <w:vanish/>
          <w:color w:val="000000"/>
          <w:sz w:val="16"/>
          <w:szCs w:val="16"/>
        </w:rPr>
        <w:t>hostility</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this</w:t>
      </w:r>
      <w:r w:rsidRPr="0097394B">
        <w:rPr>
          <w:color w:val="000000"/>
          <w:sz w:val="16"/>
          <w:szCs w:val="16"/>
        </w:rPr>
        <w:t xml:space="preserve"> </w:t>
      </w:r>
      <w:r w:rsidRPr="0097394B">
        <w:rPr>
          <w:vanish/>
          <w:color w:val="000000"/>
          <w:sz w:val="16"/>
          <w:szCs w:val="16"/>
        </w:rPr>
        <w:t>context</w:t>
      </w:r>
      <w:r w:rsidRPr="0097394B">
        <w:rPr>
          <w:color w:val="000000"/>
          <w:sz w:val="16"/>
          <w:szCs w:val="16"/>
        </w:rPr>
        <w:t xml:space="preserve"> </w:t>
      </w:r>
      <w:r w:rsidRPr="0097394B">
        <w:rPr>
          <w:vanish/>
          <w:color w:val="000000"/>
          <w:sz w:val="16"/>
          <w:szCs w:val="16"/>
        </w:rPr>
        <w:t>does</w:t>
      </w:r>
      <w:r w:rsidRPr="0097394B">
        <w:rPr>
          <w:color w:val="000000"/>
          <w:sz w:val="16"/>
          <w:szCs w:val="16"/>
        </w:rPr>
        <w:t xml:space="preserve"> </w:t>
      </w:r>
      <w:r w:rsidRPr="0097394B">
        <w:rPr>
          <w:vanish/>
          <w:color w:val="000000"/>
          <w:sz w:val="16"/>
          <w:szCs w:val="16"/>
        </w:rPr>
        <w:t>not</w:t>
      </w:r>
      <w:r w:rsidRPr="0097394B">
        <w:rPr>
          <w:color w:val="000000"/>
          <w:sz w:val="16"/>
          <w:szCs w:val="16"/>
        </w:rPr>
        <w:t xml:space="preserve"> </w:t>
      </w:r>
      <w:r w:rsidRPr="0097394B">
        <w:rPr>
          <w:vanish/>
          <w:color w:val="000000"/>
          <w:sz w:val="16"/>
          <w:szCs w:val="16"/>
        </w:rPr>
        <w:t>mean</w:t>
      </w:r>
      <w:r w:rsidRPr="0097394B">
        <w:rPr>
          <w:color w:val="000000"/>
          <w:sz w:val="16"/>
          <w:szCs w:val="16"/>
        </w:rPr>
        <w:t xml:space="preserve"> </w:t>
      </w:r>
      <w:r w:rsidRPr="0097394B">
        <w:rPr>
          <w:vanish/>
          <w:color w:val="000000"/>
          <w:sz w:val="16"/>
          <w:szCs w:val="16"/>
        </w:rPr>
        <w:t>hostility</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Hollywood</w:t>
      </w:r>
      <w:r w:rsidRPr="0097394B">
        <w:rPr>
          <w:color w:val="000000"/>
          <w:sz w:val="16"/>
          <w:szCs w:val="16"/>
        </w:rPr>
        <w:t xml:space="preserve"> </w:t>
      </w:r>
      <w:r w:rsidRPr="0097394B">
        <w:rPr>
          <w:vanish/>
          <w:color w:val="000000"/>
          <w:sz w:val="16"/>
          <w:szCs w:val="16"/>
        </w:rPr>
        <w:t>kind</w:t>
      </w:r>
      <w:r w:rsidRPr="0097394B">
        <w:rPr>
          <w:color w:val="000000"/>
          <w:sz w:val="16"/>
          <w:szCs w:val="16"/>
        </w:rPr>
        <w:t xml:space="preserve"> </w:t>
      </w:r>
      <w:r w:rsidRPr="0097394B">
        <w:rPr>
          <w:vanish/>
          <w:color w:val="000000"/>
          <w:sz w:val="16"/>
          <w:szCs w:val="16"/>
        </w:rPr>
        <w:t>but</w:t>
      </w:r>
      <w:r w:rsidRPr="0097394B">
        <w:rPr>
          <w:color w:val="000000"/>
          <w:sz w:val="16"/>
          <w:szCs w:val="16"/>
        </w:rPr>
        <w:t xml:space="preserve"> </w:t>
      </w:r>
      <w:r w:rsidRPr="0097394B">
        <w:rPr>
          <w:vanish/>
          <w:color w:val="000000"/>
          <w:sz w:val="16"/>
          <w:szCs w:val="16"/>
        </w:rPr>
        <w:t>hostility</w:t>
      </w:r>
      <w:r w:rsidRPr="0097394B">
        <w:rPr>
          <w:color w:val="000000"/>
          <w:sz w:val="16"/>
          <w:szCs w:val="16"/>
        </w:rPr>
        <w:t xml:space="preserve"> </w:t>
      </w:r>
      <w:r w:rsidRPr="0097394B">
        <w:rPr>
          <w:vanish/>
          <w:color w:val="000000"/>
          <w:sz w:val="16"/>
          <w:szCs w:val="16"/>
        </w:rPr>
        <w:t>in</w:t>
      </w:r>
      <w:r w:rsidRPr="0097394B">
        <w:rPr>
          <w:color w:val="000000"/>
          <w:sz w:val="16"/>
          <w:szCs w:val="16"/>
        </w:rPr>
        <w:t xml:space="preserve"> </w:t>
      </w:r>
      <w:r w:rsidRPr="0097394B">
        <w:rPr>
          <w:vanish/>
          <w:color w:val="000000"/>
          <w:sz w:val="16"/>
          <w:szCs w:val="16"/>
        </w:rPr>
        <w:t>the</w:t>
      </w:r>
      <w:r w:rsidRPr="0097394B">
        <w:rPr>
          <w:color w:val="000000"/>
          <w:sz w:val="16"/>
          <w:szCs w:val="16"/>
        </w:rPr>
        <w:t xml:space="preserve"> </w:t>
      </w:r>
      <w:r w:rsidRPr="0097394B">
        <w:rPr>
          <w:vanish/>
          <w:color w:val="000000"/>
          <w:sz w:val="16"/>
          <w:szCs w:val="16"/>
        </w:rPr>
        <w:t>sense</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active</w:t>
      </w:r>
      <w:r w:rsidRPr="0097394B">
        <w:rPr>
          <w:color w:val="000000"/>
          <w:sz w:val="16"/>
          <w:szCs w:val="16"/>
        </w:rPr>
        <w:t xml:space="preserve"> </w:t>
      </w:r>
      <w:r w:rsidRPr="0097394B">
        <w:rPr>
          <w:vanish/>
          <w:color w:val="000000"/>
          <w:sz w:val="16"/>
          <w:szCs w:val="16"/>
        </w:rPr>
        <w:t>disregard</w:t>
      </w:r>
      <w:r w:rsidRPr="0097394B">
        <w:rPr>
          <w:color w:val="000000"/>
          <w:sz w:val="16"/>
          <w:szCs w:val="16"/>
        </w:rPr>
        <w:t xml:space="preserve"> </w:t>
      </w:r>
      <w:r w:rsidRPr="0097394B">
        <w:rPr>
          <w:vanish/>
          <w:color w:val="000000"/>
          <w:sz w:val="16"/>
          <w:szCs w:val="16"/>
        </w:rPr>
        <w:t>of</w:t>
      </w:r>
      <w:r w:rsidRPr="0097394B">
        <w:rPr>
          <w:color w:val="000000"/>
          <w:sz w:val="16"/>
          <w:szCs w:val="16"/>
        </w:rPr>
        <w:t xml:space="preserve"> </w:t>
      </w:r>
      <w:r w:rsidRPr="0097394B">
        <w:rPr>
          <w:vanish/>
          <w:color w:val="000000"/>
          <w:sz w:val="16"/>
          <w:szCs w:val="16"/>
        </w:rPr>
        <w:t>humankind’s</w:t>
      </w:r>
      <w:r w:rsidRPr="0097394B">
        <w:rPr>
          <w:color w:val="000000"/>
          <w:sz w:val="16"/>
          <w:szCs w:val="16"/>
        </w:rPr>
        <w:t xml:space="preserve"> </w:t>
      </w:r>
      <w:r w:rsidRPr="0097394B">
        <w:rPr>
          <w:vanish/>
          <w:color w:val="000000"/>
          <w:sz w:val="16"/>
          <w:szCs w:val="16"/>
        </w:rPr>
        <w:t>goals</w:t>
      </w:r>
      <w:r w:rsidRPr="0097394B">
        <w:rPr>
          <w:color w:val="000000"/>
          <w:sz w:val="16"/>
          <w:szCs w:val="16"/>
        </w:rPr>
        <w:t xml:space="preserve"> </w:t>
      </w:r>
      <w:r w:rsidRPr="0097394B">
        <w:rPr>
          <w:vanish/>
          <w:color w:val="000000"/>
          <w:sz w:val="16"/>
          <w:szCs w:val="16"/>
        </w:rPr>
        <w:t>and</w:t>
      </w:r>
      <w:r w:rsidRPr="0097394B">
        <w:rPr>
          <w:color w:val="000000"/>
          <w:sz w:val="16"/>
          <w:szCs w:val="16"/>
        </w:rPr>
        <w:t xml:space="preserve"> </w:t>
      </w:r>
      <w:r w:rsidRPr="0097394B">
        <w:rPr>
          <w:vanish/>
          <w:color w:val="000000"/>
          <w:sz w:val="16"/>
          <w:szCs w:val="16"/>
        </w:rPr>
        <w:t>preferences.</w:t>
      </w:r>
      <w:r w:rsidRPr="0097394B">
        <w:rPr>
          <w:color w:val="000000"/>
          <w:sz w:val="16"/>
          <w:szCs w:val="16"/>
        </w:rPr>
        <w:t xml:space="preserve"> </w:t>
      </w:r>
      <w:r w:rsidRPr="0097394B">
        <w:rPr>
          <w:vanish/>
          <w:color w:val="000000"/>
          <w:szCs w:val="22"/>
          <w:u w:val="single"/>
          <w:shd w:val="clear" w:color="auto" w:fill="00FFFF"/>
        </w:rPr>
        <w:t>That</w:t>
      </w:r>
      <w:r w:rsidRPr="0097394B">
        <w:rPr>
          <w:vanish/>
          <w:color w:val="000000"/>
          <w:sz w:val="16"/>
          <w:szCs w:val="16"/>
        </w:rPr>
        <w:t>,</w:t>
      </w:r>
      <w:r w:rsidRPr="0097394B">
        <w:rPr>
          <w:color w:val="000000"/>
          <w:sz w:val="16"/>
          <w:szCs w:val="16"/>
        </w:rPr>
        <w:t xml:space="preserve"> </w:t>
      </w:r>
      <w:r w:rsidRPr="0097394B">
        <w:rPr>
          <w:vanish/>
          <w:color w:val="000000"/>
          <w:sz w:val="16"/>
          <w:szCs w:val="16"/>
        </w:rPr>
        <w:t>however,</w:t>
      </w:r>
      <w:r w:rsidRPr="0097394B">
        <w:rPr>
          <w:color w:val="000000"/>
          <w:sz w:val="16"/>
          <w:szCs w:val="16"/>
        </w:rPr>
        <w:t xml:space="preserve"> </w:t>
      </w:r>
      <w:r w:rsidRPr="0097394B">
        <w:rPr>
          <w:vanish/>
          <w:color w:val="000000"/>
          <w:szCs w:val="22"/>
          <w:u w:val="single"/>
          <w:shd w:val="clear" w:color="auto" w:fill="00FFFF"/>
        </w:rPr>
        <w:t>might</w:t>
      </w:r>
      <w:r w:rsidRPr="0097394B">
        <w:rPr>
          <w:color w:val="000000"/>
          <w:sz w:val="16"/>
          <w:szCs w:val="16"/>
        </w:rPr>
        <w:t xml:space="preserve"> </w:t>
      </w:r>
      <w:r w:rsidRPr="0097394B">
        <w:rPr>
          <w:vanish/>
          <w:color w:val="000000"/>
          <w:sz w:val="16"/>
          <w:szCs w:val="16"/>
        </w:rPr>
        <w:t>still</w:t>
      </w:r>
      <w:r w:rsidRPr="0097394B">
        <w:rPr>
          <w:color w:val="000000"/>
          <w:sz w:val="16"/>
          <w:szCs w:val="16"/>
        </w:rPr>
        <w:t xml:space="preserve"> </w:t>
      </w:r>
      <w:r w:rsidRPr="0097394B">
        <w:rPr>
          <w:vanish/>
          <w:color w:val="000000"/>
          <w:szCs w:val="22"/>
          <w:u w:val="single"/>
          <w:shd w:val="clear" w:color="auto" w:fill="00FFFF"/>
        </w:rPr>
        <w:t>represent</w:t>
      </w:r>
      <w:r w:rsidRPr="0097394B">
        <w:rPr>
          <w:color w:val="000000"/>
          <w:szCs w:val="22"/>
          <w:u w:val="single"/>
          <w:shd w:val="clear" w:color="auto" w:fill="00FFFF"/>
        </w:rPr>
        <w:t xml:space="preserve"> </w:t>
      </w:r>
      <w:r w:rsidRPr="0097394B">
        <w:rPr>
          <w:vanish/>
          <w:color w:val="000000"/>
          <w:szCs w:val="22"/>
          <w:u w:val="single"/>
          <w:shd w:val="clear" w:color="auto" w:fill="00FFFF"/>
        </w:rPr>
        <w:t>a</w:t>
      </w:r>
      <w:r w:rsidRPr="0097394B">
        <w:rPr>
          <w:color w:val="000000"/>
          <w:sz w:val="16"/>
          <w:szCs w:val="16"/>
          <w:shd w:val="clear" w:color="auto" w:fill="00FFFF"/>
        </w:rPr>
        <w:t xml:space="preserve"> </w:t>
      </w:r>
      <w:r w:rsidRPr="0097394B">
        <w:rPr>
          <w:b/>
          <w:bCs/>
          <w:vanish/>
          <w:color w:val="000000"/>
          <w:szCs w:val="22"/>
          <w:u w:val="single"/>
          <w:shd w:val="clear" w:color="auto" w:fill="00FFFF"/>
        </w:rPr>
        <w:t>tremendous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security</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risk</w:t>
      </w:r>
      <w:r w:rsidRPr="0097394B">
        <w:rPr>
          <w:vanish/>
          <w:color w:val="000000"/>
          <w:sz w:val="16"/>
          <w:szCs w:val="16"/>
        </w:rPr>
        <w:t>.</w:t>
      </w:r>
      <w:r w:rsidRPr="0097394B">
        <w:rPr>
          <w:color w:val="000000"/>
          <w:sz w:val="16"/>
          <w:szCs w:val="16"/>
        </w:rPr>
        <w:t xml:space="preserve"> </w:t>
      </w:r>
      <w:r w:rsidRPr="0097394B">
        <w:rPr>
          <w:vanish/>
          <w:color w:val="000000"/>
          <w:sz w:val="16"/>
          <w:szCs w:val="16"/>
        </w:rPr>
        <w:t>For</w:t>
      </w:r>
      <w:r w:rsidRPr="0097394B">
        <w:rPr>
          <w:color w:val="000000"/>
          <w:sz w:val="16"/>
          <w:szCs w:val="16"/>
        </w:rPr>
        <w:t xml:space="preserve"> </w:t>
      </w:r>
      <w:r w:rsidRPr="0097394B">
        <w:rPr>
          <w:vanish/>
          <w:color w:val="000000"/>
          <w:sz w:val="16"/>
          <w:szCs w:val="16"/>
        </w:rPr>
        <w:t>example,</w:t>
      </w:r>
      <w:r w:rsidRPr="0097394B">
        <w:rPr>
          <w:color w:val="000000"/>
          <w:sz w:val="16"/>
          <w:szCs w:val="16"/>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shd w:val="clear" w:color="auto" w:fill="00FFFF"/>
        </w:rPr>
        <w:t>hostile</w:t>
      </w:r>
      <w:r w:rsidRPr="0097394B">
        <w:rPr>
          <w:color w:val="000000"/>
          <w:szCs w:val="22"/>
          <w:u w:val="single"/>
          <w:shd w:val="clear" w:color="auto" w:fill="00FFFF"/>
        </w:rPr>
        <w:t xml:space="preserve"> </w:t>
      </w:r>
      <w:r w:rsidRPr="0097394B">
        <w:rPr>
          <w:vanish/>
          <w:color w:val="000000"/>
          <w:szCs w:val="22"/>
          <w:u w:val="single"/>
          <w:shd w:val="clear" w:color="auto" w:fill="00FFFF"/>
        </w:rPr>
        <w:t>intelligence</w:t>
      </w:r>
      <w:r w:rsidRPr="0097394B">
        <w:rPr>
          <w:color w:val="000000"/>
          <w:szCs w:val="22"/>
          <w:u w:val="single"/>
          <w:shd w:val="clear" w:color="auto" w:fill="00FFFF"/>
        </w:rPr>
        <w:t xml:space="preserve"> </w:t>
      </w:r>
      <w:r w:rsidRPr="0097394B">
        <w:rPr>
          <w:vanish/>
          <w:color w:val="000000"/>
          <w:szCs w:val="22"/>
          <w:u w:val="single"/>
          <w:shd w:val="clear" w:color="auto" w:fill="00FFFF"/>
        </w:rPr>
        <w:t>might</w:t>
      </w:r>
      <w:r w:rsidRPr="0097394B">
        <w:rPr>
          <w:color w:val="000000"/>
          <w:sz w:val="16"/>
          <w:szCs w:val="16"/>
          <w:shd w:val="clear" w:color="auto" w:fill="00FFFF"/>
        </w:rPr>
        <w:t xml:space="preserve"> </w:t>
      </w:r>
      <w:r w:rsidRPr="0097394B">
        <w:rPr>
          <w:b/>
          <w:bCs/>
          <w:vanish/>
          <w:color w:val="000000"/>
          <w:szCs w:val="22"/>
          <w:u w:val="single"/>
          <w:shd w:val="clear" w:color="auto" w:fill="00FFFF"/>
        </w:rPr>
        <w:t>prefer</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humankind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not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exist</w:t>
      </w:r>
      <w:r w:rsidRPr="0097394B">
        <w:rPr>
          <w:color w:val="000000"/>
          <w:sz w:val="16"/>
          <w:szCs w:val="16"/>
        </w:rPr>
        <w:t xml:space="preserve"> </w:t>
      </w:r>
      <w:r w:rsidRPr="0097394B">
        <w:rPr>
          <w:vanish/>
          <w:color w:val="000000"/>
          <w:szCs w:val="22"/>
          <w:u w:val="single"/>
        </w:rPr>
        <w:t>because</w:t>
      </w:r>
      <w:r w:rsidRPr="0097394B">
        <w:rPr>
          <w:color w:val="000000"/>
          <w:szCs w:val="22"/>
          <w:u w:val="single"/>
        </w:rPr>
        <w:t xml:space="preserve"> </w:t>
      </w:r>
      <w:r w:rsidRPr="0097394B">
        <w:rPr>
          <w:vanish/>
          <w:color w:val="000000"/>
          <w:szCs w:val="22"/>
          <w:u w:val="single"/>
        </w:rPr>
        <w:t>our</w:t>
      </w:r>
      <w:r w:rsidRPr="0097394B">
        <w:rPr>
          <w:color w:val="000000"/>
          <w:szCs w:val="22"/>
          <w:u w:val="single"/>
        </w:rPr>
        <w:t xml:space="preserve"> </w:t>
      </w:r>
      <w:r w:rsidRPr="0097394B">
        <w:rPr>
          <w:b/>
          <w:bCs/>
          <w:vanish/>
          <w:color w:val="000000"/>
          <w:szCs w:val="22"/>
          <w:u w:val="single"/>
        </w:rPr>
        <w:t>mere</w:t>
      </w:r>
      <w:r w:rsidRPr="0097394B">
        <w:rPr>
          <w:b/>
          <w:bCs/>
          <w:color w:val="000000"/>
          <w:szCs w:val="22"/>
          <w:u w:val="single"/>
        </w:rPr>
        <w:t xml:space="preserve"> </w:t>
      </w:r>
      <w:r w:rsidRPr="0097394B">
        <w:rPr>
          <w:b/>
          <w:bCs/>
          <w:vanish/>
          <w:color w:val="000000"/>
          <w:szCs w:val="22"/>
          <w:u w:val="single"/>
        </w:rPr>
        <w:t>existence</w:t>
      </w:r>
      <w:r w:rsidRPr="0097394B">
        <w:rPr>
          <w:color w:val="000000"/>
          <w:sz w:val="16"/>
          <w:szCs w:val="16"/>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perceived</w:t>
      </w:r>
      <w:r w:rsidRPr="0097394B">
        <w:rPr>
          <w:color w:val="000000"/>
          <w:szCs w:val="22"/>
          <w:u w:val="single"/>
        </w:rPr>
        <w:t xml:space="preserve"> </w:t>
      </w:r>
      <w:r w:rsidRPr="0097394B">
        <w:rPr>
          <w:vanish/>
          <w:color w:val="000000"/>
          <w:szCs w:val="22"/>
          <w:u w:val="single"/>
        </w:rPr>
        <w:t>as</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b/>
          <w:bCs/>
          <w:vanish/>
          <w:color w:val="000000"/>
          <w:szCs w:val="22"/>
          <w:u w:val="single"/>
        </w:rPr>
        <w:t>slight</w:t>
      </w:r>
      <w:r w:rsidRPr="0097394B">
        <w:rPr>
          <w:b/>
          <w:bCs/>
          <w:color w:val="000000"/>
          <w:szCs w:val="22"/>
          <w:u w:val="single"/>
        </w:rPr>
        <w:t xml:space="preserve"> </w:t>
      </w:r>
      <w:r w:rsidRPr="0097394B">
        <w:rPr>
          <w:b/>
          <w:bCs/>
          <w:vanish/>
          <w:color w:val="000000"/>
          <w:szCs w:val="22"/>
          <w:u w:val="single"/>
        </w:rPr>
        <w:t>discomfort</w:t>
      </w:r>
      <w:r w:rsidRPr="0097394B">
        <w:rPr>
          <w:color w:val="000000"/>
          <w:sz w:val="16"/>
          <w:szCs w:val="16"/>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extraterrestrial</w:t>
      </w:r>
      <w:r w:rsidRPr="0097394B">
        <w:rPr>
          <w:color w:val="000000"/>
          <w:szCs w:val="22"/>
          <w:u w:val="single"/>
        </w:rPr>
        <w:t xml:space="preserve"> </w:t>
      </w:r>
      <w:r w:rsidRPr="0097394B">
        <w:rPr>
          <w:vanish/>
          <w:color w:val="000000"/>
          <w:szCs w:val="22"/>
          <w:u w:val="single"/>
        </w:rPr>
        <w:t>intelligence.</w:t>
      </w:r>
      <w:r w:rsidRPr="0097394B">
        <w:rPr>
          <w:color w:val="000000"/>
          <w:szCs w:val="22"/>
          <w:u w:val="single"/>
        </w:rPr>
        <w:t xml:space="preserve"> </w:t>
      </w:r>
      <w:r w:rsidRPr="0097394B">
        <w:rPr>
          <w:vanish/>
          <w:color w:val="000000"/>
          <w:szCs w:val="22"/>
          <w:u w:val="single"/>
        </w:rPr>
        <w:t>Hostile</w:t>
      </w:r>
      <w:r w:rsidRPr="0097394B">
        <w:rPr>
          <w:color w:val="000000"/>
          <w:szCs w:val="22"/>
          <w:u w:val="single"/>
        </w:rPr>
        <w:t xml:space="preserve"> </w:t>
      </w:r>
      <w:r w:rsidRPr="0097394B">
        <w:rPr>
          <w:vanish/>
          <w:color w:val="000000"/>
          <w:szCs w:val="22"/>
          <w:u w:val="single"/>
        </w:rPr>
        <w:t>extraterrestrial</w:t>
      </w:r>
      <w:r w:rsidRPr="0097394B">
        <w:rPr>
          <w:color w:val="000000"/>
          <w:szCs w:val="22"/>
          <w:u w:val="single"/>
        </w:rPr>
        <w:t xml:space="preserve"> </w:t>
      </w:r>
      <w:r w:rsidRPr="0097394B">
        <w:rPr>
          <w:vanish/>
          <w:color w:val="000000"/>
          <w:szCs w:val="22"/>
          <w:u w:val="single"/>
        </w:rPr>
        <w:t>intelligence</w:t>
      </w:r>
      <w:r w:rsidRPr="0097394B">
        <w:rPr>
          <w:color w:val="000000"/>
          <w:szCs w:val="22"/>
          <w:u w:val="single"/>
        </w:rPr>
        <w:t xml:space="preserve"> </w:t>
      </w:r>
      <w:r w:rsidRPr="0097394B">
        <w:rPr>
          <w:vanish/>
          <w:color w:val="000000"/>
          <w:szCs w:val="22"/>
          <w:u w:val="single"/>
        </w:rPr>
        <w:t>thus</w:t>
      </w:r>
      <w:r w:rsidRPr="0097394B">
        <w:rPr>
          <w:color w:val="000000"/>
          <w:szCs w:val="22"/>
          <w:u w:val="single"/>
        </w:rPr>
        <w:t xml:space="preserve"> </w:t>
      </w:r>
      <w:r w:rsidRPr="0097394B">
        <w:rPr>
          <w:vanish/>
          <w:color w:val="000000"/>
          <w:szCs w:val="22"/>
          <w:u w:val="single"/>
        </w:rPr>
        <w:t>represents</w:t>
      </w:r>
      <w:r w:rsidRPr="0097394B">
        <w:rPr>
          <w:color w:val="000000"/>
          <w:szCs w:val="22"/>
          <w:u w:val="single"/>
        </w:rPr>
        <w:t xml:space="preserve"> </w:t>
      </w:r>
      <w:r w:rsidRPr="0097394B">
        <w:rPr>
          <w:vanish/>
          <w:color w:val="000000"/>
          <w:szCs w:val="22"/>
          <w:u w:val="single"/>
        </w:rPr>
        <w:t>a</w:t>
      </w:r>
      <w:r w:rsidRPr="0097394B">
        <w:rPr>
          <w:color w:val="000000"/>
          <w:sz w:val="16"/>
          <w:szCs w:val="16"/>
        </w:rPr>
        <w:t xml:space="preserve"> </w:t>
      </w:r>
      <w:r w:rsidRPr="0097394B">
        <w:rPr>
          <w:b/>
          <w:bCs/>
          <w:vanish/>
          <w:color w:val="000000"/>
          <w:szCs w:val="22"/>
          <w:u w:val="single"/>
        </w:rPr>
        <w:t>form</w:t>
      </w:r>
      <w:r w:rsidRPr="0097394B">
        <w:rPr>
          <w:b/>
          <w:bCs/>
          <w:color w:val="000000"/>
          <w:szCs w:val="22"/>
          <w:u w:val="single"/>
        </w:rPr>
        <w:t xml:space="preserve"> </w:t>
      </w:r>
      <w:r w:rsidRPr="0097394B">
        <w:rPr>
          <w:b/>
          <w:bCs/>
          <w:vanish/>
          <w:color w:val="000000"/>
          <w:szCs w:val="22"/>
          <w:u w:val="single"/>
        </w:rPr>
        <w:t>of</w:t>
      </w:r>
      <w:r w:rsidRPr="0097394B">
        <w:rPr>
          <w:b/>
          <w:bCs/>
          <w:color w:val="000000"/>
          <w:szCs w:val="22"/>
          <w:u w:val="single"/>
        </w:rPr>
        <w:t xml:space="preserve"> </w:t>
      </w:r>
      <w:r w:rsidRPr="0097394B">
        <w:rPr>
          <w:b/>
          <w:bCs/>
          <w:vanish/>
          <w:color w:val="000000"/>
          <w:szCs w:val="22"/>
          <w:u w:val="single"/>
        </w:rPr>
        <w:t>existential</w:t>
      </w:r>
      <w:r w:rsidRPr="0097394B">
        <w:rPr>
          <w:b/>
          <w:bCs/>
          <w:color w:val="000000"/>
          <w:szCs w:val="22"/>
          <w:u w:val="single"/>
        </w:rPr>
        <w:t xml:space="preserve"> </w:t>
      </w:r>
      <w:r w:rsidRPr="0097394B">
        <w:rPr>
          <w:b/>
          <w:bCs/>
          <w:vanish/>
          <w:color w:val="000000"/>
          <w:szCs w:val="22"/>
          <w:u w:val="single"/>
        </w:rPr>
        <w:t>risk.</w:t>
      </w:r>
    </w:p>
    <w:p w14:paraId="75510C6B" w14:textId="77777777" w:rsidR="0097394B" w:rsidRPr="0097394B" w:rsidRDefault="0097394B" w:rsidP="0097394B">
      <w:pPr>
        <w:rPr>
          <w:rFonts w:ascii="Times New Roman" w:eastAsia="Times New Roman" w:hAnsi="Times New Roman" w:cs="Times New Roman"/>
        </w:rPr>
      </w:pPr>
    </w:p>
    <w:p w14:paraId="415658EF"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 xml:space="preserve">4] </w:t>
      </w:r>
      <w:r w:rsidRPr="0097394B">
        <w:rPr>
          <w:rFonts w:eastAsia="Times New Roman"/>
          <w:b/>
          <w:bCs/>
          <w:color w:val="000000"/>
          <w:sz w:val="26"/>
          <w:szCs w:val="26"/>
          <w:u w:val="single"/>
        </w:rPr>
        <w:t>Free-riding</w:t>
      </w:r>
      <w:r w:rsidRPr="0097394B">
        <w:rPr>
          <w:rFonts w:eastAsia="Times New Roman"/>
          <w:b/>
          <w:bCs/>
          <w:color w:val="000000"/>
          <w:sz w:val="26"/>
          <w:szCs w:val="26"/>
        </w:rPr>
        <w:t>: strikes are a form of free-riding since those who don’t participate still reap the benefits.</w:t>
      </w:r>
    </w:p>
    <w:p w14:paraId="289EB09A"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rPr>
        <w:t>Dolsak</w:t>
      </w:r>
      <w:r w:rsidRPr="0097394B">
        <w:rPr>
          <w:rFonts w:eastAsia="Times New Roman"/>
          <w:b/>
          <w:bCs/>
          <w:color w:val="000000"/>
          <w:sz w:val="26"/>
          <w:szCs w:val="26"/>
        </w:rPr>
        <w:t xml:space="preserve"> </w:t>
      </w:r>
      <w:r w:rsidRPr="0097394B">
        <w:rPr>
          <w:rFonts w:eastAsia="Times New Roman"/>
          <w:b/>
          <w:bCs/>
          <w:vanish/>
          <w:color w:val="000000"/>
          <w:sz w:val="26"/>
          <w:szCs w:val="26"/>
        </w:rPr>
        <w:t>and</w:t>
      </w:r>
      <w:r w:rsidRPr="0097394B">
        <w:rPr>
          <w:rFonts w:eastAsia="Times New Roman"/>
          <w:b/>
          <w:bCs/>
          <w:color w:val="000000"/>
          <w:sz w:val="26"/>
          <w:szCs w:val="26"/>
        </w:rPr>
        <w:t xml:space="preserve"> </w:t>
      </w:r>
      <w:r w:rsidRPr="0097394B">
        <w:rPr>
          <w:rFonts w:eastAsia="Times New Roman"/>
          <w:b/>
          <w:bCs/>
          <w:vanish/>
          <w:color w:val="000000"/>
          <w:sz w:val="26"/>
          <w:szCs w:val="26"/>
        </w:rPr>
        <w:t>Prakash</w:t>
      </w:r>
      <w:r w:rsidRPr="0097394B">
        <w:rPr>
          <w:rFonts w:eastAsia="Times New Roman"/>
          <w:b/>
          <w:bCs/>
          <w:color w:val="000000"/>
          <w:sz w:val="26"/>
          <w:szCs w:val="26"/>
        </w:rPr>
        <w:t xml:space="preserve"> </w:t>
      </w:r>
      <w:r w:rsidRPr="0097394B">
        <w:rPr>
          <w:rFonts w:eastAsia="Times New Roman"/>
          <w:b/>
          <w:bCs/>
          <w:vanish/>
          <w:color w:val="000000"/>
          <w:sz w:val="26"/>
          <w:szCs w:val="26"/>
        </w:rPr>
        <w:t>19</w:t>
      </w:r>
      <w:r w:rsidRPr="0097394B">
        <w:rPr>
          <w:rFonts w:eastAsia="Times New Roman"/>
          <w:color w:val="000000"/>
          <w:szCs w:val="22"/>
        </w:rPr>
        <w:t xml:space="preserve"> </w:t>
      </w:r>
      <w:r w:rsidRPr="0097394B">
        <w:rPr>
          <w:rFonts w:eastAsia="Times New Roman"/>
          <w:vanish/>
          <w:color w:val="000000"/>
          <w:szCs w:val="22"/>
        </w:rPr>
        <w:t>[Nives</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Aseem;</w:t>
      </w:r>
      <w:r w:rsidRPr="0097394B">
        <w:rPr>
          <w:rFonts w:eastAsia="Times New Roman"/>
          <w:color w:val="000000"/>
          <w:szCs w:val="22"/>
        </w:rPr>
        <w:t xml:space="preserve"> </w:t>
      </w:r>
      <w:r w:rsidRPr="0097394B">
        <w:rPr>
          <w:rFonts w:eastAsia="Times New Roman"/>
          <w:vanish/>
          <w:color w:val="000000"/>
          <w:szCs w:val="22"/>
        </w:rPr>
        <w:t>We</w:t>
      </w:r>
      <w:r w:rsidRPr="0097394B">
        <w:rPr>
          <w:rFonts w:eastAsia="Times New Roman"/>
          <w:color w:val="000000"/>
          <w:szCs w:val="22"/>
        </w:rPr>
        <w:t xml:space="preserve"> </w:t>
      </w:r>
      <w:r w:rsidRPr="0097394B">
        <w:rPr>
          <w:rFonts w:eastAsia="Times New Roman"/>
          <w:vanish/>
          <w:color w:val="000000"/>
          <w:szCs w:val="22"/>
        </w:rPr>
        <w:t>write</w:t>
      </w:r>
      <w:r w:rsidRPr="0097394B">
        <w:rPr>
          <w:rFonts w:eastAsia="Times New Roman"/>
          <w:color w:val="000000"/>
          <w:szCs w:val="22"/>
        </w:rPr>
        <w:t xml:space="preserve"> </w:t>
      </w:r>
      <w:r w:rsidRPr="0097394B">
        <w:rPr>
          <w:rFonts w:eastAsia="Times New Roman"/>
          <w:vanish/>
          <w:color w:val="000000"/>
          <w:szCs w:val="22"/>
        </w:rPr>
        <w:t>on</w:t>
      </w:r>
      <w:r w:rsidRPr="0097394B">
        <w:rPr>
          <w:rFonts w:eastAsia="Times New Roman"/>
          <w:color w:val="000000"/>
          <w:szCs w:val="22"/>
        </w:rPr>
        <w:t xml:space="preserve"> </w:t>
      </w:r>
      <w:r w:rsidRPr="0097394B">
        <w:rPr>
          <w:rFonts w:eastAsia="Times New Roman"/>
          <w:vanish/>
          <w:color w:val="000000"/>
          <w:szCs w:val="22"/>
        </w:rPr>
        <w:t>environmental</w:t>
      </w:r>
      <w:r w:rsidRPr="0097394B">
        <w:rPr>
          <w:rFonts w:eastAsia="Times New Roman"/>
          <w:color w:val="000000"/>
          <w:szCs w:val="22"/>
        </w:rPr>
        <w:t xml:space="preserve"> </w:t>
      </w:r>
      <w:r w:rsidRPr="0097394B">
        <w:rPr>
          <w:rFonts w:eastAsia="Times New Roman"/>
          <w:vanish/>
          <w:color w:val="000000"/>
          <w:szCs w:val="22"/>
        </w:rPr>
        <w:t>issues,</w:t>
      </w:r>
      <w:r w:rsidRPr="0097394B">
        <w:rPr>
          <w:rFonts w:eastAsia="Times New Roman"/>
          <w:color w:val="000000"/>
          <w:szCs w:val="22"/>
        </w:rPr>
        <w:t xml:space="preserve"> </w:t>
      </w:r>
      <w:r w:rsidRPr="0097394B">
        <w:rPr>
          <w:rFonts w:eastAsia="Times New Roman"/>
          <w:vanish/>
          <w:color w:val="000000"/>
          <w:szCs w:val="22"/>
        </w:rPr>
        <w:t>climate</w:t>
      </w:r>
      <w:r w:rsidRPr="0097394B">
        <w:rPr>
          <w:rFonts w:eastAsia="Times New Roman"/>
          <w:color w:val="000000"/>
          <w:szCs w:val="22"/>
        </w:rPr>
        <w:t xml:space="preserve"> </w:t>
      </w:r>
      <w:r w:rsidRPr="0097394B">
        <w:rPr>
          <w:rFonts w:eastAsia="Times New Roman"/>
          <w:vanish/>
          <w:color w:val="000000"/>
          <w:szCs w:val="22"/>
        </w:rPr>
        <w:t>politics</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NGOs;</w:t>
      </w:r>
      <w:r w:rsidRPr="0097394B">
        <w:rPr>
          <w:rFonts w:eastAsia="Times New Roman"/>
          <w:color w:val="000000"/>
          <w:szCs w:val="22"/>
        </w:rPr>
        <w:t xml:space="preserve"> </w:t>
      </w:r>
      <w:r w:rsidRPr="0097394B">
        <w:rPr>
          <w:rFonts w:eastAsia="Times New Roman"/>
          <w:vanish/>
          <w:color w:val="000000"/>
          <w:szCs w:val="22"/>
        </w:rPr>
        <w:t>“Climate</w:t>
      </w:r>
      <w:r w:rsidRPr="0097394B">
        <w:rPr>
          <w:rFonts w:eastAsia="Times New Roman"/>
          <w:color w:val="000000"/>
          <w:szCs w:val="22"/>
        </w:rPr>
        <w:t xml:space="preserve"> </w:t>
      </w:r>
      <w:r w:rsidRPr="0097394B">
        <w:rPr>
          <w:rFonts w:eastAsia="Times New Roman"/>
          <w:vanish/>
          <w:color w:val="000000"/>
          <w:szCs w:val="22"/>
        </w:rPr>
        <w:t>Strikes:</w:t>
      </w:r>
      <w:r w:rsidRPr="0097394B">
        <w:rPr>
          <w:rFonts w:eastAsia="Times New Roman"/>
          <w:color w:val="000000"/>
          <w:szCs w:val="22"/>
        </w:rPr>
        <w:t xml:space="preserve"> </w:t>
      </w:r>
      <w:r w:rsidRPr="0097394B">
        <w:rPr>
          <w:rFonts w:eastAsia="Times New Roman"/>
          <w:vanish/>
          <w:color w:val="000000"/>
          <w:szCs w:val="22"/>
        </w:rPr>
        <w:t>What</w:t>
      </w:r>
      <w:r w:rsidRPr="0097394B">
        <w:rPr>
          <w:rFonts w:eastAsia="Times New Roman"/>
          <w:color w:val="000000"/>
          <w:szCs w:val="22"/>
        </w:rPr>
        <w:t xml:space="preserve"> </w:t>
      </w:r>
      <w:r w:rsidRPr="0097394B">
        <w:rPr>
          <w:rFonts w:eastAsia="Times New Roman"/>
          <w:vanish/>
          <w:color w:val="000000"/>
          <w:szCs w:val="22"/>
        </w:rPr>
        <w:t>They</w:t>
      </w:r>
      <w:r w:rsidRPr="0097394B">
        <w:rPr>
          <w:rFonts w:eastAsia="Times New Roman"/>
          <w:color w:val="000000"/>
          <w:szCs w:val="22"/>
        </w:rPr>
        <w:t xml:space="preserve"> </w:t>
      </w:r>
      <w:r w:rsidRPr="0097394B">
        <w:rPr>
          <w:rFonts w:eastAsia="Times New Roman"/>
          <w:vanish/>
          <w:color w:val="000000"/>
          <w:szCs w:val="22"/>
        </w:rPr>
        <w:t>Accomplish</w:t>
      </w:r>
      <w:r w:rsidRPr="0097394B">
        <w:rPr>
          <w:rFonts w:eastAsia="Times New Roman"/>
          <w:color w:val="000000"/>
          <w:szCs w:val="22"/>
        </w:rPr>
        <w:t xml:space="preserve"> </w:t>
      </w:r>
      <w:r w:rsidRPr="0097394B">
        <w:rPr>
          <w:rFonts w:eastAsia="Times New Roman"/>
          <w:vanish/>
          <w:color w:val="000000"/>
          <w:szCs w:val="22"/>
        </w:rPr>
        <w:t>And</w:t>
      </w:r>
      <w:r w:rsidRPr="0097394B">
        <w:rPr>
          <w:rFonts w:eastAsia="Times New Roman"/>
          <w:color w:val="000000"/>
          <w:szCs w:val="22"/>
        </w:rPr>
        <w:t xml:space="preserve"> </w:t>
      </w:r>
      <w:r w:rsidRPr="0097394B">
        <w:rPr>
          <w:rFonts w:eastAsia="Times New Roman"/>
          <w:vanish/>
          <w:color w:val="000000"/>
          <w:szCs w:val="22"/>
        </w:rPr>
        <w:t>How</w:t>
      </w:r>
      <w:r w:rsidRPr="0097394B">
        <w:rPr>
          <w:rFonts w:eastAsia="Times New Roman"/>
          <w:color w:val="000000"/>
          <w:szCs w:val="22"/>
        </w:rPr>
        <w:t xml:space="preserve"> </w:t>
      </w:r>
      <w:r w:rsidRPr="0097394B">
        <w:rPr>
          <w:rFonts w:eastAsia="Times New Roman"/>
          <w:vanish/>
          <w:color w:val="000000"/>
          <w:szCs w:val="22"/>
        </w:rPr>
        <w:t>They</w:t>
      </w:r>
      <w:r w:rsidRPr="0097394B">
        <w:rPr>
          <w:rFonts w:eastAsia="Times New Roman"/>
          <w:color w:val="000000"/>
          <w:szCs w:val="22"/>
        </w:rPr>
        <w:t xml:space="preserve"> </w:t>
      </w:r>
      <w:r w:rsidRPr="0097394B">
        <w:rPr>
          <w:rFonts w:eastAsia="Times New Roman"/>
          <w:vanish/>
          <w:color w:val="000000"/>
          <w:szCs w:val="22"/>
        </w:rPr>
        <w:t>Could</w:t>
      </w:r>
      <w:r w:rsidRPr="0097394B">
        <w:rPr>
          <w:rFonts w:eastAsia="Times New Roman"/>
          <w:color w:val="000000"/>
          <w:szCs w:val="22"/>
        </w:rPr>
        <w:t xml:space="preserve"> </w:t>
      </w:r>
      <w:r w:rsidRPr="0097394B">
        <w:rPr>
          <w:rFonts w:eastAsia="Times New Roman"/>
          <w:vanish/>
          <w:color w:val="000000"/>
          <w:szCs w:val="22"/>
        </w:rPr>
        <w:t>Have</w:t>
      </w:r>
      <w:r w:rsidRPr="0097394B">
        <w:rPr>
          <w:rFonts w:eastAsia="Times New Roman"/>
          <w:color w:val="000000"/>
          <w:szCs w:val="22"/>
        </w:rPr>
        <w:t xml:space="preserve"> </w:t>
      </w:r>
      <w:r w:rsidRPr="0097394B">
        <w:rPr>
          <w:rFonts w:eastAsia="Times New Roman"/>
          <w:vanish/>
          <w:color w:val="000000"/>
          <w:szCs w:val="22"/>
        </w:rPr>
        <w:t>More</w:t>
      </w:r>
      <w:r w:rsidRPr="0097394B">
        <w:rPr>
          <w:rFonts w:eastAsia="Times New Roman"/>
          <w:color w:val="000000"/>
          <w:szCs w:val="22"/>
        </w:rPr>
        <w:t xml:space="preserve"> </w:t>
      </w:r>
      <w:r w:rsidRPr="0097394B">
        <w:rPr>
          <w:rFonts w:eastAsia="Times New Roman"/>
          <w:vanish/>
          <w:color w:val="000000"/>
          <w:szCs w:val="22"/>
        </w:rPr>
        <w:t>Impact,”</w:t>
      </w:r>
      <w:r w:rsidRPr="0097394B">
        <w:rPr>
          <w:rFonts w:eastAsia="Times New Roman"/>
          <w:color w:val="000000"/>
          <w:szCs w:val="22"/>
        </w:rPr>
        <w:t xml:space="preserve"> </w:t>
      </w:r>
      <w:r w:rsidRPr="0097394B">
        <w:rPr>
          <w:rFonts w:eastAsia="Times New Roman"/>
          <w:vanish/>
          <w:color w:val="000000"/>
          <w:szCs w:val="22"/>
        </w:rPr>
        <w:t>9/14/19;</w:t>
      </w:r>
      <w:r w:rsidRPr="0097394B">
        <w:rPr>
          <w:rFonts w:eastAsia="Times New Roman"/>
          <w:color w:val="000000"/>
          <w:szCs w:val="22"/>
        </w:rPr>
        <w:t xml:space="preserve"> </w:t>
      </w:r>
      <w:r w:rsidRPr="0097394B">
        <w:rPr>
          <w:rFonts w:eastAsia="Times New Roman"/>
          <w:vanish/>
          <w:color w:val="000000"/>
          <w:szCs w:val="22"/>
        </w:rPr>
        <w:t>Forbes;</w:t>
      </w:r>
      <w:hyperlink r:id="rId13" w:history="1">
        <w:r w:rsidRPr="0097394B">
          <w:rPr>
            <w:rFonts w:eastAsia="Times New Roman"/>
            <w:color w:val="000000"/>
            <w:szCs w:val="22"/>
          </w:rPr>
          <w:t xml:space="preserve"> </w:t>
        </w:r>
        <w:r w:rsidRPr="0097394B">
          <w:rPr>
            <w:rFonts w:eastAsia="Times New Roman"/>
            <w:vanish/>
            <w:color w:val="1155CC"/>
            <w:szCs w:val="22"/>
            <w:u w:val="single"/>
          </w:rPr>
          <w:t>https://www.forbes.com/sites/prakashdolsak/2019/09/14/climate-strikes-what-they-accomplish-and-how-they-could-have-more-impact/?sh=2244a9bd5eed</w:t>
        </w:r>
      </w:hyperlink>
      <w:r w:rsidRPr="0097394B">
        <w:rPr>
          <w:rFonts w:eastAsia="Times New Roman"/>
          <w:vanish/>
          <w:color w:val="000000"/>
          <w:szCs w:val="22"/>
        </w:rPr>
        <w:t>]</w:t>
      </w:r>
      <w:r w:rsidRPr="0097394B">
        <w:rPr>
          <w:rFonts w:eastAsia="Times New Roman"/>
          <w:color w:val="000000"/>
          <w:szCs w:val="22"/>
        </w:rPr>
        <w:t xml:space="preserve"> </w:t>
      </w:r>
      <w:r w:rsidRPr="0097394B">
        <w:rPr>
          <w:rFonts w:eastAsia="Times New Roman"/>
          <w:vanish/>
          <w:color w:val="000000"/>
          <w:szCs w:val="22"/>
        </w:rPr>
        <w:t>Justin</w:t>
      </w:r>
    </w:p>
    <w:p w14:paraId="6AE9CD5F"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Cs w:val="22"/>
          <w:u w:val="single"/>
        </w:rPr>
        <w:t>While</w:t>
      </w:r>
      <w:r w:rsidRPr="0097394B">
        <w:rPr>
          <w:rFonts w:eastAsia="Times New Roman"/>
          <w:color w:val="000000"/>
          <w:szCs w:val="22"/>
          <w:u w:val="single"/>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rPr>
        <w:t>and</w:t>
      </w:r>
      <w:r w:rsidRPr="0097394B">
        <w:rPr>
          <w:rFonts w:eastAsia="Times New Roman"/>
          <w:color w:val="000000"/>
          <w:szCs w:val="22"/>
          <w:u w:val="single"/>
        </w:rPr>
        <w:t xml:space="preserve"> </w:t>
      </w:r>
      <w:r w:rsidRPr="0097394B">
        <w:rPr>
          <w:rFonts w:eastAsia="Times New Roman"/>
          <w:vanish/>
          <w:color w:val="000000"/>
          <w:szCs w:val="22"/>
          <w:u w:val="single"/>
        </w:rPr>
        <w:t>protests</w:t>
      </w:r>
      <w:r w:rsidRPr="0097394B">
        <w:rPr>
          <w:rFonts w:eastAsia="Times New Roman"/>
          <w:color w:val="000000"/>
          <w:szCs w:val="22"/>
          <w:u w:val="single"/>
        </w:rPr>
        <w:t xml:space="preserve"> </w:t>
      </w:r>
      <w:r w:rsidRPr="0097394B">
        <w:rPr>
          <w:rFonts w:eastAsia="Times New Roman"/>
          <w:vanish/>
          <w:color w:val="000000"/>
          <w:szCs w:val="22"/>
          <w:u w:val="single"/>
        </w:rPr>
        <w:t>build</w:t>
      </w:r>
      <w:r w:rsidRPr="0097394B">
        <w:rPr>
          <w:rFonts w:eastAsia="Times New Roman"/>
          <w:color w:val="000000"/>
          <w:szCs w:val="22"/>
          <w:u w:val="single"/>
        </w:rPr>
        <w:t xml:space="preserve"> </w:t>
      </w:r>
      <w:r w:rsidRPr="0097394B">
        <w:rPr>
          <w:rFonts w:eastAsia="Times New Roman"/>
          <w:b/>
          <w:bCs/>
          <w:vanish/>
          <w:color w:val="000000"/>
          <w:szCs w:val="22"/>
          <w:u w:val="single"/>
        </w:rPr>
        <w:t>solidarity</w:t>
      </w:r>
      <w:r w:rsidRPr="0097394B">
        <w:rPr>
          <w:rFonts w:eastAsia="Times New Roman"/>
          <w:color w:val="000000"/>
          <w:szCs w:val="22"/>
          <w:u w:val="single"/>
        </w:rPr>
        <w:t xml:space="preserve"> </w:t>
      </w:r>
      <w:r w:rsidRPr="0097394B">
        <w:rPr>
          <w:rFonts w:eastAsia="Times New Roman"/>
          <w:vanish/>
          <w:color w:val="000000"/>
          <w:szCs w:val="22"/>
          <w:u w:val="single"/>
        </w:rPr>
        <w:t>among</w:t>
      </w:r>
      <w:r w:rsidRPr="0097394B">
        <w:rPr>
          <w:rFonts w:eastAsia="Times New Roman"/>
          <w:color w:val="000000"/>
          <w:szCs w:val="22"/>
          <w:u w:val="single"/>
        </w:rPr>
        <w:t xml:space="preserve"> </w:t>
      </w:r>
      <w:r w:rsidRPr="0097394B">
        <w:rPr>
          <w:rFonts w:eastAsia="Times New Roman"/>
          <w:vanish/>
          <w:color w:val="000000"/>
          <w:szCs w:val="22"/>
          <w:u w:val="single"/>
        </w:rPr>
        <w:t>their</w:t>
      </w:r>
      <w:r w:rsidRPr="0097394B">
        <w:rPr>
          <w:rFonts w:eastAsia="Times New Roman"/>
          <w:color w:val="000000"/>
          <w:szCs w:val="22"/>
          <w:u w:val="single"/>
        </w:rPr>
        <w:t xml:space="preserve"> </w:t>
      </w:r>
      <w:r w:rsidRPr="0097394B">
        <w:rPr>
          <w:rFonts w:eastAsia="Times New Roman"/>
          <w:vanish/>
          <w:color w:val="000000"/>
          <w:szCs w:val="22"/>
          <w:u w:val="single"/>
        </w:rPr>
        <w:t>supporters,</w:t>
      </w:r>
      <w:r w:rsidRPr="0097394B">
        <w:rPr>
          <w:rFonts w:eastAsia="Times New Roman"/>
          <w:color w:val="000000"/>
          <w:szCs w:val="22"/>
          <w:u w:val="single"/>
        </w:rPr>
        <w:t xml:space="preserve"> </w:t>
      </w:r>
      <w:r w:rsidRPr="0097394B">
        <w:rPr>
          <w:rFonts w:eastAsia="Times New Roman"/>
          <w:vanish/>
          <w:color w:val="000000"/>
          <w:szCs w:val="22"/>
          <w:u w:val="single"/>
        </w:rPr>
        <w:t>they</w:t>
      </w:r>
      <w:r w:rsidRPr="0097394B">
        <w:rPr>
          <w:rFonts w:eastAsia="Times New Roman"/>
          <w:color w:val="000000"/>
          <w:szCs w:val="22"/>
          <w:u w:val="single"/>
        </w:rPr>
        <w:t xml:space="preserve"> </w:t>
      </w:r>
      <w:r w:rsidRPr="0097394B">
        <w:rPr>
          <w:rFonts w:eastAsia="Times New Roman"/>
          <w:vanish/>
          <w:color w:val="000000"/>
          <w:szCs w:val="22"/>
          <w:u w:val="single"/>
        </w:rPr>
        <w:t>are</w:t>
      </w:r>
      <w:r w:rsidRPr="0097394B">
        <w:rPr>
          <w:rFonts w:eastAsia="Times New Roman"/>
          <w:color w:val="000000"/>
          <w:szCs w:val="22"/>
          <w:u w:val="single"/>
        </w:rPr>
        <w:t xml:space="preserve"> </w:t>
      </w:r>
      <w:r w:rsidRPr="0097394B">
        <w:rPr>
          <w:rFonts w:eastAsia="Times New Roman"/>
          <w:vanish/>
          <w:color w:val="000000"/>
          <w:szCs w:val="22"/>
          <w:u w:val="single"/>
        </w:rPr>
        <w:t>susceptible</w:t>
      </w:r>
      <w:r w:rsidRPr="0097394B">
        <w:rPr>
          <w:rFonts w:eastAsia="Times New Roman"/>
          <w:color w:val="000000"/>
          <w:szCs w:val="22"/>
          <w:u w:val="single"/>
        </w:rPr>
        <w:t xml:space="preserve"> </w:t>
      </w:r>
      <w:r w:rsidRPr="0097394B">
        <w:rPr>
          <w:rFonts w:eastAsia="Times New Roman"/>
          <w:vanish/>
          <w:color w:val="000000"/>
          <w:szCs w:val="22"/>
          <w:u w:val="single"/>
        </w:rPr>
        <w:t>to</w:t>
      </w:r>
      <w:r w:rsidRPr="0097394B">
        <w:rPr>
          <w:rFonts w:eastAsia="Times New Roman"/>
          <w:color w:val="000000"/>
          <w:szCs w:val="22"/>
          <w:u w:val="single"/>
        </w:rPr>
        <w:t xml:space="preserve"> </w:t>
      </w:r>
      <w:r w:rsidRPr="0097394B">
        <w:rPr>
          <w:rFonts w:eastAsia="Times New Roman"/>
          <w:b/>
          <w:bCs/>
          <w:vanish/>
          <w:color w:val="000000"/>
          <w:szCs w:val="22"/>
          <w:u w:val="single"/>
        </w:rPr>
        <w:t>collective</w:t>
      </w:r>
      <w:r w:rsidRPr="0097394B">
        <w:rPr>
          <w:rFonts w:eastAsia="Times New Roman"/>
          <w:b/>
          <w:bCs/>
          <w:color w:val="000000"/>
          <w:szCs w:val="22"/>
          <w:u w:val="single"/>
        </w:rPr>
        <w:t xml:space="preserve"> </w:t>
      </w:r>
      <w:r w:rsidRPr="0097394B">
        <w:rPr>
          <w:rFonts w:eastAsia="Times New Roman"/>
          <w:b/>
          <w:bCs/>
          <w:vanish/>
          <w:color w:val="000000"/>
          <w:szCs w:val="22"/>
          <w:u w:val="single"/>
        </w:rPr>
        <w:t>action</w:t>
      </w:r>
      <w:r w:rsidRPr="0097394B">
        <w:rPr>
          <w:rFonts w:eastAsia="Times New Roman"/>
          <w:b/>
          <w:bCs/>
          <w:color w:val="000000"/>
          <w:szCs w:val="22"/>
          <w:u w:val="single"/>
        </w:rPr>
        <w:t xml:space="preserve"> </w:t>
      </w:r>
      <w:r w:rsidRPr="0097394B">
        <w:rPr>
          <w:rFonts w:eastAsia="Times New Roman"/>
          <w:b/>
          <w:bCs/>
          <w:vanish/>
          <w:color w:val="000000"/>
          <w:szCs w:val="22"/>
          <w:u w:val="single"/>
        </w:rPr>
        <w:t>problems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This</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b/>
          <w:bCs/>
          <w:vanish/>
          <w:color w:val="000000"/>
          <w:szCs w:val="22"/>
          <w:u w:val="single"/>
        </w:rPr>
        <w:t>because</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the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goals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that</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strikers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pursue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tend</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to</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create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non-excludable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benefits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is,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benefits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such</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climate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protection</w:t>
      </w:r>
      <w:r w:rsidRPr="0097394B">
        <w:rPr>
          <w:rFonts w:eastAsia="Times New Roman"/>
          <w:color w:val="000000"/>
          <w:szCs w:val="22"/>
          <w:u w:val="single"/>
        </w:rPr>
        <w:t xml:space="preserve"> </w:t>
      </w:r>
      <w:r w:rsidRPr="0097394B">
        <w:rPr>
          <w:rFonts w:eastAsia="Times New Roman"/>
          <w:vanish/>
          <w:color w:val="000000"/>
          <w:szCs w:val="22"/>
          <w:u w:val="single"/>
        </w:rPr>
        <w:t>can</w:t>
      </w:r>
      <w:r w:rsidRPr="0097394B">
        <w:rPr>
          <w:rFonts w:eastAsia="Times New Roman"/>
          <w:color w:val="000000"/>
          <w:szCs w:val="22"/>
          <w:u w:val="single"/>
        </w:rPr>
        <w:t xml:space="preserve"> </w:t>
      </w:r>
      <w:r w:rsidRPr="0097394B">
        <w:rPr>
          <w:rFonts w:eastAsia="Times New Roman"/>
          <w:vanish/>
          <w:color w:val="000000"/>
          <w:szCs w:val="22"/>
          <w:u w:val="single"/>
        </w:rPr>
        <w:t>be</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enjoyed</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by</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both</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strikers</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and</w:t>
      </w:r>
      <w:r w:rsidRPr="0097394B">
        <w:rPr>
          <w:rFonts w:eastAsia="Times New Roman"/>
          <w:color w:val="000000"/>
          <w:szCs w:val="22"/>
          <w:u w:val="single"/>
          <w:shd w:val="clear" w:color="auto" w:fill="00FF00"/>
        </w:rPr>
        <w:t xml:space="preserve"> </w:t>
      </w:r>
      <w:r w:rsidRPr="0097394B">
        <w:rPr>
          <w:rFonts w:eastAsia="Times New Roman"/>
          <w:b/>
          <w:bCs/>
          <w:vanish/>
          <w:color w:val="000000"/>
          <w:szCs w:val="22"/>
          <w:u w:val="single"/>
          <w:shd w:val="clear" w:color="auto" w:fill="00FF00"/>
        </w:rPr>
        <w:t>non</w:t>
      </w:r>
      <w:r w:rsidRPr="0097394B">
        <w:rPr>
          <w:rFonts w:eastAsia="Times New Roman"/>
          <w:vanish/>
          <w:color w:val="000000"/>
          <w:szCs w:val="22"/>
          <w:u w:val="single"/>
          <w:shd w:val="clear" w:color="auto" w:fill="00FF00"/>
        </w:rPr>
        <w:t>-</w:t>
      </w:r>
      <w:r w:rsidRPr="0097394B">
        <w:rPr>
          <w:rFonts w:eastAsia="Times New Roman"/>
          <w:b/>
          <w:bCs/>
          <w:vanish/>
          <w:color w:val="000000"/>
          <w:szCs w:val="22"/>
          <w:u w:val="single"/>
          <w:shd w:val="clear" w:color="auto" w:fill="00FF00"/>
        </w:rPr>
        <w:t>strikers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Thus,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large</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participation</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climate</w:t>
      </w:r>
      <w:r w:rsidRPr="0097394B">
        <w:rPr>
          <w:rFonts w:eastAsia="Times New Roman"/>
          <w:color w:val="000000"/>
          <w:szCs w:val="22"/>
          <w:u w:val="single"/>
        </w:rPr>
        <w:t xml:space="preserve"> </w:t>
      </w:r>
      <w:r w:rsidRPr="0097394B">
        <w:rPr>
          <w:rFonts w:eastAsia="Times New Roman"/>
          <w:vanish/>
          <w:color w:val="000000"/>
          <w:szCs w:val="22"/>
          <w:u w:val="single"/>
        </w:rPr>
        <w:t>strikes</w:t>
      </w:r>
      <w:r w:rsidRPr="0097394B">
        <w:rPr>
          <w:rFonts w:eastAsia="Times New Roman"/>
          <w:color w:val="000000"/>
          <w:szCs w:val="22"/>
          <w:u w:val="single"/>
        </w:rPr>
        <w:t xml:space="preserve"> </w:t>
      </w:r>
      <w:r w:rsidRPr="0097394B">
        <w:rPr>
          <w:rFonts w:eastAsia="Times New Roman"/>
          <w:vanish/>
          <w:color w:val="000000"/>
          <w:szCs w:val="22"/>
          <w:u w:val="single"/>
          <w:shd w:val="clear" w:color="auto" w:fill="00FF00"/>
        </w:rPr>
        <w:t>will</w:t>
      </w:r>
      <w:r w:rsidRPr="0097394B">
        <w:rPr>
          <w:rFonts w:eastAsia="Times New Roman"/>
          <w:color w:val="000000"/>
          <w:szCs w:val="22"/>
          <w:u w:val="single"/>
          <w:shd w:val="clear" w:color="auto" w:fill="00FF00"/>
        </w:rPr>
        <w:t xml:space="preserve"> </w:t>
      </w:r>
      <w:r w:rsidRPr="0097394B">
        <w:rPr>
          <w:rFonts w:eastAsia="Times New Roman"/>
          <w:vanish/>
          <w:color w:val="000000"/>
          <w:szCs w:val="22"/>
          <w:u w:val="single"/>
          <w:shd w:val="clear" w:color="auto" w:fill="00FF00"/>
        </w:rPr>
        <w:t>reveal</w:t>
      </w:r>
      <w:r w:rsidRPr="0097394B">
        <w:rPr>
          <w:rFonts w:eastAsia="Times New Roman"/>
          <w:color w:val="000000"/>
          <w:szCs w:val="22"/>
          <w:u w:val="single"/>
        </w:rPr>
        <w:t xml:space="preserve"> </w:t>
      </w:r>
      <w:r w:rsidRPr="0097394B">
        <w:rPr>
          <w:rFonts w:eastAsia="Times New Roman"/>
          <w:vanish/>
          <w:color w:val="000000"/>
          <w:szCs w:val="22"/>
          <w:u w:val="single"/>
        </w:rPr>
        <w:t>that</w:t>
      </w:r>
      <w:r w:rsidRPr="0097394B">
        <w:rPr>
          <w:rFonts w:eastAsia="Times New Roman"/>
          <w:color w:val="000000"/>
          <w:szCs w:val="22"/>
          <w:u w:val="single"/>
        </w:rPr>
        <w:t xml:space="preserve"> </w:t>
      </w:r>
      <w:r w:rsidRPr="0097394B">
        <w:rPr>
          <w:rFonts w:eastAsia="Times New Roman"/>
          <w:vanish/>
          <w:color w:val="000000"/>
          <w:szCs w:val="22"/>
          <w:u w:val="single"/>
        </w:rPr>
        <w:t>in</w:t>
      </w:r>
      <w:r w:rsidRPr="0097394B">
        <w:rPr>
          <w:rFonts w:eastAsia="Times New Roman"/>
          <w:color w:val="000000"/>
          <w:szCs w:val="22"/>
          <w:u w:val="single"/>
        </w:rPr>
        <w:t xml:space="preserve"> </w:t>
      </w:r>
      <w:r w:rsidRPr="0097394B">
        <w:rPr>
          <w:rFonts w:eastAsia="Times New Roman"/>
          <w:vanish/>
          <w:color w:val="000000"/>
          <w:szCs w:val="22"/>
          <w:u w:val="single"/>
        </w:rPr>
        <w:t>spite</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b/>
          <w:bCs/>
          <w:vanish/>
          <w:color w:val="000000"/>
          <w:szCs w:val="22"/>
          <w:u w:val="single"/>
          <w:shd w:val="clear" w:color="auto" w:fill="00FF00"/>
        </w:rPr>
        <w:t>free-riding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problems</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large</w:t>
      </w:r>
      <w:r w:rsidRPr="0097394B">
        <w:rPr>
          <w:rFonts w:eastAsia="Times New Roman"/>
          <w:color w:val="000000"/>
          <w:szCs w:val="22"/>
          <w:u w:val="single"/>
        </w:rPr>
        <w:t xml:space="preserve"> </w:t>
      </w:r>
      <w:r w:rsidRPr="0097394B">
        <w:rPr>
          <w:rFonts w:eastAsia="Times New Roman"/>
          <w:vanish/>
          <w:color w:val="000000"/>
          <w:szCs w:val="22"/>
          <w:u w:val="single"/>
        </w:rPr>
        <w:t>number</w:t>
      </w:r>
      <w:r w:rsidRPr="0097394B">
        <w:rPr>
          <w:rFonts w:eastAsia="Times New Roman"/>
          <w:color w:val="000000"/>
          <w:szCs w:val="22"/>
          <w:u w:val="single"/>
        </w:rPr>
        <w:t xml:space="preserve"> </w:t>
      </w:r>
      <w:r w:rsidRPr="0097394B">
        <w:rPr>
          <w:rFonts w:eastAsia="Times New Roman"/>
          <w:vanish/>
          <w:color w:val="000000"/>
          <w:szCs w:val="22"/>
          <w:u w:val="single"/>
        </w:rPr>
        <w:t>of</w:t>
      </w:r>
      <w:r w:rsidRPr="0097394B">
        <w:rPr>
          <w:rFonts w:eastAsia="Times New Roman"/>
          <w:color w:val="000000"/>
          <w:szCs w:val="22"/>
          <w:u w:val="single"/>
        </w:rPr>
        <w:t xml:space="preserve"> </w:t>
      </w:r>
      <w:r w:rsidRPr="0097394B">
        <w:rPr>
          <w:rFonts w:eastAsia="Times New Roman"/>
          <w:vanish/>
          <w:color w:val="000000"/>
          <w:szCs w:val="22"/>
          <w:u w:val="single"/>
        </w:rPr>
        <w:t>people</w:t>
      </w:r>
      <w:r w:rsidRPr="0097394B">
        <w:rPr>
          <w:rFonts w:eastAsia="Times New Roman"/>
          <w:color w:val="000000"/>
          <w:szCs w:val="22"/>
          <w:u w:val="single"/>
        </w:rPr>
        <w:t xml:space="preserve"> </w:t>
      </w:r>
      <w:r w:rsidRPr="0097394B">
        <w:rPr>
          <w:rFonts w:eastAsia="Times New Roman"/>
          <w:vanish/>
          <w:color w:val="000000"/>
          <w:szCs w:val="22"/>
          <w:u w:val="single"/>
        </w:rPr>
        <w:t>have</w:t>
      </w:r>
      <w:r w:rsidRPr="0097394B">
        <w:rPr>
          <w:rFonts w:eastAsia="Times New Roman"/>
          <w:color w:val="000000"/>
          <w:szCs w:val="22"/>
          <w:u w:val="single"/>
        </w:rPr>
        <w:t xml:space="preserve"> </w:t>
      </w:r>
      <w:r w:rsidRPr="0097394B">
        <w:rPr>
          <w:rFonts w:eastAsia="Times New Roman"/>
          <w:vanish/>
          <w:color w:val="000000"/>
          <w:szCs w:val="22"/>
          <w:u w:val="single"/>
        </w:rPr>
        <w:t>a</w:t>
      </w:r>
      <w:r w:rsidRPr="0097394B">
        <w:rPr>
          <w:rFonts w:eastAsia="Times New Roman"/>
          <w:color w:val="000000"/>
          <w:szCs w:val="22"/>
          <w:u w:val="single"/>
        </w:rPr>
        <w:t xml:space="preserve"> </w:t>
      </w:r>
      <w:r w:rsidRPr="0097394B">
        <w:rPr>
          <w:rFonts w:eastAsia="Times New Roman"/>
          <w:vanish/>
          <w:color w:val="000000"/>
          <w:szCs w:val="22"/>
          <w:u w:val="single"/>
        </w:rPr>
        <w:t>strong</w:t>
      </w:r>
      <w:r w:rsidRPr="0097394B">
        <w:rPr>
          <w:rFonts w:eastAsia="Times New Roman"/>
          <w:color w:val="000000"/>
          <w:szCs w:val="22"/>
          <w:u w:val="single"/>
        </w:rPr>
        <w:t xml:space="preserve"> </w:t>
      </w:r>
      <w:r w:rsidRPr="0097394B">
        <w:rPr>
          <w:rFonts w:eastAsia="Times New Roman"/>
          <w:vanish/>
          <w:color w:val="000000"/>
          <w:szCs w:val="22"/>
          <w:u w:val="single"/>
        </w:rPr>
        <w:t>preference</w:t>
      </w:r>
      <w:r w:rsidRPr="0097394B">
        <w:rPr>
          <w:rFonts w:eastAsia="Times New Roman"/>
          <w:color w:val="000000"/>
          <w:szCs w:val="22"/>
          <w:u w:val="single"/>
        </w:rPr>
        <w:t xml:space="preserve"> </w:t>
      </w:r>
      <w:r w:rsidRPr="0097394B">
        <w:rPr>
          <w:rFonts w:eastAsia="Times New Roman"/>
          <w:vanish/>
          <w:color w:val="000000"/>
          <w:szCs w:val="22"/>
          <w:u w:val="single"/>
        </w:rPr>
        <w:t>for</w:t>
      </w:r>
      <w:r w:rsidRPr="0097394B">
        <w:rPr>
          <w:rFonts w:eastAsia="Times New Roman"/>
          <w:color w:val="000000"/>
          <w:szCs w:val="22"/>
          <w:u w:val="single"/>
        </w:rPr>
        <w:t xml:space="preserve"> </w:t>
      </w:r>
      <w:r w:rsidRPr="0097394B">
        <w:rPr>
          <w:rFonts w:eastAsia="Times New Roman"/>
          <w:vanish/>
          <w:color w:val="000000"/>
          <w:szCs w:val="22"/>
          <w:u w:val="single"/>
        </w:rPr>
        <w:t>climate</w:t>
      </w:r>
      <w:r w:rsidRPr="0097394B">
        <w:rPr>
          <w:rFonts w:eastAsia="Times New Roman"/>
          <w:color w:val="000000"/>
          <w:szCs w:val="22"/>
          <w:u w:val="single"/>
        </w:rPr>
        <w:t xml:space="preserve"> </w:t>
      </w:r>
      <w:r w:rsidRPr="0097394B">
        <w:rPr>
          <w:rFonts w:eastAsia="Times New Roman"/>
          <w:vanish/>
          <w:color w:val="000000"/>
          <w:szCs w:val="22"/>
          <w:u w:val="single"/>
        </w:rPr>
        <w:t>action.</w:t>
      </w:r>
    </w:p>
    <w:p w14:paraId="2678B604"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u w:val="single"/>
        </w:rPr>
        <w:t>[5] Strikes fail to fulfill duty</w:t>
      </w:r>
    </w:p>
    <w:p w14:paraId="7FEB7EB5"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u w:val="single"/>
        </w:rPr>
        <w:t>Fourie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17</w:t>
      </w:r>
      <w:r w:rsidRPr="0097394B">
        <w:rPr>
          <w:rFonts w:eastAsia="Times New Roman"/>
          <w:color w:val="000000"/>
          <w:szCs w:val="22"/>
          <w:u w:val="single"/>
        </w:rPr>
        <w:t xml:space="preserve"> </w:t>
      </w:r>
      <w:r w:rsidRPr="0097394B">
        <w:rPr>
          <w:rFonts w:eastAsia="Times New Roman"/>
          <w:vanish/>
          <w:color w:val="000000"/>
          <w:sz w:val="16"/>
          <w:szCs w:val="16"/>
          <w:u w:val="single"/>
        </w:rPr>
        <w:t>Johan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Fourie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11-30-2017</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"Ethicality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Labor-Strike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Demonstrates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by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Social</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Workers"</w:t>
      </w:r>
      <w:hyperlink r:id="rId14" w:history="1">
        <w:r w:rsidRPr="0097394B">
          <w:rPr>
            <w:rFonts w:eastAsia="Times New Roman"/>
            <w:color w:val="000000"/>
            <w:sz w:val="16"/>
            <w:szCs w:val="16"/>
            <w:u w:val="single"/>
          </w:rPr>
          <w:t xml:space="preserve"> </w:t>
        </w:r>
        <w:r w:rsidRPr="0097394B">
          <w:rPr>
            <w:rFonts w:eastAsia="Times New Roman"/>
            <w:vanish/>
            <w:color w:val="1155CC"/>
            <w:sz w:val="16"/>
            <w:szCs w:val="16"/>
            <w:u w:val="single"/>
          </w:rPr>
          <w:t>https://www.otherpapers.com/essay/Ethicality-of-Labor-Strike-Demonstrates-by-Social-Workers/62694.html</w:t>
        </w:r>
      </w:hyperlink>
      <w:r w:rsidRPr="0097394B">
        <w:rPr>
          <w:rFonts w:eastAsia="Times New Roman"/>
          <w:color w:val="000000"/>
          <w:sz w:val="16"/>
          <w:szCs w:val="16"/>
          <w:u w:val="single"/>
        </w:rPr>
        <w:t xml:space="preserve"> </w:t>
      </w:r>
      <w:r w:rsidRPr="0097394B">
        <w:rPr>
          <w:rFonts w:eastAsia="Times New Roman"/>
          <w:vanish/>
          <w:color w:val="000000"/>
          <w:sz w:val="16"/>
          <w:szCs w:val="16"/>
          <w:u w:val="single"/>
        </w:rPr>
        <w:t>(Johan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Fourie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professor</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Economics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History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Stellenbosch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University.)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JG</w:t>
      </w:r>
    </w:p>
    <w:p w14:paraId="0868DBFF"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4"/>
          <w:szCs w:val="14"/>
          <w:u w:val="single"/>
        </w:rPr>
        <w:t>Kantian</w:t>
      </w:r>
      <w:r w:rsidRPr="0097394B">
        <w:rPr>
          <w:rFonts w:eastAsia="Times New Roman"/>
          <w:color w:val="000000"/>
          <w:sz w:val="14"/>
          <w:szCs w:val="14"/>
          <w:u w:val="single"/>
        </w:rPr>
        <w:t xml:space="preserve"> </w:t>
      </w:r>
      <w:r w:rsidRPr="0097394B">
        <w:rPr>
          <w:vanish/>
        </w:rPr>
        <w:t>Ethics</w:t>
      </w:r>
      <w:r w:rsidRPr="0097394B">
        <w:t xml:space="preserve"> </w:t>
      </w:r>
      <w:r w:rsidRPr="0097394B">
        <w:rPr>
          <w:vanish/>
        </w:rPr>
        <w:t>Kantian</w:t>
      </w:r>
      <w:r w:rsidRPr="0097394B">
        <w:t xml:space="preserve"> </w:t>
      </w:r>
      <w:r w:rsidRPr="0097394B">
        <w:rPr>
          <w:vanish/>
        </w:rPr>
        <w:t>ethics</w:t>
      </w:r>
      <w:r w:rsidRPr="0097394B">
        <w:t xml:space="preserve"> </w:t>
      </w:r>
      <w:r w:rsidRPr="0097394B">
        <w:rPr>
          <w:vanish/>
        </w:rPr>
        <w:t>suggest</w:t>
      </w:r>
      <w:r w:rsidRPr="0097394B">
        <w:t xml:space="preserve"> </w:t>
      </w:r>
      <w:r w:rsidRPr="0097394B">
        <w:rPr>
          <w:vanish/>
        </w:rPr>
        <w:t>that</w:t>
      </w:r>
      <w:r w:rsidRPr="0097394B">
        <w:t xml:space="preserve"> </w:t>
      </w:r>
      <w:r w:rsidRPr="0097394B">
        <w:rPr>
          <w:vanish/>
        </w:rPr>
        <w:t>actions</w:t>
      </w:r>
      <w:r w:rsidRPr="0097394B">
        <w:t xml:space="preserve"> </w:t>
      </w:r>
      <w:r w:rsidRPr="0097394B">
        <w:rPr>
          <w:vanish/>
        </w:rPr>
        <w:t>are</w:t>
      </w:r>
      <w:r w:rsidRPr="0097394B">
        <w:t xml:space="preserve"> </w:t>
      </w:r>
      <w:r w:rsidRPr="0097394B">
        <w:rPr>
          <w:vanish/>
        </w:rPr>
        <w:t>morally</w:t>
      </w:r>
      <w:r w:rsidRPr="0097394B">
        <w:t xml:space="preserve"> </w:t>
      </w:r>
      <w:r w:rsidRPr="0097394B">
        <w:rPr>
          <w:vanish/>
        </w:rPr>
        <w:t>permissible</w:t>
      </w:r>
      <w:r w:rsidRPr="0097394B">
        <w:t xml:space="preserve"> </w:t>
      </w:r>
      <w:r w:rsidRPr="0097394B">
        <w:rPr>
          <w:vanish/>
        </w:rPr>
        <w:t>based</w:t>
      </w:r>
      <w:r w:rsidRPr="0097394B">
        <w:t xml:space="preserve"> </w:t>
      </w:r>
      <w:r w:rsidRPr="0097394B">
        <w:rPr>
          <w:vanish/>
        </w:rPr>
        <w:t>on</w:t>
      </w:r>
      <w:r w:rsidRPr="0097394B">
        <w:t xml:space="preserve"> </w:t>
      </w:r>
      <w:r w:rsidRPr="0097394B">
        <w:rPr>
          <w:vanish/>
        </w:rPr>
        <w:t>whether</w:t>
      </w:r>
      <w:r w:rsidRPr="0097394B">
        <w:t xml:space="preserve"> </w:t>
      </w:r>
      <w:r w:rsidRPr="0097394B">
        <w:rPr>
          <w:vanish/>
        </w:rPr>
        <w:t>it</w:t>
      </w:r>
      <w:r w:rsidRPr="0097394B">
        <w:t xml:space="preserve"> </w:t>
      </w:r>
      <w:r w:rsidRPr="0097394B">
        <w:rPr>
          <w:vanish/>
        </w:rPr>
        <w:t>fulfils</w:t>
      </w:r>
      <w:r w:rsidRPr="0097394B">
        <w:t xml:space="preserve"> </w:t>
      </w:r>
      <w:r w:rsidRPr="0097394B">
        <w:rPr>
          <w:vanish/>
        </w:rPr>
        <w:t>a</w:t>
      </w:r>
      <w:r w:rsidRPr="0097394B">
        <w:t xml:space="preserve"> </w:t>
      </w:r>
      <w:r w:rsidRPr="0097394B">
        <w:rPr>
          <w:vanish/>
        </w:rPr>
        <w:t>person's</w:t>
      </w:r>
      <w:r w:rsidRPr="0097394B">
        <w:t xml:space="preserve"> </w:t>
      </w:r>
      <w:r w:rsidRPr="0097394B">
        <w:rPr>
          <w:vanish/>
        </w:rPr>
        <w:t>duty</w:t>
      </w:r>
      <w:r w:rsidRPr="0097394B">
        <w:t xml:space="preserve"> </w:t>
      </w:r>
      <w:r w:rsidRPr="0097394B">
        <w:rPr>
          <w:vanish/>
        </w:rPr>
        <w:t>(Banks,</w:t>
      </w:r>
      <w:r w:rsidRPr="0097394B">
        <w:t xml:space="preserve"> </w:t>
      </w:r>
      <w:r w:rsidRPr="0097394B">
        <w:rPr>
          <w:vanish/>
        </w:rPr>
        <w:t>2006).</w:t>
      </w:r>
      <w:r w:rsidRPr="0097394B">
        <w:t xml:space="preserve"> </w:t>
      </w:r>
      <w:r w:rsidRPr="0097394B">
        <w:rPr>
          <w:vanish/>
        </w:rPr>
        <w:t>To</w:t>
      </w:r>
      <w:r w:rsidRPr="0097394B">
        <w:t xml:space="preserve"> </w:t>
      </w:r>
      <w:r w:rsidRPr="0097394B">
        <w:rPr>
          <w:vanish/>
        </w:rPr>
        <w:t>further</w:t>
      </w:r>
      <w:r w:rsidRPr="0097394B">
        <w:t xml:space="preserve"> </w:t>
      </w:r>
      <w:r w:rsidRPr="0097394B">
        <w:rPr>
          <w:vanish/>
        </w:rPr>
        <w:t>the</w:t>
      </w:r>
      <w:r w:rsidRPr="0097394B">
        <w:t xml:space="preserve"> </w:t>
      </w:r>
      <w:r w:rsidRPr="0097394B">
        <w:rPr>
          <w:vanish/>
        </w:rPr>
        <w:t>concept</w:t>
      </w:r>
      <w:r w:rsidRPr="0097394B">
        <w:t xml:space="preserve"> </w:t>
      </w:r>
      <w:r w:rsidRPr="0097394B">
        <w:rPr>
          <w:vanish/>
        </w:rPr>
        <w:t>of</w:t>
      </w:r>
      <w:r w:rsidRPr="0097394B">
        <w:t xml:space="preserve"> </w:t>
      </w:r>
      <w:r w:rsidRPr="0097394B">
        <w:rPr>
          <w:vanish/>
        </w:rPr>
        <w:t>duty,</w:t>
      </w:r>
      <w:r w:rsidRPr="0097394B">
        <w:t xml:space="preserve"> </w:t>
      </w:r>
      <w:r w:rsidRPr="0097394B">
        <w:rPr>
          <w:vanish/>
        </w:rPr>
        <w:t>Kantian</w:t>
      </w:r>
      <w:r w:rsidRPr="0097394B">
        <w:t xml:space="preserve"> </w:t>
      </w:r>
      <w:r w:rsidRPr="0097394B">
        <w:rPr>
          <w:vanish/>
        </w:rPr>
        <w:t>ethics</w:t>
      </w:r>
      <w:r w:rsidRPr="0097394B">
        <w:t xml:space="preserve"> </w:t>
      </w:r>
      <w:r w:rsidRPr="0097394B">
        <w:rPr>
          <w:vanish/>
        </w:rPr>
        <w:t>held</w:t>
      </w:r>
      <w:r w:rsidRPr="0097394B">
        <w:t xml:space="preserve"> </w:t>
      </w:r>
      <w:r w:rsidRPr="0097394B">
        <w:rPr>
          <w:vanish/>
        </w:rPr>
        <w:t>the</w:t>
      </w:r>
      <w:r w:rsidRPr="0097394B">
        <w:t xml:space="preserve"> </w:t>
      </w:r>
      <w:r w:rsidRPr="0097394B">
        <w:rPr>
          <w:vanish/>
        </w:rPr>
        <w:t>notion</w:t>
      </w:r>
      <w:r w:rsidRPr="0097394B">
        <w:t xml:space="preserve"> </w:t>
      </w:r>
      <w:r w:rsidRPr="0097394B">
        <w:rPr>
          <w:vanish/>
        </w:rPr>
        <w:t>of</w:t>
      </w:r>
      <w:r w:rsidRPr="0097394B">
        <w:t xml:space="preserve"> </w:t>
      </w:r>
      <w:r w:rsidRPr="0097394B">
        <w:rPr>
          <w:vanish/>
        </w:rPr>
        <w:t>Categorical</w:t>
      </w:r>
      <w:r w:rsidRPr="0097394B">
        <w:t xml:space="preserve"> </w:t>
      </w:r>
      <w:r w:rsidRPr="0097394B">
        <w:rPr>
          <w:vanish/>
        </w:rPr>
        <w:t>Imperatives</w:t>
      </w:r>
      <w:r w:rsidRPr="0097394B">
        <w:t xml:space="preserve"> </w:t>
      </w:r>
      <w:r w:rsidRPr="0097394B">
        <w:rPr>
          <w:vanish/>
        </w:rPr>
        <w:t>which</w:t>
      </w:r>
      <w:r w:rsidRPr="0097394B">
        <w:t xml:space="preserve"> </w:t>
      </w:r>
      <w:r w:rsidRPr="0097394B">
        <w:rPr>
          <w:vanish/>
        </w:rPr>
        <w:t>is</w:t>
      </w:r>
      <w:r w:rsidRPr="0097394B">
        <w:t xml:space="preserve"> </w:t>
      </w:r>
      <w:r w:rsidRPr="0097394B">
        <w:rPr>
          <w:vanish/>
        </w:rPr>
        <w:t>believed</w:t>
      </w:r>
      <w:r w:rsidRPr="0097394B">
        <w:t xml:space="preserve"> </w:t>
      </w:r>
      <w:r w:rsidRPr="0097394B">
        <w:rPr>
          <w:vanish/>
        </w:rPr>
        <w:t>to</w:t>
      </w:r>
      <w:r w:rsidRPr="0097394B">
        <w:t xml:space="preserve"> </w:t>
      </w:r>
      <w:r w:rsidRPr="0097394B">
        <w:rPr>
          <w:vanish/>
        </w:rPr>
        <w:t>determine</w:t>
      </w:r>
      <w:r w:rsidRPr="0097394B">
        <w:t xml:space="preserve"> </w:t>
      </w:r>
      <w:r w:rsidRPr="0097394B">
        <w:rPr>
          <w:vanish/>
        </w:rPr>
        <w:t>the</w:t>
      </w:r>
      <w:r w:rsidRPr="0097394B">
        <w:t xml:space="preserve"> </w:t>
      </w:r>
      <w:r w:rsidRPr="0097394B">
        <w:rPr>
          <w:vanish/>
        </w:rPr>
        <w:t>morality</w:t>
      </w:r>
      <w:r w:rsidRPr="0097394B">
        <w:t xml:space="preserve"> </w:t>
      </w:r>
      <w:r w:rsidRPr="0097394B">
        <w:rPr>
          <w:vanish/>
        </w:rPr>
        <w:t>of</w:t>
      </w:r>
      <w:r w:rsidRPr="0097394B">
        <w:t xml:space="preserve"> </w:t>
      </w:r>
      <w:r w:rsidRPr="0097394B">
        <w:rPr>
          <w:vanish/>
        </w:rPr>
        <w:t>duties</w:t>
      </w:r>
      <w:r w:rsidRPr="0097394B">
        <w:t xml:space="preserve"> </w:t>
      </w:r>
      <w:r w:rsidRPr="0097394B">
        <w:rPr>
          <w:vanish/>
        </w:rPr>
        <w:t>as</w:t>
      </w:r>
      <w:r w:rsidRPr="0097394B">
        <w:t xml:space="preserve"> </w:t>
      </w:r>
      <w:r w:rsidRPr="0097394B">
        <w:rPr>
          <w:vanish/>
        </w:rPr>
        <w:t>it</w:t>
      </w:r>
      <w:r w:rsidRPr="0097394B">
        <w:t xml:space="preserve"> </w:t>
      </w:r>
      <w:r w:rsidRPr="0097394B">
        <w:rPr>
          <w:vanish/>
        </w:rPr>
        <w:t>enforces</w:t>
      </w:r>
      <w:r w:rsidRPr="0097394B">
        <w:t xml:space="preserve"> </w:t>
      </w:r>
      <w:r w:rsidRPr="0097394B">
        <w:rPr>
          <w:vanish/>
        </w:rPr>
        <w:t>and</w:t>
      </w:r>
      <w:r w:rsidRPr="0097394B">
        <w:t xml:space="preserve"> </w:t>
      </w:r>
      <w:r w:rsidRPr="0097394B">
        <w:rPr>
          <w:vanish/>
        </w:rPr>
        <w:t>commands</w:t>
      </w:r>
      <w:r w:rsidRPr="0097394B">
        <w:t xml:space="preserve"> </w:t>
      </w:r>
      <w:r w:rsidRPr="0097394B">
        <w:rPr>
          <w:vanish/>
        </w:rPr>
        <w:t>adherence,</w:t>
      </w:r>
      <w:r w:rsidRPr="0097394B">
        <w:t xml:space="preserve"> </w:t>
      </w:r>
      <w:r w:rsidRPr="0097394B">
        <w:rPr>
          <w:vanish/>
        </w:rPr>
        <w:t>complicity</w:t>
      </w:r>
      <w:r w:rsidRPr="0097394B">
        <w:t xml:space="preserve"> </w:t>
      </w:r>
      <w:r w:rsidRPr="0097394B">
        <w:rPr>
          <w:vanish/>
        </w:rPr>
        <w:t>and</w:t>
      </w:r>
      <w:r w:rsidRPr="0097394B">
        <w:t xml:space="preserve"> </w:t>
      </w:r>
      <w:r w:rsidRPr="0097394B">
        <w:rPr>
          <w:vanish/>
        </w:rPr>
        <w:t>application.</w:t>
      </w:r>
      <w:r w:rsidRPr="0097394B">
        <w:t xml:space="preserve"> </w:t>
      </w:r>
      <w:r w:rsidRPr="0097394B">
        <w:rPr>
          <w:vanish/>
        </w:rPr>
        <w:t>The</w:t>
      </w:r>
      <w:r w:rsidRPr="0097394B">
        <w:t xml:space="preserve"> </w:t>
      </w:r>
      <w:r w:rsidRPr="0097394B">
        <w:rPr>
          <w:vanish/>
        </w:rPr>
        <w:t>Categorical</w:t>
      </w:r>
      <w:r w:rsidRPr="0097394B">
        <w:t xml:space="preserve"> </w:t>
      </w:r>
      <w:r w:rsidRPr="0097394B">
        <w:rPr>
          <w:vanish/>
        </w:rPr>
        <w:t>Imperatives</w:t>
      </w:r>
      <w:r w:rsidRPr="0097394B">
        <w:t xml:space="preserve"> </w:t>
      </w:r>
      <w:r w:rsidRPr="0097394B">
        <w:rPr>
          <w:vanish/>
        </w:rPr>
        <w:t>consist</w:t>
      </w:r>
      <w:r w:rsidRPr="0097394B">
        <w:t xml:space="preserve"> </w:t>
      </w:r>
      <w:r w:rsidRPr="0097394B">
        <w:rPr>
          <w:vanish/>
        </w:rPr>
        <w:t>of</w:t>
      </w:r>
      <w:r w:rsidRPr="0097394B">
        <w:t xml:space="preserve"> </w:t>
      </w:r>
      <w:r w:rsidRPr="0097394B">
        <w:rPr>
          <w:vanish/>
        </w:rPr>
        <w:t>three</w:t>
      </w:r>
      <w:r w:rsidRPr="0097394B">
        <w:t xml:space="preserve"> </w:t>
      </w:r>
      <w:r w:rsidRPr="0097394B">
        <w:rPr>
          <w:vanish/>
        </w:rPr>
        <w:t>form</w:t>
      </w:r>
      <w:r w:rsidRPr="0097394B">
        <w:rPr>
          <w:rFonts w:eastAsia="Times New Roman"/>
          <w:vanish/>
          <w:color w:val="000000"/>
          <w:sz w:val="26"/>
          <w:szCs w:val="26"/>
          <w:u w:val="single"/>
        </w:rPr>
        <w:t>ulas.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Once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such</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formula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"act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only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maximum</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whereby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same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time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you</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can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become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universal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law"</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(Parrott,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2006,</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51).</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Through</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this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perspective,</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Kant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held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persons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engage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actions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they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are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willing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allow</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others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engage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well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without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conditions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exceptions</w:t>
      </w:r>
      <w:r w:rsidRPr="0097394B">
        <w:rPr>
          <w:rFonts w:eastAsia="Times New Roman"/>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Applying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this</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14"/>
          <w:szCs w:val="14"/>
          <w:u w:val="single"/>
        </w:rPr>
        <w:t>formula</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ethicality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social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workers</w:t>
      </w:r>
      <w:r w:rsidRPr="0097394B">
        <w:rPr>
          <w:rFonts w:eastAsia="Times New Roman"/>
          <w:color w:val="000000"/>
          <w:sz w:val="14"/>
          <w:szCs w:val="14"/>
          <w:u w:val="single"/>
          <w:shd w:val="clear" w:color="auto" w:fill="FFFF00"/>
        </w:rPr>
        <w:t xml:space="preserve"> </w:t>
      </w:r>
      <w:r w:rsidRPr="0097394B">
        <w:rPr>
          <w:rFonts w:eastAsia="Times New Roman"/>
          <w:b/>
          <w:bCs/>
          <w:vanish/>
          <w:color w:val="000000"/>
          <w:sz w:val="26"/>
          <w:szCs w:val="26"/>
          <w:u w:val="single"/>
          <w:shd w:val="clear" w:color="auto" w:fill="FFFF00"/>
        </w:rPr>
        <w:t>participating</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in</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labor</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strike</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14"/>
          <w:szCs w:val="14"/>
          <w:u w:val="single"/>
        </w:rPr>
        <w:t>demonstrations</w:t>
      </w:r>
      <w:r w:rsidRPr="0097394B">
        <w:rPr>
          <w:rFonts w:eastAsia="Times New Roman"/>
          <w:vanish/>
          <w:color w:val="000000"/>
          <w:sz w:val="26"/>
          <w:szCs w:val="26"/>
          <w:u w:val="single"/>
          <w:shd w:val="clear" w:color="auto" w:fill="FFFF00"/>
        </w:rPr>
        <w: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becomes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evident</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14"/>
          <w:szCs w:val="14"/>
          <w:u w:val="single"/>
        </w:rPr>
        <w:t>that</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such</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action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is</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not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morally</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permissible</w:t>
      </w:r>
      <w:r w:rsidRPr="0097394B">
        <w:rPr>
          <w:rFonts w:eastAsia="Times New Roman"/>
          <w:b/>
          <w:bCs/>
          <w:color w:val="000000"/>
          <w:sz w:val="14"/>
          <w:szCs w:val="14"/>
          <w:u w:val="single"/>
          <w:shd w:val="clear" w:color="auto" w:fill="FFFF00"/>
        </w:rPr>
        <w:t xml:space="preserve"> </w:t>
      </w:r>
      <w:r w:rsidRPr="0097394B">
        <w:rPr>
          <w:rFonts w:eastAsia="Times New Roman"/>
          <w:b/>
          <w:bCs/>
          <w:vanish/>
          <w:color w:val="000000"/>
          <w:sz w:val="26"/>
          <w:szCs w:val="26"/>
          <w:u w:val="single"/>
          <w:shd w:val="clear" w:color="auto" w:fill="FFFF00"/>
        </w:rPr>
        <w:t>or</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executing</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its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duty</w:t>
      </w:r>
      <w:r w:rsidRPr="0097394B">
        <w:rPr>
          <w:rFonts w:eastAsia="Times New Roman"/>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Arguably</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as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much</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social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workers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are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trained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professionals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rendering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services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are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crucial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functioning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well-being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society,</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they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remain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ordinary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citizens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who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also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some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point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will</w:t>
      </w:r>
      <w:r w:rsidRPr="0097394B">
        <w:rPr>
          <w:rFonts w:eastAsia="Times New Roman"/>
          <w:color w:val="000000"/>
          <w:sz w:val="26"/>
          <w:szCs w:val="26"/>
          <w:u w:val="single"/>
        </w:rPr>
        <w:t xml:space="preserve"> </w:t>
      </w:r>
      <w:r w:rsidRPr="0097394B">
        <w:rPr>
          <w:rFonts w:eastAsia="Times New Roman"/>
          <w:b/>
          <w:bCs/>
          <w:vanish/>
          <w:color w:val="000000"/>
          <w:sz w:val="26"/>
          <w:szCs w:val="26"/>
          <w:u w:val="single"/>
          <w:shd w:val="clear" w:color="auto" w:fill="FFFF00"/>
        </w:rPr>
        <w:t>require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crucial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services</w:t>
      </w:r>
      <w:r w:rsidRPr="0097394B">
        <w:rPr>
          <w:rFonts w:eastAsia="Times New Roman"/>
          <w:vanish/>
          <w:color w:val="000000"/>
          <w:sz w:val="26"/>
          <w:szCs w:val="26"/>
          <w:u w:val="single"/>
        </w:rPr>
        <w: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Examples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these</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crucial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services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that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may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cause</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26"/>
          <w:szCs w:val="26"/>
          <w:u w:val="single"/>
          <w:shd w:val="clear" w:color="auto" w:fill="FFFF00"/>
        </w:rPr>
        <w:t>significant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harm</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because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its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absence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due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labor</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strike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action</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26"/>
          <w:szCs w:val="26"/>
          <w:u w:val="single"/>
        </w:rPr>
        <w:t>are</w:t>
      </w:r>
      <w:r w:rsidRPr="0097394B">
        <w:rPr>
          <w:rFonts w:eastAsia="Times New Roman"/>
          <w:color w:val="000000"/>
          <w:sz w:val="26"/>
          <w:szCs w:val="26"/>
          <w:u w:val="single"/>
        </w:rPr>
        <w:t xml:space="preserve"> </w:t>
      </w:r>
      <w:r w:rsidRPr="0097394B">
        <w:rPr>
          <w:rFonts w:eastAsia="Times New Roman"/>
          <w:b/>
          <w:bCs/>
          <w:vanish/>
          <w:color w:val="000000"/>
          <w:sz w:val="26"/>
          <w:szCs w:val="26"/>
          <w:u w:val="single"/>
          <w:shd w:val="clear" w:color="auto" w:fill="FFFF00"/>
        </w:rPr>
        <w:t>medical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personnel</w:t>
      </w:r>
      <w:r w:rsidRPr="0097394B">
        <w:rPr>
          <w:rFonts w:eastAsia="Times New Roman"/>
          <w:b/>
          <w:bCs/>
          <w:vanish/>
          <w:color w:val="000000"/>
          <w:sz w:val="26"/>
          <w:szCs w:val="26"/>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suicide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watch</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centers</w:t>
      </w:r>
      <w:r w:rsidRPr="0097394B">
        <w:rPr>
          <w:rFonts w:eastAsia="Times New Roman"/>
          <w:b/>
          <w:bCs/>
          <w:vanish/>
          <w:color w:val="000000"/>
          <w:sz w:val="26"/>
          <w:szCs w:val="26"/>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mental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health</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care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professionals,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law</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enforcement,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court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systems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municipal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service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delivery,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etc</w:t>
      </w:r>
      <w:r w:rsidRPr="0097394B">
        <w:rPr>
          <w:rFonts w:eastAsia="Times New Roman"/>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With</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these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services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available,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social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workers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experience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suffering,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frustration,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unhappiness,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harm</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clients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with</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their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absence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from</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office.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regard,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participating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demonstrating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labor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strike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action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adhering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duty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morally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permissible.</w:t>
      </w:r>
    </w:p>
    <w:p w14:paraId="39CC6B07"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u w:val="single"/>
        </w:rPr>
        <w:t>[6] Uses others as a mere means to an end</w:t>
      </w:r>
    </w:p>
    <w:p w14:paraId="7232B784"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u w:val="single"/>
        </w:rPr>
        <w:t>Fourie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17</w:t>
      </w:r>
      <w:r w:rsidRPr="0097394B">
        <w:rPr>
          <w:rFonts w:eastAsia="Times New Roman"/>
          <w:color w:val="000000"/>
          <w:szCs w:val="22"/>
          <w:u w:val="single"/>
        </w:rPr>
        <w:t xml:space="preserve"> </w:t>
      </w:r>
      <w:r w:rsidRPr="0097394B">
        <w:rPr>
          <w:rFonts w:eastAsia="Times New Roman"/>
          <w:vanish/>
          <w:color w:val="000000"/>
          <w:sz w:val="16"/>
          <w:szCs w:val="16"/>
          <w:u w:val="single"/>
        </w:rPr>
        <w:t>Johan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Fourie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11-30-2017</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"Ethicality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Labor-Strike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Demonstrates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by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Social</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Workers"</w:t>
      </w:r>
      <w:hyperlink r:id="rId15" w:history="1">
        <w:r w:rsidRPr="0097394B">
          <w:rPr>
            <w:rFonts w:eastAsia="Times New Roman"/>
            <w:color w:val="000000"/>
            <w:sz w:val="16"/>
            <w:szCs w:val="16"/>
            <w:u w:val="single"/>
          </w:rPr>
          <w:t xml:space="preserve"> </w:t>
        </w:r>
        <w:r w:rsidRPr="0097394B">
          <w:rPr>
            <w:rFonts w:eastAsia="Times New Roman"/>
            <w:vanish/>
            <w:color w:val="1155CC"/>
            <w:sz w:val="16"/>
            <w:szCs w:val="16"/>
            <w:u w:val="single"/>
          </w:rPr>
          <w:t>https://www.otherpapers.com/essay/Ethicality-of-Labor-Strike-Demonstrates-by-Social-Workers/62694.html</w:t>
        </w:r>
      </w:hyperlink>
      <w:r w:rsidRPr="0097394B">
        <w:rPr>
          <w:rFonts w:eastAsia="Times New Roman"/>
          <w:color w:val="000000"/>
          <w:sz w:val="16"/>
          <w:szCs w:val="16"/>
          <w:u w:val="single"/>
        </w:rPr>
        <w:t xml:space="preserve"> </w:t>
      </w:r>
      <w:r w:rsidRPr="0097394B">
        <w:rPr>
          <w:rFonts w:eastAsia="Times New Roman"/>
          <w:vanish/>
          <w:color w:val="000000"/>
          <w:sz w:val="16"/>
          <w:szCs w:val="16"/>
          <w:u w:val="single"/>
        </w:rPr>
        <w:t>(Johan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Fourie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professor</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Economics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History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Stellenbosch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University.)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JG</w:t>
      </w:r>
    </w:p>
    <w:p w14:paraId="1EB74A33"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further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formula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Categorical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Imperative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"so,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act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treat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humanity</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whether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your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own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person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other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context,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never</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solely</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as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means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end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but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always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within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itself'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(Parrott,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2006,</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51).</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this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Kant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meant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people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should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valued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respected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individual</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not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used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for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benefit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others.</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Participating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labor-strike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demonstration/action</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is</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direct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violation</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of</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this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categorical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perspective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would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ethically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permissible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because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severe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dependence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well-being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clients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effective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functioning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employer</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organization</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and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society</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used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to</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duly</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and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unduly</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influence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bargaining</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process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for</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better</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working</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conditions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participating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labor</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strike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demonstration,</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humanity</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well-being</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clients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society</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not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seen</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crucial</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and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an</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'end'</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but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rather</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used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demonstrate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undeniable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need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for</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skills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expertise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social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workers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Furthermore,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through</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withholding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services,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social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worker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professionals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demonstrate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well-being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welfare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society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have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lost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inherent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importance/value.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Though</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value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overall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well-being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taught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throughout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social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work</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training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process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enshrined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professional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ethical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codes.</w:t>
      </w:r>
    </w:p>
    <w:p w14:paraId="78A65B1E"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u w:val="single"/>
        </w:rPr>
        <w:t>[7] Violates the commitment to not cause harm</w:t>
      </w:r>
    </w:p>
    <w:p w14:paraId="210290E0"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u w:val="single"/>
        </w:rPr>
        <w:t>Fourie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17</w:t>
      </w:r>
      <w:r w:rsidRPr="0097394B">
        <w:rPr>
          <w:rFonts w:eastAsia="Times New Roman"/>
          <w:color w:val="000000"/>
          <w:szCs w:val="22"/>
          <w:u w:val="single"/>
        </w:rPr>
        <w:t xml:space="preserve"> </w:t>
      </w:r>
      <w:r w:rsidRPr="0097394B">
        <w:rPr>
          <w:rFonts w:eastAsia="Times New Roman"/>
          <w:vanish/>
          <w:color w:val="000000"/>
          <w:sz w:val="16"/>
          <w:szCs w:val="16"/>
          <w:u w:val="single"/>
        </w:rPr>
        <w:t>Johan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Fourie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11-30-2017</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"Ethicality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Labor-Strike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Demonstrates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by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Social</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Workers"</w:t>
      </w:r>
      <w:hyperlink r:id="rId16" w:history="1">
        <w:r w:rsidRPr="0097394B">
          <w:rPr>
            <w:rFonts w:eastAsia="Times New Roman"/>
            <w:color w:val="000000"/>
            <w:sz w:val="16"/>
            <w:szCs w:val="16"/>
            <w:u w:val="single"/>
          </w:rPr>
          <w:t xml:space="preserve"> </w:t>
        </w:r>
        <w:r w:rsidRPr="0097394B">
          <w:rPr>
            <w:rFonts w:eastAsia="Times New Roman"/>
            <w:vanish/>
            <w:color w:val="1155CC"/>
            <w:sz w:val="16"/>
            <w:szCs w:val="16"/>
            <w:u w:val="single"/>
          </w:rPr>
          <w:t>https://www.otherpapers.com/essay/Ethicality-of-Labor-Strike-Demonstrates-by-Social-Workers/62694.html</w:t>
        </w:r>
      </w:hyperlink>
      <w:r w:rsidRPr="0097394B">
        <w:rPr>
          <w:rFonts w:eastAsia="Times New Roman"/>
          <w:color w:val="000000"/>
          <w:sz w:val="16"/>
          <w:szCs w:val="16"/>
          <w:u w:val="single"/>
        </w:rPr>
        <w:t xml:space="preserve"> </w:t>
      </w:r>
      <w:r w:rsidRPr="0097394B">
        <w:rPr>
          <w:rFonts w:eastAsia="Times New Roman"/>
          <w:vanish/>
          <w:color w:val="000000"/>
          <w:sz w:val="16"/>
          <w:szCs w:val="16"/>
          <w:u w:val="single"/>
        </w:rPr>
        <w:t>(Johan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Fourie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professor</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Economics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History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Stellenbosch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University.)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JG</w:t>
      </w:r>
    </w:p>
    <w:p w14:paraId="7A7CA854"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addition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above,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engaging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labor</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strike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demonstration</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is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gross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violation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prima</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facie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duty</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of</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social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worker</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nonmaleficence:</w:t>
      </w:r>
      <w:r w:rsidRPr="0097394B">
        <w:rPr>
          <w:rFonts w:eastAsia="Times New Roman"/>
          <w:color w:val="000000"/>
          <w:sz w:val="26"/>
          <w:szCs w:val="26"/>
          <w:u w:val="single"/>
        </w:rPr>
        <w:t xml:space="preserve"> </w:t>
      </w:r>
      <w:r w:rsidRPr="0097394B">
        <w:rPr>
          <w:rFonts w:eastAsia="Times New Roman"/>
          <w:b/>
          <w:bCs/>
          <w:vanish/>
          <w:color w:val="000000"/>
          <w:sz w:val="26"/>
          <w:szCs w:val="26"/>
          <w:u w:val="single"/>
          <w:shd w:val="clear" w:color="auto" w:fill="FFFF00"/>
        </w:rPr>
        <w:t>to</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not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cause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harm</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and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display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commitment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well-being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of</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client,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organization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society.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Social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Workers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withdraw</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their</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labor</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services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are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ceased</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automatic</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disruption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occurs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which</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can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inflict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serious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harm</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clients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organizational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functioning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society</w:t>
      </w:r>
      <w:r w:rsidRPr="0097394B">
        <w:rPr>
          <w:rFonts w:eastAsia="Times New Roman"/>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According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Mehta</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Swell</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(2014),</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examples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harm</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caused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clients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organizational</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functioning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include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severe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fatal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delays</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executing</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14"/>
          <w:szCs w:val="14"/>
          <w:u w:val="single"/>
        </w:rPr>
        <w:t>or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developing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timeous</w:t>
      </w:r>
      <w:r w:rsidRPr="0097394B">
        <w:rPr>
          <w:rFonts w:eastAsia="Times New Roman"/>
          <w:color w:val="000000"/>
          <w:sz w:val="14"/>
          <w:szCs w:val="14"/>
          <w:u w:val="single"/>
        </w:rPr>
        <w:t xml:space="preserve"> </w:t>
      </w:r>
      <w:r w:rsidRPr="0097394B">
        <w:rPr>
          <w:rFonts w:eastAsia="Times New Roman"/>
          <w:vanish/>
          <w:color w:val="000000"/>
          <w:sz w:val="26"/>
          <w:szCs w:val="26"/>
          <w:u w:val="single"/>
          <w:shd w:val="clear" w:color="auto" w:fill="FFFF00"/>
        </w:rPr>
        <w:t>interventions</w:t>
      </w:r>
      <w:r w:rsidRPr="0097394B">
        <w:rPr>
          <w:rFonts w:eastAsia="Times New Roman"/>
          <w:color w:val="000000"/>
          <w:sz w:val="14"/>
          <w:szCs w:val="14"/>
          <w:u w:val="single"/>
          <w:shd w:val="clear" w:color="auto" w:fill="FFFF00"/>
        </w:rPr>
        <w:t xml:space="preserve"> </w:t>
      </w:r>
      <w:r w:rsidRPr="0097394B">
        <w:rPr>
          <w:rFonts w:eastAsia="Times New Roman"/>
          <w:b/>
          <w:bCs/>
          <w:vanish/>
          <w:color w:val="000000"/>
          <w:sz w:val="26"/>
          <w:szCs w:val="26"/>
          <w:u w:val="single"/>
          <w:shd w:val="clear" w:color="auto" w:fill="FFFF00"/>
        </w:rPr>
        <w:t>for</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at-risk</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clients,</w:t>
      </w:r>
      <w:r w:rsidRPr="0097394B">
        <w:rPr>
          <w:rFonts w:eastAsia="Times New Roman"/>
          <w:color w:val="000000"/>
          <w:sz w:val="14"/>
          <w:szCs w:val="14"/>
          <w:u w:val="single"/>
          <w:shd w:val="clear" w:color="auto" w:fill="FFFF00"/>
        </w:rPr>
        <w:t xml:space="preserve"> </w:t>
      </w:r>
      <w:r w:rsidRPr="0097394B">
        <w:rPr>
          <w:rFonts w:eastAsia="Times New Roman"/>
          <w:vanish/>
          <w:color w:val="000000"/>
          <w:sz w:val="14"/>
          <w:szCs w:val="14"/>
          <w:u w:val="single"/>
        </w:rPr>
        <w:t>miscommunication,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no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service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delivery.</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Moreover,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withdrawing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their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labor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strike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demonstration,</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ethical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principles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such</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beneficence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social</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justice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are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also</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not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adhered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acts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kindness,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empathy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shown,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most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vulnerable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members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society</w:t>
      </w:r>
      <w:r w:rsidRPr="0097394B">
        <w:rPr>
          <w:rFonts w:eastAsia="Times New Roman"/>
          <w:color w:val="000000"/>
          <w:sz w:val="26"/>
          <w:szCs w:val="26"/>
          <w:u w:val="single"/>
        </w:rPr>
        <w:t xml:space="preserve"> </w:t>
      </w:r>
      <w:r w:rsidRPr="0097394B">
        <w:rPr>
          <w:rFonts w:eastAsia="Times New Roman"/>
          <w:b/>
          <w:bCs/>
          <w:vanish/>
          <w:color w:val="000000"/>
          <w:sz w:val="26"/>
          <w:szCs w:val="26"/>
          <w:u w:val="single"/>
          <w:shd w:val="clear" w:color="auto" w:fill="FFFF00"/>
        </w:rPr>
        <w:t>will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be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impacted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most</w:t>
      </w:r>
      <w:r w:rsidRPr="0097394B">
        <w:rPr>
          <w:rFonts w:eastAsia="Times New Roman"/>
          <w:vanish/>
          <w:color w:val="000000"/>
          <w:sz w:val="26"/>
          <w:szCs w:val="26"/>
          <w:u w:val="single"/>
        </w:rPr>
        <w:t>.</w:t>
      </w:r>
    </w:p>
    <w:p w14:paraId="1B529F3F"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u w:val="single"/>
        </w:rPr>
        <w:lastRenderedPageBreak/>
        <w:t>[8] Strikes in essential services hurt the patient but not the employer which reduces the patient to a mere means to an end.</w:t>
      </w:r>
    </w:p>
    <w:p w14:paraId="4BB3E9C3"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u w:val="single"/>
        </w:rPr>
        <w:t>Loewy</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2K</w:t>
      </w:r>
      <w:r w:rsidRPr="0097394B">
        <w:rPr>
          <w:rFonts w:eastAsia="Times New Roman"/>
          <w:vanish/>
          <w:color w:val="000000"/>
          <w:szCs w:val="22"/>
          <w:u w:val="single"/>
        </w:rPr>
        <w:t>,</w:t>
      </w:r>
      <w:r w:rsidRPr="0097394B">
        <w:rPr>
          <w:rFonts w:eastAsia="Times New Roman"/>
          <w:color w:val="000000"/>
          <w:szCs w:val="22"/>
          <w:u w:val="single"/>
        </w:rPr>
        <w:t xml:space="preserve"> </w:t>
      </w:r>
      <w:r w:rsidRPr="0097394B">
        <w:rPr>
          <w:rFonts w:eastAsia="Times New Roman"/>
          <w:vanish/>
          <w:color w:val="000000"/>
          <w:sz w:val="16"/>
          <w:szCs w:val="16"/>
          <w:u w:val="single"/>
        </w:rPr>
        <w:t>Erich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healthcare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professionals,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ethics,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strikes."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Cambridge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Q.</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Healthcare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Ethics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9</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(2000):</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513.</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(Erich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Loewy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M.D.,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F.A.C.P.,</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born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Vienna,</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Austria</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1927</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able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to</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escape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first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to</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England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then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to</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U.S.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late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1938.</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initially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trained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cardiologist.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taught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Case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Western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Reserve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practiced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Cleveland,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Ohio.</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After</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14</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years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devoted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himself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fully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to</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Bioethics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taught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University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Illinois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for</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12</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years.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In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1996</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was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selected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first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endowed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Alumni</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Association</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Chair</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Bioethics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the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University</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California</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Davis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School</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of</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Medicine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and</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has</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taught</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there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since.)</w:t>
      </w:r>
      <w:r w:rsidRPr="0097394B">
        <w:rPr>
          <w:rFonts w:eastAsia="Times New Roman"/>
          <w:color w:val="000000"/>
          <w:sz w:val="16"/>
          <w:szCs w:val="16"/>
          <w:u w:val="single"/>
        </w:rPr>
        <w:t xml:space="preserve"> </w:t>
      </w:r>
      <w:r w:rsidRPr="0097394B">
        <w:rPr>
          <w:rFonts w:eastAsia="Times New Roman"/>
          <w:vanish/>
          <w:color w:val="000000"/>
          <w:sz w:val="16"/>
          <w:szCs w:val="16"/>
          <w:u w:val="single"/>
        </w:rPr>
        <w:t>JG</w:t>
      </w:r>
    </w:p>
    <w:p w14:paraId="501BA851" w14:textId="6DB1D649" w:rsidR="0097394B" w:rsidRPr="0097394B" w:rsidRDefault="0097394B" w:rsidP="0097394B">
      <w:pPr>
        <w:rPr>
          <w:rFonts w:eastAsia="Times New Roman"/>
          <w:color w:val="000000"/>
          <w:sz w:val="26"/>
          <w:szCs w:val="26"/>
          <w:u w:val="single"/>
        </w:rPr>
      </w:pPr>
      <w:r w:rsidRPr="0097394B">
        <w:rPr>
          <w:rFonts w:eastAsia="Times New Roman"/>
          <w:vanish/>
          <w:color w:val="000000"/>
          <w:sz w:val="14"/>
          <w:szCs w:val="14"/>
          <w:u w:val="single"/>
        </w:rPr>
        <w:t>“</w:t>
      </w:r>
      <w:r w:rsidRPr="0097394B">
        <w:rPr>
          <w:rFonts w:eastAsia="Times New Roman"/>
          <w:vanish/>
          <w:color w:val="000000"/>
          <w:sz w:val="26"/>
          <w:szCs w:val="26"/>
          <w:u w:val="single"/>
          <w:shd w:val="clear" w:color="auto" w:fill="FFFF00"/>
        </w:rPr>
        <w:t>Essential</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Work</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Strikes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Healthcare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professionals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garbage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collectors,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other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“essential”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workers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have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responsibility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considered</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different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from</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say,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responsibilities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workers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in</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supermarket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chain</w:t>
      </w:r>
      <w:r w:rsidRPr="0097394B">
        <w:rPr>
          <w:rFonts w:eastAsia="Times New Roman"/>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almost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certainly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other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supermarkets,</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but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generally</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only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one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municipal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garbage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collection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service</w:t>
      </w:r>
      <w:r w:rsidRPr="0097394B">
        <w:rPr>
          <w:rFonts w:eastAsia="Times New Roman"/>
          <w:b/>
          <w:bCs/>
          <w:vanish/>
          <w:color w:val="000000"/>
          <w:sz w:val="26"/>
          <w:szCs w:val="26"/>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one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police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force</w:t>
      </w:r>
      <w:r w:rsidRPr="0097394B">
        <w:rPr>
          <w:rFonts w:eastAsia="Times New Roman"/>
          <w:b/>
          <w:bCs/>
          <w:vanish/>
          <w:color w:val="000000"/>
          <w:sz w:val="26"/>
          <w:szCs w:val="26"/>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and</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one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fire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department</w:t>
      </w:r>
      <w:r w:rsidRPr="0097394B">
        <w:rPr>
          <w:rFonts w:eastAsia="Times New Roman"/>
          <w:b/>
          <w:bCs/>
          <w:vanish/>
          <w:color w:val="000000"/>
          <w:sz w:val="26"/>
          <w:szCs w:val="26"/>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and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rPr>
        <w:t>in</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general,</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only</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one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healthcare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system</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rPr>
        <w:t>available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to</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us</w:t>
      </w:r>
      <w:r w:rsidRPr="0097394B">
        <w:rPr>
          <w:rFonts w:eastAsia="Times New Roman"/>
          <w:b/>
          <w:bCs/>
          <w:vanish/>
          <w:color w:val="000000"/>
          <w:sz w:val="14"/>
          <w:szCs w:val="14"/>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In</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medical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setting</w:t>
      </w:r>
      <w:r w:rsidRPr="0097394B">
        <w:rPr>
          <w:rFonts w:eastAsia="Times New Roman"/>
          <w:b/>
          <w:bCs/>
          <w:vanish/>
          <w:color w:val="000000"/>
          <w:sz w:val="26"/>
          <w:szCs w:val="26"/>
          <w:u w:val="single"/>
        </w:rPr>
        <w:t>,</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furthermore,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workers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are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rPr>
        <w:t>much</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more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apt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to</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deal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with</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identified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lives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know</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their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patients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often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have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known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them</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for</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some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time.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Striking</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against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their</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employer</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(even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done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part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benefit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patient)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is</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denying</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meaningful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and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rPr>
        <w:t>often</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essential</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services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to</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rPr>
        <w:t>some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of</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these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identified</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shd w:val="clear" w:color="auto" w:fill="FFFF00"/>
        </w:rPr>
        <w:t>lives</w:t>
      </w:r>
      <w:r w:rsidRPr="0097394B">
        <w:rPr>
          <w:rFonts w:eastAsia="Times New Roman"/>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tend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relate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differently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with</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those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lives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know</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therefore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call</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“identified”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from</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those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whom</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consider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“unidentified”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statistical</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lives,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part,</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because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have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obligations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result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relationships;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part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because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we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fail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recognize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that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these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so-called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unidentified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lives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fact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unidentified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but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merely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not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identified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by</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us.</w:t>
      </w:r>
      <w:r w:rsidRPr="0097394B">
        <w:rPr>
          <w:rFonts w:eastAsia="Times New Roman"/>
          <w:vanish/>
          <w:color w:val="000000"/>
          <w:sz w:val="14"/>
          <w:szCs w:val="14"/>
          <w:u w:val="single"/>
        </w:rPr>
        <w:t>4</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When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strikes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called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healthcare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professionals,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both</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types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lives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apt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injured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least,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severely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inconvenienced.</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Except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pocketbook,</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strikes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in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healthcare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setting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generally</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do</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not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directly</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hurt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employer</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employer</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is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hurt</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through</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the</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patient</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patient</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rPr>
        <w:t>thus</w:t>
      </w:r>
      <w:r w:rsidRPr="0097394B">
        <w:rPr>
          <w:rFonts w:eastAsia="Times New Roman"/>
          <w:color w:val="000000"/>
          <w:sz w:val="26"/>
          <w:szCs w:val="26"/>
          <w:u w:val="single"/>
        </w:rPr>
        <w:t xml:space="preserve"> </w:t>
      </w:r>
      <w:r w:rsidRPr="0097394B">
        <w:rPr>
          <w:rFonts w:eastAsia="Times New Roman"/>
          <w:vanish/>
          <w:color w:val="000000"/>
          <w:sz w:val="26"/>
          <w:szCs w:val="26"/>
          <w:u w:val="single"/>
          <w:shd w:val="clear" w:color="auto" w:fill="FFFF00"/>
        </w:rPr>
        <w:t>becomes</w:t>
      </w:r>
      <w:r w:rsidRPr="0097394B">
        <w:rPr>
          <w:rFonts w:eastAsia="Times New Roman"/>
          <w:color w:val="000000"/>
          <w:sz w:val="26"/>
          <w:szCs w:val="26"/>
          <w:u w:val="single"/>
          <w:shd w:val="clear" w:color="auto" w:fill="FFFF00"/>
        </w:rPr>
        <w:t xml:space="preserve"> </w:t>
      </w:r>
      <w:r w:rsidRPr="0097394B">
        <w:rPr>
          <w:rFonts w:eastAsia="Times New Roman"/>
          <w:vanish/>
          <w:color w:val="000000"/>
          <w:sz w:val="26"/>
          <w:szCs w:val="26"/>
          <w:u w:val="single"/>
          <w:shd w:val="clear" w:color="auto" w:fill="FFFF00"/>
        </w:rPr>
        <w:t>a</w:t>
      </w:r>
      <w:r w:rsidRPr="0097394B">
        <w:rPr>
          <w:rFonts w:eastAsia="Times New Roman"/>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means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toward</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the</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employees’</w:t>
      </w:r>
      <w:r w:rsidRPr="0097394B">
        <w:rPr>
          <w:rFonts w:eastAsia="Times New Roman"/>
          <w:b/>
          <w:bCs/>
          <w:color w:val="000000"/>
          <w:sz w:val="26"/>
          <w:szCs w:val="26"/>
          <w:u w:val="single"/>
          <w:shd w:val="clear" w:color="auto" w:fill="FFFF00"/>
        </w:rPr>
        <w:t xml:space="preserve"> </w:t>
      </w:r>
      <w:r w:rsidRPr="0097394B">
        <w:rPr>
          <w:rFonts w:eastAsia="Times New Roman"/>
          <w:b/>
          <w:bCs/>
          <w:vanish/>
          <w:color w:val="000000"/>
          <w:sz w:val="26"/>
          <w:szCs w:val="26"/>
          <w:u w:val="single"/>
          <w:shd w:val="clear" w:color="auto" w:fill="FFFF00"/>
        </w:rPr>
        <w:t>ends</w:t>
      </w:r>
      <w:r w:rsidRPr="0097394B">
        <w:rPr>
          <w:rFonts w:eastAsia="Times New Roman"/>
          <w:vanish/>
          <w:color w:val="000000"/>
          <w:sz w:val="26"/>
          <w:szCs w:val="26"/>
          <w:u w:val="single"/>
        </w:rPr>
        <w: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football</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kicked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between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two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contending</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parties—</w:t>
      </w:r>
      <w:r w:rsidRPr="0097394B">
        <w:rPr>
          <w:rFonts w:eastAsia="Times New Roman"/>
          <w:b/>
          <w:bCs/>
          <w:vanish/>
          <w:color w:val="000000"/>
          <w:sz w:val="26"/>
          <w:szCs w:val="26"/>
          <w:u w:val="single"/>
        </w:rPr>
        <w:t>even</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if</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one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of</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the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employees’</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goals</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is</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to</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serve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the</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good</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of</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patients</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in</w:t>
      </w:r>
      <w:r w:rsidRPr="0097394B">
        <w:rPr>
          <w:rFonts w:eastAsia="Times New Roman"/>
          <w:b/>
          <w:bCs/>
          <w:color w:val="000000"/>
          <w:sz w:val="26"/>
          <w:szCs w:val="26"/>
          <w:u w:val="single"/>
        </w:rPr>
        <w:t xml:space="preserve"> </w:t>
      </w:r>
      <w:r w:rsidRPr="0097394B">
        <w:rPr>
          <w:rFonts w:eastAsia="Times New Roman"/>
          <w:b/>
          <w:bCs/>
          <w:vanish/>
          <w:color w:val="000000"/>
          <w:sz w:val="26"/>
          <w:szCs w:val="26"/>
          <w:u w:val="single"/>
        </w:rPr>
        <w:t>general</w:t>
      </w:r>
      <w:r w:rsidRPr="0097394B">
        <w:rPr>
          <w:rFonts w:eastAsia="Times New Roman"/>
          <w:b/>
          <w:bCs/>
          <w:vanish/>
          <w:color w:val="000000"/>
          <w:sz w:val="14"/>
          <w:szCs w:val="14"/>
          <w:u w:val="single"/>
        </w:rPr>
        <w: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Theoretically,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patients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will</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bring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pressure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employer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government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managed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care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organization),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thus,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quite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frankly,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using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patient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means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toward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ends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health</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professionals.5</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dilemma,</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course,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that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without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significantly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inconveniencing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or</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even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endangering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patients,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no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pressure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likely</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brought</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and,</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therefore,</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no</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amelioration</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of</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working</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conditions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is</w:t>
      </w:r>
      <w:r w:rsidRPr="0097394B">
        <w:rPr>
          <w:rFonts w:eastAsia="Times New Roman"/>
          <w:color w:val="000000"/>
          <w:sz w:val="14"/>
          <w:szCs w:val="14"/>
          <w:u w:val="single"/>
        </w:rPr>
        <w:t xml:space="preserve"> </w:t>
      </w:r>
      <w:r w:rsidRPr="0097394B">
        <w:rPr>
          <w:rFonts w:eastAsia="Times New Roman"/>
          <w:vanish/>
          <w:color w:val="000000"/>
          <w:sz w:val="14"/>
          <w:szCs w:val="14"/>
          <w:u w:val="single"/>
        </w:rPr>
        <w:t>effected.</w:t>
      </w:r>
      <w:r w:rsidRPr="0097394B">
        <w:rPr>
          <w:rFonts w:eastAsia="Times New Roman"/>
          <w:color w:val="000000"/>
          <w:sz w:val="14"/>
          <w:szCs w:val="14"/>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be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effective,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strike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healthcare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professionals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has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“hurt”</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patients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and</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often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patients</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known</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to</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the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healthcare</w:t>
      </w:r>
      <w:r w:rsidRPr="0097394B">
        <w:rPr>
          <w:rFonts w:eastAsia="Times New Roman"/>
          <w:color w:val="000000"/>
          <w:sz w:val="26"/>
          <w:szCs w:val="26"/>
          <w:u w:val="single"/>
        </w:rPr>
        <w:t xml:space="preserve"> </w:t>
      </w:r>
      <w:r w:rsidRPr="0097394B">
        <w:rPr>
          <w:rFonts w:eastAsia="Times New Roman"/>
          <w:vanish/>
          <w:color w:val="000000"/>
          <w:sz w:val="26"/>
          <w:szCs w:val="26"/>
          <w:u w:val="single"/>
        </w:rPr>
        <w:t>professionals.</w:t>
      </w:r>
    </w:p>
    <w:p w14:paraId="5A7699BE" w14:textId="45073744" w:rsidR="0097394B" w:rsidRPr="0097394B" w:rsidRDefault="0097394B" w:rsidP="0097394B">
      <w:pPr>
        <w:pStyle w:val="Heading3"/>
      </w:pPr>
      <w:r w:rsidRPr="0097394B">
        <w:lastRenderedPageBreak/>
        <w:t>Larp</w:t>
      </w:r>
    </w:p>
    <w:p w14:paraId="6F77BDB0" w14:textId="77777777" w:rsidR="0097394B" w:rsidRPr="0097394B" w:rsidRDefault="0097394B" w:rsidP="0097394B">
      <w:pPr>
        <w:pStyle w:val="Heading4"/>
        <w:rPr>
          <w:rFonts w:ascii="Times New Roman" w:hAnsi="Times New Roman" w:cs="Times New Roman"/>
        </w:rPr>
      </w:pPr>
      <w:r w:rsidRPr="0097394B">
        <w:t>STRIKES ARE HIGH NOW AND MORE ARE COMING- PROVES NO UNIQUENESS OR REASON WHY THE AFF IS KEY</w:t>
      </w:r>
    </w:p>
    <w:p w14:paraId="5FB50278"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rPr>
        <w:t>Romero</w:t>
      </w:r>
      <w:r w:rsidRPr="0097394B">
        <w:rPr>
          <w:rFonts w:eastAsia="Times New Roman"/>
          <w:b/>
          <w:bCs/>
          <w:color w:val="000000"/>
          <w:sz w:val="26"/>
          <w:szCs w:val="26"/>
        </w:rPr>
        <w:t xml:space="preserve"> </w:t>
      </w:r>
      <w:r w:rsidRPr="0097394B">
        <w:rPr>
          <w:rFonts w:eastAsia="Times New Roman"/>
          <w:b/>
          <w:bCs/>
          <w:vanish/>
          <w:color w:val="000000"/>
          <w:sz w:val="26"/>
          <w:szCs w:val="26"/>
        </w:rPr>
        <w:t>10-21</w:t>
      </w:r>
      <w:r w:rsidRPr="0097394B">
        <w:rPr>
          <w:rFonts w:eastAsia="Times New Roman"/>
          <w:color w:val="000000"/>
          <w:szCs w:val="22"/>
        </w:rPr>
        <w:t xml:space="preserve"> </w:t>
      </w:r>
      <w:r w:rsidRPr="0097394B">
        <w:rPr>
          <w:rFonts w:eastAsia="Times New Roman"/>
          <w:vanish/>
          <w:color w:val="000000"/>
          <w:szCs w:val="22"/>
        </w:rPr>
        <w:t>Dani</w:t>
      </w:r>
      <w:r w:rsidRPr="0097394B">
        <w:rPr>
          <w:rFonts w:eastAsia="Times New Roman"/>
          <w:color w:val="000000"/>
          <w:szCs w:val="22"/>
        </w:rPr>
        <w:t xml:space="preserve"> </w:t>
      </w:r>
      <w:r w:rsidRPr="0097394B">
        <w:rPr>
          <w:rFonts w:eastAsia="Times New Roman"/>
          <w:vanish/>
          <w:color w:val="000000"/>
          <w:szCs w:val="22"/>
        </w:rPr>
        <w:t>Romero</w:t>
      </w:r>
      <w:r w:rsidRPr="0097394B">
        <w:rPr>
          <w:rFonts w:eastAsia="Times New Roman"/>
          <w:color w:val="000000"/>
          <w:szCs w:val="22"/>
        </w:rPr>
        <w:t xml:space="preserve"> </w:t>
      </w:r>
      <w:r w:rsidRPr="0097394B">
        <w:rPr>
          <w:rFonts w:eastAsia="Times New Roman"/>
          <w:vanish/>
          <w:color w:val="000000"/>
          <w:szCs w:val="22"/>
        </w:rPr>
        <w:t>(REPORTER,</w:t>
      </w:r>
      <w:r w:rsidRPr="0097394B">
        <w:rPr>
          <w:rFonts w:eastAsia="Times New Roman"/>
          <w:color w:val="000000"/>
          <w:szCs w:val="22"/>
        </w:rPr>
        <w:t xml:space="preserve"> </w:t>
      </w:r>
      <w:r w:rsidRPr="0097394B">
        <w:rPr>
          <w:rFonts w:eastAsia="Times New Roman"/>
          <w:vanish/>
          <w:color w:val="000000"/>
          <w:szCs w:val="22"/>
        </w:rPr>
        <w:t>yahoo</w:t>
      </w:r>
      <w:r w:rsidRPr="0097394B">
        <w:rPr>
          <w:rFonts w:eastAsia="Times New Roman"/>
          <w:color w:val="000000"/>
          <w:szCs w:val="22"/>
        </w:rPr>
        <w:t xml:space="preserve"> </w:t>
      </w:r>
      <w:r w:rsidRPr="0097394B">
        <w:rPr>
          <w:rFonts w:eastAsia="Times New Roman"/>
          <w:vanish/>
          <w:color w:val="000000"/>
          <w:szCs w:val="22"/>
        </w:rPr>
        <w:t>finance)</w:t>
      </w:r>
      <w:r w:rsidRPr="0097394B">
        <w:rPr>
          <w:rFonts w:eastAsia="Times New Roman"/>
          <w:color w:val="000000"/>
          <w:szCs w:val="22"/>
        </w:rPr>
        <w:t xml:space="preserve"> </w:t>
      </w:r>
      <w:r w:rsidRPr="0097394B">
        <w:rPr>
          <w:rFonts w:eastAsia="Times New Roman"/>
          <w:vanish/>
          <w:color w:val="000000"/>
          <w:szCs w:val="22"/>
        </w:rPr>
        <w:t>10/21/21,</w:t>
      </w:r>
      <w:r w:rsidRPr="0097394B">
        <w:rPr>
          <w:rFonts w:eastAsia="Times New Roman"/>
          <w:color w:val="000000"/>
          <w:szCs w:val="22"/>
        </w:rPr>
        <w:t xml:space="preserve"> </w:t>
      </w:r>
      <w:r w:rsidRPr="0097394B">
        <w:rPr>
          <w:rFonts w:eastAsia="Times New Roman"/>
          <w:vanish/>
          <w:color w:val="000000"/>
          <w:szCs w:val="22"/>
        </w:rPr>
        <w:t>‘Strikes</w:t>
      </w:r>
      <w:r w:rsidRPr="0097394B">
        <w:rPr>
          <w:rFonts w:eastAsia="Times New Roman"/>
          <w:color w:val="000000"/>
          <w:szCs w:val="22"/>
        </w:rPr>
        <w:t xml:space="preserve"> </w:t>
      </w:r>
      <w:r w:rsidRPr="0097394B">
        <w:rPr>
          <w:rFonts w:eastAsia="Times New Roman"/>
          <w:vanish/>
          <w:color w:val="000000"/>
          <w:szCs w:val="22"/>
        </w:rPr>
        <w:t>are</w:t>
      </w:r>
      <w:r w:rsidRPr="0097394B">
        <w:rPr>
          <w:rFonts w:eastAsia="Times New Roman"/>
          <w:color w:val="000000"/>
          <w:szCs w:val="22"/>
        </w:rPr>
        <w:t xml:space="preserve"> </w:t>
      </w:r>
      <w:r w:rsidRPr="0097394B">
        <w:rPr>
          <w:rFonts w:eastAsia="Times New Roman"/>
          <w:vanish/>
          <w:color w:val="000000"/>
          <w:szCs w:val="22"/>
        </w:rPr>
        <w:t>contagious’:</w:t>
      </w:r>
      <w:r w:rsidRPr="0097394B">
        <w:rPr>
          <w:rFonts w:eastAsia="Times New Roman"/>
          <w:color w:val="000000"/>
          <w:szCs w:val="22"/>
        </w:rPr>
        <w:t xml:space="preserve"> </w:t>
      </w:r>
      <w:r w:rsidRPr="0097394B">
        <w:rPr>
          <w:rFonts w:eastAsia="Times New Roman"/>
          <w:vanish/>
          <w:color w:val="000000"/>
          <w:szCs w:val="22"/>
        </w:rPr>
        <w:t>Wave</w:t>
      </w:r>
      <w:r w:rsidRPr="0097394B">
        <w:rPr>
          <w:rFonts w:eastAsia="Times New Roman"/>
          <w:color w:val="000000"/>
          <w:szCs w:val="22"/>
        </w:rPr>
        <w:t xml:space="preserve"> </w:t>
      </w:r>
      <w:r w:rsidRPr="0097394B">
        <w:rPr>
          <w:rFonts w:eastAsia="Times New Roman"/>
          <w:vanish/>
          <w:color w:val="000000"/>
          <w:szCs w:val="22"/>
        </w:rPr>
        <w:t>of</w:t>
      </w:r>
      <w:r w:rsidRPr="0097394B">
        <w:rPr>
          <w:rFonts w:eastAsia="Times New Roman"/>
          <w:color w:val="000000"/>
          <w:szCs w:val="22"/>
        </w:rPr>
        <w:t xml:space="preserve"> </w:t>
      </w:r>
      <w:r w:rsidRPr="0097394B">
        <w:rPr>
          <w:rFonts w:eastAsia="Times New Roman"/>
          <w:vanish/>
          <w:color w:val="000000"/>
          <w:szCs w:val="22"/>
        </w:rPr>
        <w:t>labor</w:t>
      </w:r>
      <w:r w:rsidRPr="0097394B">
        <w:rPr>
          <w:rFonts w:eastAsia="Times New Roman"/>
          <w:color w:val="000000"/>
          <w:szCs w:val="22"/>
        </w:rPr>
        <w:t xml:space="preserve"> </w:t>
      </w:r>
      <w:r w:rsidRPr="0097394B">
        <w:rPr>
          <w:rFonts w:eastAsia="Times New Roman"/>
          <w:vanish/>
          <w:color w:val="000000"/>
          <w:szCs w:val="22"/>
        </w:rPr>
        <w:t>unrest</w:t>
      </w:r>
      <w:r w:rsidRPr="0097394B">
        <w:rPr>
          <w:rFonts w:eastAsia="Times New Roman"/>
          <w:color w:val="000000"/>
          <w:szCs w:val="22"/>
        </w:rPr>
        <w:t xml:space="preserve"> </w:t>
      </w:r>
      <w:r w:rsidRPr="0097394B">
        <w:rPr>
          <w:rFonts w:eastAsia="Times New Roman"/>
          <w:vanish/>
          <w:color w:val="000000"/>
          <w:szCs w:val="22"/>
        </w:rPr>
        <w:t>signals</w:t>
      </w:r>
      <w:r w:rsidRPr="0097394B">
        <w:rPr>
          <w:rFonts w:eastAsia="Times New Roman"/>
          <w:color w:val="000000"/>
          <w:szCs w:val="22"/>
        </w:rPr>
        <w:t xml:space="preserve"> </w:t>
      </w:r>
      <w:r w:rsidRPr="0097394B">
        <w:rPr>
          <w:rFonts w:eastAsia="Times New Roman"/>
          <w:vanish/>
          <w:color w:val="000000"/>
          <w:szCs w:val="22"/>
        </w:rPr>
        <w:t>crisis</w:t>
      </w:r>
      <w:r w:rsidRPr="0097394B">
        <w:rPr>
          <w:rFonts w:eastAsia="Times New Roman"/>
          <w:color w:val="000000"/>
          <w:szCs w:val="22"/>
        </w:rPr>
        <w:t xml:space="preserve"> </w:t>
      </w:r>
      <w:r w:rsidRPr="0097394B">
        <w:rPr>
          <w:rFonts w:eastAsia="Times New Roman"/>
          <w:vanish/>
          <w:color w:val="000000"/>
          <w:szCs w:val="22"/>
        </w:rPr>
        <w:t>in</w:t>
      </w:r>
      <w:r w:rsidRPr="0097394B">
        <w:rPr>
          <w:rFonts w:eastAsia="Times New Roman"/>
          <w:color w:val="000000"/>
          <w:szCs w:val="22"/>
        </w:rPr>
        <w:t xml:space="preserve"> </w:t>
      </w:r>
      <w:r w:rsidRPr="0097394B">
        <w:rPr>
          <w:rFonts w:eastAsia="Times New Roman"/>
          <w:vanish/>
          <w:color w:val="000000"/>
          <w:szCs w:val="22"/>
        </w:rPr>
        <w:t>tight</w:t>
      </w:r>
      <w:r w:rsidRPr="0097394B">
        <w:rPr>
          <w:rFonts w:eastAsia="Times New Roman"/>
          <w:color w:val="000000"/>
          <w:szCs w:val="22"/>
        </w:rPr>
        <w:t xml:space="preserve"> </w:t>
      </w:r>
      <w:r w:rsidRPr="0097394B">
        <w:rPr>
          <w:rFonts w:eastAsia="Times New Roman"/>
          <w:vanish/>
          <w:color w:val="000000"/>
          <w:szCs w:val="22"/>
        </w:rPr>
        <w:t>job</w:t>
      </w:r>
      <w:r w:rsidRPr="0097394B">
        <w:rPr>
          <w:rFonts w:eastAsia="Times New Roman"/>
          <w:color w:val="000000"/>
          <w:szCs w:val="22"/>
        </w:rPr>
        <w:t xml:space="preserve"> </w:t>
      </w:r>
      <w:r w:rsidRPr="0097394B">
        <w:rPr>
          <w:rFonts w:eastAsia="Times New Roman"/>
          <w:vanish/>
          <w:color w:val="000000"/>
          <w:szCs w:val="22"/>
        </w:rPr>
        <w:t>market,</w:t>
      </w:r>
      <w:hyperlink r:id="rId17" w:history="1">
        <w:r w:rsidRPr="0097394B">
          <w:rPr>
            <w:rFonts w:eastAsia="Times New Roman"/>
            <w:color w:val="000000"/>
            <w:szCs w:val="22"/>
          </w:rPr>
          <w:t xml:space="preserve"> </w:t>
        </w:r>
        <w:r w:rsidRPr="0097394B">
          <w:rPr>
            <w:rFonts w:eastAsia="Times New Roman"/>
            <w:vanish/>
            <w:color w:val="1155CC"/>
            <w:szCs w:val="22"/>
            <w:u w:val="single"/>
          </w:rPr>
          <w:t>https://news.yahoo.com/strikes-are-contagious-wave-of-labor-unrest-signals-crisis-in-tight-jobs-market-135052770.html</w:t>
        </w:r>
      </w:hyperlink>
    </w:p>
    <w:p w14:paraId="3E2CA769"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employers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all</w:t>
      </w:r>
      <w:r w:rsidRPr="0097394B">
        <w:rPr>
          <w:rFonts w:eastAsia="Times New Roman"/>
          <w:color w:val="000000"/>
          <w:sz w:val="16"/>
          <w:szCs w:val="16"/>
        </w:rPr>
        <w:t xml:space="preserve"> </w:t>
      </w:r>
      <w:r w:rsidRPr="0097394B">
        <w:rPr>
          <w:rFonts w:eastAsia="Times New Roman"/>
          <w:vanish/>
          <w:color w:val="000000"/>
          <w:sz w:val="16"/>
          <w:szCs w:val="16"/>
        </w:rPr>
        <w:t>sizes</w:t>
      </w:r>
      <w:r w:rsidRPr="0097394B">
        <w:rPr>
          <w:rFonts w:eastAsia="Times New Roman"/>
          <w:color w:val="000000"/>
          <w:sz w:val="16"/>
          <w:szCs w:val="16"/>
        </w:rPr>
        <w:t xml:space="preserve"> </w:t>
      </w:r>
      <w:r w:rsidRPr="0097394B">
        <w:rPr>
          <w:rFonts w:eastAsia="Times New Roman"/>
          <w:vanish/>
          <w:color w:val="000000"/>
          <w:sz w:val="16"/>
          <w:szCs w:val="16"/>
        </w:rPr>
        <w:t>grapple</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an</w:t>
      </w:r>
      <w:r w:rsidRPr="0097394B">
        <w:rPr>
          <w:rFonts w:eastAsia="Times New Roman"/>
          <w:color w:val="000000"/>
          <w:sz w:val="16"/>
          <w:szCs w:val="16"/>
        </w:rPr>
        <w:t xml:space="preserve"> </w:t>
      </w:r>
      <w:r w:rsidRPr="0097394B">
        <w:rPr>
          <w:rFonts w:eastAsia="Times New Roman"/>
          <w:vanish/>
          <w:color w:val="000000"/>
          <w:sz w:val="16"/>
          <w:szCs w:val="16"/>
        </w:rPr>
        <w:t>acute</w:t>
      </w:r>
      <w:r w:rsidRPr="0097394B">
        <w:rPr>
          <w:rFonts w:eastAsia="Times New Roman"/>
          <w:color w:val="000000"/>
          <w:sz w:val="16"/>
          <w:szCs w:val="16"/>
        </w:rPr>
        <w:t xml:space="preserve"> </w:t>
      </w:r>
      <w:r w:rsidRPr="0097394B">
        <w:rPr>
          <w:rFonts w:eastAsia="Times New Roman"/>
          <w:vanish/>
          <w:color w:val="000000"/>
          <w:sz w:val="16"/>
          <w:szCs w:val="16"/>
        </w:rPr>
        <w:t>worker</w:t>
      </w:r>
      <w:r w:rsidRPr="0097394B">
        <w:rPr>
          <w:rFonts w:eastAsia="Times New Roman"/>
          <w:color w:val="000000"/>
          <w:sz w:val="16"/>
          <w:szCs w:val="16"/>
        </w:rPr>
        <w:t xml:space="preserve"> </w:t>
      </w:r>
      <w:r w:rsidRPr="0097394B">
        <w:rPr>
          <w:rFonts w:eastAsia="Times New Roman"/>
          <w:vanish/>
          <w:color w:val="000000"/>
          <w:sz w:val="16"/>
          <w:szCs w:val="16"/>
        </w:rPr>
        <w:t>shortage</w:t>
      </w:r>
      <w:r w:rsidRPr="0097394B">
        <w:rPr>
          <w:rFonts w:eastAsia="Times New Roman"/>
          <w:color w:val="000000"/>
          <w:sz w:val="16"/>
          <w:szCs w:val="16"/>
        </w:rPr>
        <w:t xml:space="preserve"> </w:t>
      </w:r>
      <w:r w:rsidRPr="0097394B">
        <w:rPr>
          <w:rFonts w:eastAsia="Times New Roman"/>
          <w:vanish/>
          <w:color w:val="000000"/>
          <w:sz w:val="16"/>
          <w:szCs w:val="16"/>
        </w:rPr>
        <w:t>amid</w:t>
      </w:r>
      <w:r w:rsidRPr="0097394B">
        <w:rPr>
          <w:rFonts w:eastAsia="Times New Roman"/>
          <w:color w:val="000000"/>
          <w:sz w:val="16"/>
          <w:szCs w:val="16"/>
        </w:rPr>
        <w:t xml:space="preserve"> </w:t>
      </w:r>
      <w:r w:rsidRPr="0097394B">
        <w:rPr>
          <w:rFonts w:eastAsia="Times New Roman"/>
          <w:vanish/>
          <w:color w:val="000000"/>
          <w:sz w:val="16"/>
          <w:szCs w:val="16"/>
        </w:rPr>
        <w:t>what’s</w:t>
      </w:r>
      <w:r w:rsidRPr="0097394B">
        <w:rPr>
          <w:rFonts w:eastAsia="Times New Roman"/>
          <w:color w:val="000000"/>
          <w:sz w:val="16"/>
          <w:szCs w:val="16"/>
        </w:rPr>
        <w:t xml:space="preserve"> </w:t>
      </w:r>
      <w:r w:rsidRPr="0097394B">
        <w:rPr>
          <w:rFonts w:eastAsia="Times New Roman"/>
          <w:vanish/>
          <w:color w:val="000000"/>
          <w:sz w:val="16"/>
          <w:szCs w:val="16"/>
        </w:rPr>
        <w:t>being</w:t>
      </w:r>
      <w:r w:rsidRPr="0097394B">
        <w:rPr>
          <w:rFonts w:eastAsia="Times New Roman"/>
          <w:color w:val="000000"/>
          <w:sz w:val="16"/>
          <w:szCs w:val="16"/>
        </w:rPr>
        <w:t xml:space="preserve"> </w:t>
      </w:r>
      <w:r w:rsidRPr="0097394B">
        <w:rPr>
          <w:rFonts w:eastAsia="Times New Roman"/>
          <w:vanish/>
          <w:color w:val="000000"/>
          <w:sz w:val="16"/>
          <w:szCs w:val="16"/>
        </w:rPr>
        <w:t>called</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pandemic</w:t>
      </w:r>
      <w:r w:rsidRPr="0097394B">
        <w:rPr>
          <w:rFonts w:eastAsia="Times New Roman"/>
          <w:color w:val="000000"/>
          <w:sz w:val="16"/>
          <w:szCs w:val="16"/>
        </w:rPr>
        <w:t xml:space="preserve"> </w:t>
      </w:r>
      <w:r w:rsidRPr="0097394B">
        <w:rPr>
          <w:rFonts w:eastAsia="Times New Roman"/>
          <w:vanish/>
          <w:color w:val="000000"/>
          <w:sz w:val="16"/>
          <w:szCs w:val="16"/>
        </w:rPr>
        <w:t>era’s</w:t>
      </w:r>
      <w:r w:rsidRPr="0097394B">
        <w:rPr>
          <w:rFonts w:eastAsia="Times New Roman"/>
          <w:color w:val="000000"/>
          <w:sz w:val="16"/>
          <w:szCs w:val="16"/>
        </w:rPr>
        <w:t xml:space="preserve"> </w:t>
      </w:r>
      <w:r w:rsidRPr="0097394B">
        <w:rPr>
          <w:rFonts w:eastAsia="Times New Roman"/>
          <w:vanish/>
          <w:color w:val="000000"/>
          <w:sz w:val="16"/>
          <w:szCs w:val="16"/>
        </w:rPr>
        <w:t>Great</w:t>
      </w:r>
      <w:r w:rsidRPr="0097394B">
        <w:rPr>
          <w:rFonts w:eastAsia="Times New Roman"/>
          <w:color w:val="000000"/>
          <w:sz w:val="16"/>
          <w:szCs w:val="16"/>
        </w:rPr>
        <w:t xml:space="preserve"> </w:t>
      </w:r>
      <w:r w:rsidRPr="0097394B">
        <w:rPr>
          <w:rFonts w:eastAsia="Times New Roman"/>
          <w:vanish/>
          <w:color w:val="000000"/>
          <w:sz w:val="16"/>
          <w:szCs w:val="16"/>
        </w:rPr>
        <w:t>Resignation,</w:t>
      </w:r>
      <w:r w:rsidRPr="0097394B">
        <w:rPr>
          <w:rFonts w:eastAsia="Times New Roman"/>
          <w:color w:val="000000"/>
          <w:sz w:val="16"/>
          <w:szCs w:val="16"/>
        </w:rPr>
        <w:t xml:space="preserve"> </w:t>
      </w:r>
      <w:r w:rsidRPr="0097394B">
        <w:rPr>
          <w:rFonts w:eastAsia="Times New Roman"/>
          <w:vanish/>
          <w:color w:val="000000"/>
          <w:sz w:val="16"/>
          <w:szCs w:val="16"/>
        </w:rPr>
        <w:t>it’s</w:t>
      </w:r>
      <w:r w:rsidRPr="0097394B">
        <w:rPr>
          <w:rFonts w:eastAsia="Times New Roman"/>
          <w:color w:val="000000"/>
          <w:sz w:val="16"/>
          <w:szCs w:val="16"/>
        </w:rPr>
        <w:t xml:space="preserve"> </w:t>
      </w:r>
      <w:r w:rsidRPr="0097394B">
        <w:rPr>
          <w:rFonts w:eastAsia="Times New Roman"/>
          <w:vanish/>
          <w:color w:val="000000"/>
          <w:sz w:val="16"/>
          <w:szCs w:val="16"/>
        </w:rPr>
        <w:t>become</w:t>
      </w:r>
      <w:r w:rsidRPr="0097394B">
        <w:rPr>
          <w:rFonts w:eastAsia="Times New Roman"/>
          <w:color w:val="000000"/>
          <w:sz w:val="16"/>
          <w:szCs w:val="16"/>
        </w:rPr>
        <w:t xml:space="preserve"> </w:t>
      </w:r>
      <w:r w:rsidRPr="0097394B">
        <w:rPr>
          <w:rFonts w:eastAsia="Times New Roman"/>
          <w:vanish/>
          <w:color w:val="000000"/>
          <w:sz w:val="16"/>
          <w:szCs w:val="16"/>
        </w:rPr>
        <w:t>increasingly</w:t>
      </w:r>
      <w:r w:rsidRPr="0097394B">
        <w:rPr>
          <w:rFonts w:eastAsia="Times New Roman"/>
          <w:color w:val="000000"/>
          <w:sz w:val="16"/>
          <w:szCs w:val="16"/>
        </w:rPr>
        <w:t xml:space="preserve"> </w:t>
      </w:r>
      <w:r w:rsidRPr="0097394B">
        <w:rPr>
          <w:rFonts w:eastAsia="Times New Roman"/>
          <w:vanish/>
          <w:color w:val="000000"/>
          <w:sz w:val="16"/>
          <w:szCs w:val="16"/>
        </w:rPr>
        <w:t>clear</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people</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jobs</w:t>
      </w:r>
      <w:r w:rsidRPr="0097394B">
        <w:rPr>
          <w:rFonts w:eastAsia="Times New Roman"/>
          <w:color w:val="000000"/>
          <w:sz w:val="16"/>
          <w:szCs w:val="16"/>
        </w:rPr>
        <w:t xml:space="preserve"> </w:t>
      </w:r>
      <w:r w:rsidRPr="0097394B">
        <w:rPr>
          <w:rFonts w:eastAsia="Times New Roman"/>
          <w:vanish/>
          <w:color w:val="000000"/>
          <w:sz w:val="16"/>
          <w:szCs w:val="16"/>
        </w:rPr>
        <w:t>aren’t</w:t>
      </w:r>
      <w:r w:rsidRPr="0097394B">
        <w:rPr>
          <w:rFonts w:eastAsia="Times New Roman"/>
          <w:color w:val="000000"/>
          <w:sz w:val="16"/>
          <w:szCs w:val="16"/>
        </w:rPr>
        <w:t xml:space="preserve"> </w:t>
      </w:r>
      <w:r w:rsidRPr="0097394B">
        <w:rPr>
          <w:rFonts w:eastAsia="Times New Roman"/>
          <w:vanish/>
          <w:color w:val="000000"/>
          <w:sz w:val="16"/>
          <w:szCs w:val="16"/>
        </w:rPr>
        <w:t>all</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happy,</w:t>
      </w:r>
      <w:r w:rsidRPr="0097394B">
        <w:rPr>
          <w:rFonts w:eastAsia="Times New Roman"/>
          <w:color w:val="000000"/>
          <w:sz w:val="16"/>
          <w:szCs w:val="16"/>
        </w:rPr>
        <w:t xml:space="preserve"> </w:t>
      </w:r>
      <w:r w:rsidRPr="0097394B">
        <w:rPr>
          <w:rFonts w:eastAsia="Times New Roman"/>
          <w:vanish/>
          <w:color w:val="000000"/>
          <w:sz w:val="16"/>
          <w:szCs w:val="16"/>
        </w:rPr>
        <w:t>either.</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an</w:t>
      </w:r>
      <w:r w:rsidRPr="0097394B">
        <w:rPr>
          <w:rFonts w:eastAsia="Times New Roman"/>
          <w:color w:val="000000"/>
          <w:sz w:val="16"/>
          <w:szCs w:val="16"/>
        </w:rPr>
        <w:t xml:space="preserve"> </w:t>
      </w:r>
      <w:r w:rsidRPr="0097394B">
        <w:rPr>
          <w:rFonts w:eastAsia="Times New Roman"/>
          <w:vanish/>
          <w:color w:val="000000"/>
          <w:sz w:val="16"/>
          <w:szCs w:val="16"/>
        </w:rPr>
        <w:t>ever-lengthening</w:t>
      </w:r>
      <w:r w:rsidRPr="0097394B">
        <w:rPr>
          <w:rFonts w:eastAsia="Times New Roman"/>
          <w:color w:val="000000"/>
          <w:sz w:val="16"/>
          <w:szCs w:val="16"/>
        </w:rPr>
        <w:t xml:space="preserve"> </w:t>
      </w:r>
      <w:r w:rsidRPr="0097394B">
        <w:rPr>
          <w:rFonts w:eastAsia="Times New Roman"/>
          <w:vanish/>
          <w:color w:val="000000"/>
          <w:sz w:val="16"/>
          <w:szCs w:val="16"/>
        </w:rPr>
        <w:t>list</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workplaces</w:t>
      </w:r>
      <w:r w:rsidRPr="0097394B">
        <w:rPr>
          <w:rFonts w:eastAsia="Times New Roman"/>
          <w:color w:val="000000"/>
          <w:sz w:val="16"/>
          <w:szCs w:val="16"/>
        </w:rPr>
        <w:t xml:space="preserve"> </w:t>
      </w:r>
      <w:r w:rsidRPr="0097394B">
        <w:rPr>
          <w:rFonts w:eastAsia="Times New Roman"/>
          <w:vanish/>
          <w:color w:val="000000"/>
          <w:sz w:val="16"/>
          <w:szCs w:val="16"/>
        </w:rPr>
        <w:t>around</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country,</w:t>
      </w:r>
      <w:r w:rsidRPr="0097394B">
        <w:rPr>
          <w:rFonts w:eastAsia="Times New Roman"/>
          <w:color w:val="000000"/>
          <w:sz w:val="16"/>
          <w:szCs w:val="16"/>
        </w:rPr>
        <w:t xml:space="preserve"> </w:t>
      </w:r>
      <w:r w:rsidRPr="0097394B">
        <w:rPr>
          <w:rFonts w:eastAsia="Times New Roman"/>
          <w:vanish/>
          <w:color w:val="000000"/>
          <w:sz w:val="16"/>
          <w:szCs w:val="16"/>
        </w:rPr>
        <w:t>workers</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year</w:t>
      </w:r>
      <w:r w:rsidRPr="0097394B">
        <w:rPr>
          <w:rFonts w:eastAsia="Times New Roman"/>
          <w:color w:val="000000"/>
          <w:sz w:val="16"/>
          <w:szCs w:val="16"/>
        </w:rPr>
        <w:t xml:space="preserve"> </w:t>
      </w:r>
      <w:r w:rsidRPr="0097394B">
        <w:rPr>
          <w:rFonts w:eastAsia="Times New Roman"/>
          <w:vanish/>
          <w:color w:val="000000"/>
          <w:sz w:val="16"/>
          <w:szCs w:val="16"/>
        </w:rPr>
        <w:t>have</w:t>
      </w:r>
      <w:r w:rsidRPr="0097394B">
        <w:rPr>
          <w:rFonts w:eastAsia="Times New Roman"/>
          <w:color w:val="000000"/>
          <w:sz w:val="16"/>
          <w:szCs w:val="16"/>
        </w:rPr>
        <w:t xml:space="preserve"> </w:t>
      </w:r>
      <w:r w:rsidRPr="0097394B">
        <w:rPr>
          <w:rFonts w:eastAsia="Times New Roman"/>
          <w:vanish/>
          <w:color w:val="000000"/>
          <w:sz w:val="16"/>
          <w:szCs w:val="16"/>
        </w:rPr>
        <w:t>been</w:t>
      </w:r>
      <w:r w:rsidRPr="0097394B">
        <w:rPr>
          <w:rFonts w:eastAsia="Times New Roman"/>
          <w:color w:val="000000"/>
          <w:sz w:val="16"/>
          <w:szCs w:val="16"/>
        </w:rPr>
        <w:t xml:space="preserve"> </w:t>
      </w:r>
      <w:r w:rsidRPr="0097394B">
        <w:rPr>
          <w:rFonts w:eastAsia="Times New Roman"/>
          <w:vanish/>
          <w:color w:val="000000"/>
          <w:sz w:val="16"/>
          <w:szCs w:val="16"/>
        </w:rPr>
        <w:t>getting</w:t>
      </w:r>
      <w:r w:rsidRPr="0097394B">
        <w:rPr>
          <w:rFonts w:eastAsia="Times New Roman"/>
          <w:color w:val="000000"/>
          <w:sz w:val="16"/>
          <w:szCs w:val="16"/>
        </w:rPr>
        <w:t xml:space="preserve"> </w:t>
      </w:r>
      <w:r w:rsidRPr="0097394B">
        <w:rPr>
          <w:rFonts w:eastAsia="Times New Roman"/>
          <w:vanish/>
          <w:color w:val="000000"/>
          <w:sz w:val="16"/>
          <w:szCs w:val="16"/>
        </w:rPr>
        <w:t>loud</w:t>
      </w:r>
      <w:r w:rsidRPr="0097394B">
        <w:rPr>
          <w:rFonts w:eastAsia="Times New Roman"/>
          <w:color w:val="000000"/>
          <w:sz w:val="16"/>
          <w:szCs w:val="16"/>
        </w:rPr>
        <w:t xml:space="preserve"> </w:t>
      </w:r>
      <w:r w:rsidRPr="0097394B">
        <w:rPr>
          <w:rFonts w:eastAsia="Times New Roman"/>
          <w:vanish/>
          <w:color w:val="000000"/>
          <w:sz w:val="16"/>
          <w:szCs w:val="16"/>
        </w:rPr>
        <w:t>about</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state</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wages,</w:t>
      </w:r>
      <w:r w:rsidRPr="0097394B">
        <w:rPr>
          <w:rFonts w:eastAsia="Times New Roman"/>
          <w:color w:val="000000"/>
          <w:sz w:val="16"/>
          <w:szCs w:val="16"/>
        </w:rPr>
        <w:t xml:space="preserve"> </w:t>
      </w:r>
      <w:r w:rsidRPr="0097394B">
        <w:rPr>
          <w:rFonts w:eastAsia="Times New Roman"/>
          <w:vanish/>
          <w:color w:val="000000"/>
          <w:sz w:val="16"/>
          <w:szCs w:val="16"/>
        </w:rPr>
        <w:t>working</w:t>
      </w:r>
      <w:r w:rsidRPr="0097394B">
        <w:rPr>
          <w:rFonts w:eastAsia="Times New Roman"/>
          <w:color w:val="000000"/>
          <w:sz w:val="16"/>
          <w:szCs w:val="16"/>
        </w:rPr>
        <w:t xml:space="preserve"> </w:t>
      </w:r>
      <w:r w:rsidRPr="0097394B">
        <w:rPr>
          <w:rFonts w:eastAsia="Times New Roman"/>
          <w:vanish/>
          <w:color w:val="000000"/>
          <w:sz w:val="16"/>
          <w:szCs w:val="16"/>
        </w:rPr>
        <w:t>hours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conditions.</w:t>
      </w:r>
      <w:r w:rsidRPr="0097394B">
        <w:rPr>
          <w:rFonts w:eastAsia="Times New Roman"/>
          <w:color w:val="000000"/>
          <w:sz w:val="16"/>
          <w:szCs w:val="16"/>
        </w:rPr>
        <w:t xml:space="preserve"> </w:t>
      </w:r>
      <w:r w:rsidRPr="0097394B">
        <w:rPr>
          <w:rFonts w:eastAsia="Times New Roman"/>
          <w:b/>
          <w:bCs/>
          <w:vanish/>
          <w:color w:val="000000"/>
          <w:szCs w:val="22"/>
          <w:u w:val="single"/>
        </w:rPr>
        <w:t>From</w:t>
      </w:r>
      <w:r w:rsidRPr="0097394B">
        <w:rPr>
          <w:rFonts w:eastAsia="Times New Roman"/>
          <w:b/>
          <w:bCs/>
          <w:color w:val="000000"/>
          <w:szCs w:val="22"/>
          <w:u w:val="single"/>
        </w:rPr>
        <w:t xml:space="preserve"> </w:t>
      </w:r>
      <w:r w:rsidRPr="0097394B">
        <w:rPr>
          <w:rFonts w:eastAsia="Times New Roman"/>
          <w:b/>
          <w:bCs/>
          <w:vanish/>
          <w:color w:val="000000"/>
          <w:szCs w:val="22"/>
          <w:u w:val="single"/>
        </w:rPr>
        <w:t>healthcare</w:t>
      </w:r>
      <w:r w:rsidRPr="0097394B">
        <w:rPr>
          <w:rFonts w:eastAsia="Times New Roman"/>
          <w:b/>
          <w:bCs/>
          <w:color w:val="000000"/>
          <w:szCs w:val="22"/>
          <w:u w:val="single"/>
        </w:rPr>
        <w:t xml:space="preserve"> </w:t>
      </w:r>
      <w:r w:rsidRPr="0097394B">
        <w:rPr>
          <w:rFonts w:eastAsia="Times New Roman"/>
          <w:b/>
          <w:bCs/>
          <w:vanish/>
          <w:color w:val="000000"/>
          <w:szCs w:val="22"/>
          <w:u w:val="single"/>
        </w:rPr>
        <w:t>to</w:t>
      </w:r>
      <w:r w:rsidRPr="0097394B">
        <w:rPr>
          <w:rFonts w:eastAsia="Times New Roman"/>
          <w:b/>
          <w:bCs/>
          <w:color w:val="000000"/>
          <w:szCs w:val="22"/>
          <w:u w:val="single"/>
        </w:rPr>
        <w:t xml:space="preserve"> </w:t>
      </w:r>
      <w:r w:rsidRPr="0097394B">
        <w:rPr>
          <w:rFonts w:eastAsia="Times New Roman"/>
          <w:b/>
          <w:bCs/>
          <w:vanish/>
          <w:color w:val="000000"/>
          <w:szCs w:val="22"/>
          <w:u w:val="single"/>
        </w:rPr>
        <w:t>entertainment,</w:t>
      </w:r>
      <w:r w:rsidRPr="0097394B">
        <w:rPr>
          <w:rFonts w:eastAsia="Times New Roman"/>
          <w:b/>
          <w:bCs/>
          <w:color w:val="000000"/>
          <w:szCs w:val="22"/>
          <w:u w:val="single"/>
        </w:rPr>
        <w:t xml:space="preserve"> </w:t>
      </w:r>
      <w:r w:rsidRPr="0097394B">
        <w:rPr>
          <w:rFonts w:eastAsia="Times New Roman"/>
          <w:b/>
          <w:bCs/>
          <w:vanish/>
          <w:color w:val="000000"/>
          <w:szCs w:val="22"/>
          <w:u w:val="single"/>
        </w:rPr>
        <w:t>nearly</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100,000</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U.S.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workers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are</w:t>
      </w:r>
      <w:r w:rsidRPr="0097394B">
        <w:rPr>
          <w:rFonts w:eastAsia="Times New Roman"/>
          <w:b/>
          <w:bCs/>
          <w:color w:val="000000"/>
          <w:szCs w:val="22"/>
          <w:u w:val="single"/>
        </w:rPr>
        <w:t xml:space="preserve"> </w:t>
      </w:r>
      <w:r w:rsidRPr="0097394B">
        <w:rPr>
          <w:rFonts w:eastAsia="Times New Roman"/>
          <w:b/>
          <w:bCs/>
          <w:vanish/>
          <w:color w:val="000000"/>
          <w:szCs w:val="22"/>
          <w:u w:val="single"/>
        </w:rPr>
        <w:t>either</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striking</w:t>
      </w:r>
      <w:r w:rsidRPr="0097394B">
        <w:rPr>
          <w:rFonts w:eastAsia="Times New Roman"/>
          <w:b/>
          <w:bCs/>
          <w:color w:val="000000"/>
          <w:szCs w:val="22"/>
          <w:u w:val="single"/>
        </w:rPr>
        <w:t xml:space="preserve"> </w:t>
      </w:r>
      <w:r w:rsidRPr="0097394B">
        <w:rPr>
          <w:rFonts w:eastAsia="Times New Roman"/>
          <w:b/>
          <w:bCs/>
          <w:vanish/>
          <w:color w:val="000000"/>
          <w:szCs w:val="22"/>
          <w:u w:val="single"/>
        </w:rPr>
        <w:t>or</w:t>
      </w:r>
      <w:r w:rsidRPr="0097394B">
        <w:rPr>
          <w:rFonts w:eastAsia="Times New Roman"/>
          <w:b/>
          <w:bCs/>
          <w:color w:val="000000"/>
          <w:szCs w:val="22"/>
          <w:u w:val="single"/>
        </w:rPr>
        <w:t xml:space="preserve"> </w:t>
      </w:r>
      <w:r w:rsidRPr="0097394B">
        <w:rPr>
          <w:rFonts w:eastAsia="Times New Roman"/>
          <w:b/>
          <w:bCs/>
          <w:vanish/>
          <w:color w:val="000000"/>
          <w:szCs w:val="22"/>
          <w:u w:val="single"/>
        </w:rPr>
        <w:t>preparing</w:t>
      </w:r>
      <w:r w:rsidRPr="0097394B">
        <w:rPr>
          <w:rFonts w:eastAsia="Times New Roman"/>
          <w:b/>
          <w:bCs/>
          <w:color w:val="000000"/>
          <w:szCs w:val="22"/>
          <w:u w:val="single"/>
        </w:rPr>
        <w:t xml:space="preserve"> </w:t>
      </w:r>
      <w:r w:rsidRPr="0097394B">
        <w:rPr>
          <w:rFonts w:eastAsia="Times New Roman"/>
          <w:b/>
          <w:bCs/>
          <w:vanish/>
          <w:color w:val="000000"/>
          <w:szCs w:val="22"/>
          <w:u w:val="single"/>
        </w:rPr>
        <w:t>to</w:t>
      </w:r>
      <w:r w:rsidRPr="0097394B">
        <w:rPr>
          <w:rFonts w:eastAsia="Times New Roman"/>
          <w:b/>
          <w:bCs/>
          <w:color w:val="000000"/>
          <w:szCs w:val="22"/>
          <w:u w:val="single"/>
        </w:rPr>
        <w:t xml:space="preserve"> </w:t>
      </w:r>
      <w:r w:rsidRPr="0097394B">
        <w:rPr>
          <w:rFonts w:eastAsia="Times New Roman"/>
          <w:b/>
          <w:bCs/>
          <w:vanish/>
          <w:color w:val="000000"/>
          <w:szCs w:val="22"/>
          <w:u w:val="single"/>
        </w:rPr>
        <w:t>strike</w:t>
      </w:r>
      <w:r w:rsidRPr="0097394B">
        <w:rPr>
          <w:rFonts w:eastAsia="Times New Roman"/>
          <w:b/>
          <w:bCs/>
          <w:color w:val="000000"/>
          <w:szCs w:val="22"/>
          <w:u w:val="single"/>
        </w:rPr>
        <w:t xml:space="preserve"> </w:t>
      </w:r>
      <w:r w:rsidRPr="0097394B">
        <w:rPr>
          <w:rFonts w:eastAsia="Times New Roman"/>
          <w:b/>
          <w:bCs/>
          <w:vanish/>
          <w:color w:val="000000"/>
          <w:szCs w:val="22"/>
          <w:u w:val="single"/>
        </w:rPr>
        <w:t>in</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bid</w:t>
      </w:r>
      <w:r w:rsidRPr="0097394B">
        <w:rPr>
          <w:rFonts w:eastAsia="Times New Roman"/>
          <w:b/>
          <w:bCs/>
          <w:color w:val="000000"/>
          <w:szCs w:val="22"/>
          <w:u w:val="single"/>
        </w:rPr>
        <w:t xml:space="preserve"> </w:t>
      </w:r>
      <w:r w:rsidRPr="0097394B">
        <w:rPr>
          <w:rFonts w:eastAsia="Times New Roman"/>
          <w:b/>
          <w:bCs/>
          <w:vanish/>
          <w:color w:val="000000"/>
          <w:szCs w:val="22"/>
          <w:u w:val="single"/>
        </w:rPr>
        <w:t>to</w:t>
      </w:r>
      <w:r w:rsidRPr="0097394B">
        <w:rPr>
          <w:rFonts w:eastAsia="Times New Roman"/>
          <w:b/>
          <w:bCs/>
          <w:color w:val="000000"/>
          <w:szCs w:val="22"/>
          <w:u w:val="single"/>
        </w:rPr>
        <w:t xml:space="preserve"> </w:t>
      </w:r>
      <w:r w:rsidRPr="0097394B">
        <w:rPr>
          <w:rFonts w:eastAsia="Times New Roman"/>
          <w:b/>
          <w:bCs/>
          <w:vanish/>
          <w:color w:val="000000"/>
          <w:szCs w:val="22"/>
          <w:u w:val="single"/>
        </w:rPr>
        <w:t>improve</w:t>
      </w:r>
      <w:r w:rsidRPr="0097394B">
        <w:rPr>
          <w:rFonts w:eastAsia="Times New Roman"/>
          <w:b/>
          <w:bCs/>
          <w:color w:val="000000"/>
          <w:szCs w:val="22"/>
          <w:u w:val="single"/>
        </w:rPr>
        <w:t xml:space="preserve"> </w:t>
      </w:r>
      <w:r w:rsidRPr="0097394B">
        <w:rPr>
          <w:rFonts w:eastAsia="Times New Roman"/>
          <w:b/>
          <w:bCs/>
          <w:vanish/>
          <w:color w:val="000000"/>
          <w:szCs w:val="22"/>
          <w:u w:val="single"/>
        </w:rPr>
        <w:t>working</w:t>
      </w:r>
      <w:r w:rsidRPr="0097394B">
        <w:rPr>
          <w:rFonts w:eastAsia="Times New Roman"/>
          <w:b/>
          <w:bCs/>
          <w:color w:val="000000"/>
          <w:szCs w:val="22"/>
          <w:u w:val="single"/>
        </w:rPr>
        <w:t xml:space="preserve"> </w:t>
      </w:r>
      <w:r w:rsidRPr="0097394B">
        <w:rPr>
          <w:rFonts w:eastAsia="Times New Roman"/>
          <w:b/>
          <w:bCs/>
          <w:vanish/>
          <w:color w:val="000000"/>
          <w:szCs w:val="22"/>
          <w:u w:val="single"/>
        </w:rPr>
        <w:t>conditions.</w:t>
      </w:r>
      <w:r w:rsidRPr="0097394B">
        <w:rPr>
          <w:rFonts w:eastAsia="Times New Roman"/>
          <w:b/>
          <w:bCs/>
          <w:color w:val="000000"/>
          <w:szCs w:val="22"/>
          <w:u w:val="single"/>
        </w:rPr>
        <w:t xml:space="preserve"> </w:t>
      </w:r>
      <w:r w:rsidRPr="0097394B">
        <w:rPr>
          <w:rFonts w:eastAsia="Times New Roman"/>
          <w:b/>
          <w:bCs/>
          <w:vanish/>
          <w:color w:val="000000"/>
          <w:szCs w:val="22"/>
          <w:u w:val="single"/>
        </w:rPr>
        <w:t>New</w:t>
      </w:r>
      <w:r w:rsidRPr="0097394B">
        <w:rPr>
          <w:rFonts w:eastAsia="Times New Roman"/>
          <w:b/>
          <w:bCs/>
          <w:color w:val="000000"/>
          <w:szCs w:val="22"/>
          <w:u w:val="single"/>
        </w:rPr>
        <w:t xml:space="preserve"> </w:t>
      </w:r>
      <w:r w:rsidRPr="0097394B">
        <w:rPr>
          <w:rFonts w:eastAsia="Times New Roman"/>
          <w:b/>
          <w:bCs/>
          <w:vanish/>
          <w:color w:val="000000"/>
          <w:szCs w:val="22"/>
          <w:u w:val="single"/>
        </w:rPr>
        <w:t>data</w:t>
      </w:r>
      <w:r w:rsidRPr="0097394B">
        <w:rPr>
          <w:rFonts w:eastAsia="Times New Roman"/>
          <w:b/>
          <w:bCs/>
          <w:color w:val="000000"/>
          <w:szCs w:val="22"/>
          <w:u w:val="single"/>
        </w:rPr>
        <w:t xml:space="preserve"> </w:t>
      </w:r>
      <w:r w:rsidRPr="0097394B">
        <w:rPr>
          <w:rFonts w:eastAsia="Times New Roman"/>
          <w:b/>
          <w:bCs/>
          <w:vanish/>
          <w:color w:val="000000"/>
          <w:szCs w:val="22"/>
          <w:u w:val="single"/>
        </w:rPr>
        <w:t>signals</w:t>
      </w:r>
      <w:r w:rsidRPr="0097394B">
        <w:rPr>
          <w:rFonts w:eastAsia="Times New Roman"/>
          <w:b/>
          <w:bCs/>
          <w:color w:val="000000"/>
          <w:szCs w:val="22"/>
          <w:u w:val="single"/>
        </w:rPr>
        <w:t xml:space="preserve"> </w:t>
      </w:r>
      <w:r w:rsidRPr="0097394B">
        <w:rPr>
          <w:rFonts w:eastAsia="Times New Roman"/>
          <w:b/>
          <w:bCs/>
          <w:vanish/>
          <w:color w:val="000000"/>
          <w:szCs w:val="22"/>
          <w:u w:val="single"/>
        </w:rPr>
        <w:t>that</w:t>
      </w:r>
      <w:r w:rsidRPr="0097394B">
        <w:rPr>
          <w:rFonts w:eastAsia="Times New Roman"/>
          <w:b/>
          <w:bCs/>
          <w:color w:val="000000"/>
          <w:szCs w:val="22"/>
          <w:u w:val="single"/>
        </w:rPr>
        <w:t xml:space="preserve"> </w:t>
      </w:r>
      <w:r w:rsidRPr="0097394B">
        <w:rPr>
          <w:rFonts w:eastAsia="Times New Roman"/>
          <w:b/>
          <w:bCs/>
          <w:vanish/>
          <w:color w:val="000000"/>
          <w:szCs w:val="22"/>
          <w:u w:val="single"/>
        </w:rPr>
        <w:t>worker</w:t>
      </w:r>
      <w:r w:rsidRPr="0097394B">
        <w:rPr>
          <w:rFonts w:eastAsia="Times New Roman"/>
          <w:b/>
          <w:bCs/>
          <w:color w:val="000000"/>
          <w:szCs w:val="22"/>
          <w:u w:val="single"/>
        </w:rPr>
        <w:t xml:space="preserve"> </w:t>
      </w:r>
      <w:r w:rsidRPr="0097394B">
        <w:rPr>
          <w:rFonts w:eastAsia="Times New Roman"/>
          <w:b/>
          <w:bCs/>
          <w:vanish/>
          <w:color w:val="000000"/>
          <w:szCs w:val="22"/>
          <w:u w:val="single"/>
        </w:rPr>
        <w:t>unrest</w:t>
      </w:r>
      <w:r w:rsidRPr="0097394B">
        <w:rPr>
          <w:rFonts w:eastAsia="Times New Roman"/>
          <w:b/>
          <w:bCs/>
          <w:color w:val="000000"/>
          <w:szCs w:val="22"/>
          <w:u w:val="single"/>
        </w:rPr>
        <w:t xml:space="preserve"> </w:t>
      </w:r>
      <w:r w:rsidRPr="0097394B">
        <w:rPr>
          <w:rFonts w:eastAsia="Times New Roman"/>
          <w:b/>
          <w:bCs/>
          <w:vanish/>
          <w:color w:val="000000"/>
          <w:szCs w:val="22"/>
          <w:u w:val="single"/>
        </w:rPr>
        <w:t>is</w:t>
      </w:r>
      <w:r w:rsidRPr="0097394B">
        <w:rPr>
          <w:rFonts w:eastAsia="Times New Roman"/>
          <w:b/>
          <w:bCs/>
          <w:color w:val="000000"/>
          <w:szCs w:val="22"/>
          <w:u w:val="single"/>
        </w:rPr>
        <w:t xml:space="preserve"> </w:t>
      </w:r>
      <w:r w:rsidRPr="0097394B">
        <w:rPr>
          <w:rFonts w:eastAsia="Times New Roman"/>
          <w:b/>
          <w:bCs/>
          <w:vanish/>
          <w:color w:val="000000"/>
          <w:szCs w:val="22"/>
          <w:u w:val="single"/>
        </w:rPr>
        <w:t>growing:</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Cornell</w:t>
      </w:r>
      <w:r w:rsidRPr="0097394B">
        <w:rPr>
          <w:rFonts w:eastAsia="Times New Roman"/>
          <w:b/>
          <w:bCs/>
          <w:color w:val="000000"/>
          <w:szCs w:val="22"/>
          <w:u w:val="single"/>
        </w:rPr>
        <w:t xml:space="preserve"> </w:t>
      </w:r>
      <w:r w:rsidRPr="0097394B">
        <w:rPr>
          <w:rFonts w:eastAsia="Times New Roman"/>
          <w:b/>
          <w:bCs/>
          <w:vanish/>
          <w:color w:val="000000"/>
          <w:szCs w:val="22"/>
          <w:u w:val="single"/>
        </w:rPr>
        <w:t>Labor</w:t>
      </w:r>
      <w:r w:rsidRPr="0097394B">
        <w:rPr>
          <w:rFonts w:eastAsia="Times New Roman"/>
          <w:b/>
          <w:bCs/>
          <w:color w:val="000000"/>
          <w:szCs w:val="22"/>
          <w:u w:val="single"/>
        </w:rPr>
        <w:t xml:space="preserve"> </w:t>
      </w:r>
      <w:r w:rsidRPr="0097394B">
        <w:rPr>
          <w:rFonts w:eastAsia="Times New Roman"/>
          <w:b/>
          <w:bCs/>
          <w:vanish/>
          <w:color w:val="000000"/>
          <w:szCs w:val="22"/>
          <w:u w:val="single"/>
        </w:rPr>
        <w:t>Action</w:t>
      </w:r>
      <w:r w:rsidRPr="0097394B">
        <w:rPr>
          <w:rFonts w:eastAsia="Times New Roman"/>
          <w:b/>
          <w:bCs/>
          <w:color w:val="000000"/>
          <w:szCs w:val="22"/>
          <w:u w:val="single"/>
        </w:rPr>
        <w:t xml:space="preserve"> </w:t>
      </w:r>
      <w:r w:rsidRPr="0097394B">
        <w:rPr>
          <w:rFonts w:eastAsia="Times New Roman"/>
          <w:b/>
          <w:bCs/>
          <w:vanish/>
          <w:color w:val="000000"/>
          <w:szCs w:val="22"/>
          <w:u w:val="single"/>
        </w:rPr>
        <w:t>Tracker</w:t>
      </w:r>
      <w:r w:rsidRPr="0097394B">
        <w:rPr>
          <w:rFonts w:eastAsia="Times New Roman"/>
          <w:b/>
          <w:bCs/>
          <w:color w:val="000000"/>
          <w:szCs w:val="22"/>
          <w:u w:val="single"/>
        </w:rPr>
        <w:t xml:space="preserve"> </w:t>
      </w:r>
      <w:r w:rsidRPr="0097394B">
        <w:rPr>
          <w:rFonts w:eastAsia="Times New Roman"/>
          <w:b/>
          <w:bCs/>
          <w:vanish/>
          <w:color w:val="000000"/>
          <w:szCs w:val="22"/>
          <w:u w:val="single"/>
        </w:rPr>
        <w:t>shows</w:t>
      </w:r>
      <w:r w:rsidRPr="0097394B">
        <w:rPr>
          <w:rFonts w:eastAsia="Times New Roman"/>
          <w:b/>
          <w:bCs/>
          <w:color w:val="000000"/>
          <w:szCs w:val="22"/>
          <w:u w:val="single"/>
        </w:rPr>
        <w:t xml:space="preserve"> </w:t>
      </w:r>
      <w:r w:rsidRPr="0097394B">
        <w:rPr>
          <w:rFonts w:eastAsia="Times New Roman"/>
          <w:b/>
          <w:bCs/>
          <w:vanish/>
          <w:color w:val="000000"/>
          <w:szCs w:val="22"/>
          <w:u w:val="single"/>
        </w:rPr>
        <w:t>that</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more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than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180</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strikes</w:t>
      </w:r>
      <w:r w:rsidRPr="0097394B">
        <w:rPr>
          <w:rFonts w:eastAsia="Times New Roman"/>
          <w:b/>
          <w:bCs/>
          <w:color w:val="000000"/>
          <w:szCs w:val="22"/>
          <w:u w:val="single"/>
        </w:rPr>
        <w:t xml:space="preserve"> </w:t>
      </w:r>
      <w:r w:rsidRPr="0097394B">
        <w:rPr>
          <w:rFonts w:eastAsia="Times New Roman"/>
          <w:b/>
          <w:bCs/>
          <w:vanish/>
          <w:color w:val="000000"/>
          <w:szCs w:val="22"/>
          <w:u w:val="single"/>
        </w:rPr>
        <w:t>have</w:t>
      </w:r>
      <w:r w:rsidRPr="0097394B">
        <w:rPr>
          <w:rFonts w:eastAsia="Times New Roman"/>
          <w:b/>
          <w:bCs/>
          <w:color w:val="000000"/>
          <w:szCs w:val="22"/>
          <w:u w:val="single"/>
        </w:rPr>
        <w:t xml:space="preserve"> </w:t>
      </w:r>
      <w:r w:rsidRPr="0097394B">
        <w:rPr>
          <w:rFonts w:eastAsia="Times New Roman"/>
          <w:b/>
          <w:bCs/>
          <w:vanish/>
          <w:color w:val="000000"/>
          <w:szCs w:val="22"/>
          <w:u w:val="single"/>
        </w:rPr>
        <w:t>been</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recorded</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this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year</w:t>
      </w:r>
      <w:r w:rsidRPr="0097394B">
        <w:rPr>
          <w:rFonts w:eastAsia="Times New Roman"/>
          <w:b/>
          <w:bCs/>
          <w:vanish/>
          <w:color w:val="000000"/>
          <w:szCs w:val="22"/>
          <w:u w:val="single"/>
        </w:rPr>
        <w:t>,</w:t>
      </w:r>
      <w:r w:rsidRPr="0097394B">
        <w:rPr>
          <w:rFonts w:eastAsia="Times New Roman"/>
          <w:b/>
          <w:bCs/>
          <w:color w:val="000000"/>
          <w:szCs w:val="22"/>
          <w:u w:val="single"/>
        </w:rPr>
        <w:t xml:space="preserve"> </w:t>
      </w:r>
      <w:r w:rsidRPr="0097394B">
        <w:rPr>
          <w:rFonts w:eastAsia="Times New Roman"/>
          <w:b/>
          <w:bCs/>
          <w:vanish/>
          <w:color w:val="000000"/>
          <w:szCs w:val="22"/>
          <w:u w:val="single"/>
        </w:rPr>
        <w:t>and</w:t>
      </w:r>
      <w:r w:rsidRPr="0097394B">
        <w:rPr>
          <w:rFonts w:eastAsia="Times New Roman"/>
          <w:b/>
          <w:bCs/>
          <w:color w:val="000000"/>
          <w:szCs w:val="22"/>
          <w:u w:val="single"/>
        </w:rPr>
        <w:t xml:space="preserve"> </w:t>
      </w:r>
      <w:r w:rsidRPr="0097394B">
        <w:rPr>
          <w:rFonts w:eastAsia="Times New Roman"/>
          <w:b/>
          <w:bCs/>
          <w:vanish/>
          <w:color w:val="000000"/>
          <w:szCs w:val="22"/>
          <w:u w:val="single"/>
        </w:rPr>
        <w:t>over</w:t>
      </w:r>
      <w:r w:rsidRPr="0097394B">
        <w:rPr>
          <w:rFonts w:eastAsia="Times New Roman"/>
          <w:b/>
          <w:bCs/>
          <w:color w:val="000000"/>
          <w:szCs w:val="22"/>
          <w:u w:val="single"/>
        </w:rPr>
        <w:t xml:space="preserve"> </w:t>
      </w:r>
      <w:r w:rsidRPr="0097394B">
        <w:rPr>
          <w:rFonts w:eastAsia="Times New Roman"/>
          <w:b/>
          <w:bCs/>
          <w:vanish/>
          <w:color w:val="000000"/>
          <w:szCs w:val="22"/>
          <w:u w:val="single"/>
        </w:rPr>
        <w:t>24,000</w:t>
      </w:r>
      <w:r w:rsidRPr="0097394B">
        <w:rPr>
          <w:rFonts w:eastAsia="Times New Roman"/>
          <w:b/>
          <w:bCs/>
          <w:color w:val="000000"/>
          <w:szCs w:val="22"/>
          <w:u w:val="single"/>
        </w:rPr>
        <w:t xml:space="preserve"> </w:t>
      </w:r>
      <w:r w:rsidRPr="0097394B">
        <w:rPr>
          <w:rFonts w:eastAsia="Times New Roman"/>
          <w:b/>
          <w:bCs/>
          <w:vanish/>
          <w:color w:val="000000"/>
          <w:szCs w:val="22"/>
          <w:u w:val="single"/>
        </w:rPr>
        <w:t>workers</w:t>
      </w:r>
      <w:r w:rsidRPr="0097394B">
        <w:rPr>
          <w:rFonts w:eastAsia="Times New Roman"/>
          <w:b/>
          <w:bCs/>
          <w:color w:val="000000"/>
          <w:szCs w:val="22"/>
          <w:u w:val="single"/>
        </w:rPr>
        <w:t xml:space="preserve"> </w:t>
      </w:r>
      <w:r w:rsidRPr="0097394B">
        <w:rPr>
          <w:rFonts w:eastAsia="Times New Roman"/>
          <w:b/>
          <w:bCs/>
          <w:vanish/>
          <w:color w:val="000000"/>
          <w:szCs w:val="22"/>
          <w:u w:val="single"/>
        </w:rPr>
        <w:t>have</w:t>
      </w:r>
      <w:r w:rsidRPr="0097394B">
        <w:rPr>
          <w:rFonts w:eastAsia="Times New Roman"/>
          <w:b/>
          <w:bCs/>
          <w:color w:val="000000"/>
          <w:szCs w:val="22"/>
          <w:u w:val="single"/>
        </w:rPr>
        <w:t xml:space="preserve"> </w:t>
      </w:r>
      <w:r w:rsidRPr="0097394B">
        <w:rPr>
          <w:rFonts w:eastAsia="Times New Roman"/>
          <w:b/>
          <w:bCs/>
          <w:vanish/>
          <w:color w:val="000000"/>
          <w:szCs w:val="22"/>
          <w:u w:val="single"/>
        </w:rPr>
        <w:t>walked</w:t>
      </w:r>
      <w:r w:rsidRPr="0097394B">
        <w:rPr>
          <w:rFonts w:eastAsia="Times New Roman"/>
          <w:b/>
          <w:bCs/>
          <w:color w:val="000000"/>
          <w:szCs w:val="22"/>
          <w:u w:val="single"/>
        </w:rPr>
        <w:t xml:space="preserve"> </w:t>
      </w:r>
      <w:r w:rsidRPr="0097394B">
        <w:rPr>
          <w:rFonts w:eastAsia="Times New Roman"/>
          <w:b/>
          <w:bCs/>
          <w:vanish/>
          <w:color w:val="000000"/>
          <w:szCs w:val="22"/>
          <w:u w:val="single"/>
        </w:rPr>
        <w:t>off</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job</w:t>
      </w:r>
      <w:r w:rsidRPr="0097394B">
        <w:rPr>
          <w:rFonts w:eastAsia="Times New Roman"/>
          <w:b/>
          <w:bCs/>
          <w:color w:val="000000"/>
          <w:szCs w:val="22"/>
          <w:u w:val="single"/>
        </w:rPr>
        <w:t xml:space="preserve"> </w:t>
      </w:r>
      <w:r w:rsidRPr="0097394B">
        <w:rPr>
          <w:rFonts w:eastAsia="Times New Roman"/>
          <w:b/>
          <w:bCs/>
          <w:vanish/>
          <w:color w:val="000000"/>
          <w:szCs w:val="22"/>
          <w:u w:val="single"/>
        </w:rPr>
        <w:t>this</w:t>
      </w:r>
      <w:r w:rsidRPr="0097394B">
        <w:rPr>
          <w:rFonts w:eastAsia="Times New Roman"/>
          <w:b/>
          <w:bCs/>
          <w:color w:val="000000"/>
          <w:szCs w:val="22"/>
          <w:u w:val="single"/>
        </w:rPr>
        <w:t xml:space="preserve"> </w:t>
      </w:r>
      <w:r w:rsidRPr="0097394B">
        <w:rPr>
          <w:rFonts w:eastAsia="Times New Roman"/>
          <w:b/>
          <w:bCs/>
          <w:vanish/>
          <w:color w:val="000000"/>
          <w:szCs w:val="22"/>
          <w:u w:val="single"/>
        </w:rPr>
        <w:t>month.</w:t>
      </w:r>
      <w:r w:rsidRPr="0097394B">
        <w:rPr>
          <w:rFonts w:eastAsia="Times New Roman"/>
          <w:b/>
          <w:bCs/>
          <w:color w:val="000000"/>
          <w:szCs w:val="22"/>
          <w:u w:val="single"/>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all</w:t>
      </w:r>
      <w:r w:rsidRPr="0097394B">
        <w:rPr>
          <w:rFonts w:eastAsia="Times New Roman"/>
          <w:color w:val="000000"/>
          <w:sz w:val="16"/>
          <w:szCs w:val="16"/>
        </w:rPr>
        <w:t xml:space="preserve"> </w:t>
      </w:r>
      <w:r w:rsidRPr="0097394B">
        <w:rPr>
          <w:rFonts w:eastAsia="Times New Roman"/>
          <w:vanish/>
          <w:color w:val="000000"/>
          <w:sz w:val="16"/>
          <w:szCs w:val="16"/>
        </w:rPr>
        <w:t>plays</w:t>
      </w:r>
      <w:r w:rsidRPr="0097394B">
        <w:rPr>
          <w:rFonts w:eastAsia="Times New Roman"/>
          <w:color w:val="000000"/>
          <w:sz w:val="16"/>
          <w:szCs w:val="16"/>
        </w:rPr>
        <w:t xml:space="preserve"> </w:t>
      </w:r>
      <w:r w:rsidRPr="0097394B">
        <w:rPr>
          <w:rFonts w:eastAsia="Times New Roman"/>
          <w:vanish/>
          <w:color w:val="000000"/>
          <w:sz w:val="16"/>
          <w:szCs w:val="16"/>
        </w:rPr>
        <w:t>out</w:t>
      </w:r>
      <w:r w:rsidRPr="0097394B">
        <w:rPr>
          <w:rFonts w:eastAsia="Times New Roman"/>
          <w:color w:val="000000"/>
          <w:sz w:val="16"/>
          <w:szCs w:val="16"/>
        </w:rPr>
        <w:t xml:space="preserve"> </w:t>
      </w:r>
      <w:r w:rsidRPr="0097394B">
        <w:rPr>
          <w:rFonts w:eastAsia="Times New Roman"/>
          <w:vanish/>
          <w:color w:val="000000"/>
          <w:sz w:val="16"/>
          <w:szCs w:val="16"/>
        </w:rPr>
        <w:t>against</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backdrop</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an</w:t>
      </w:r>
      <w:r w:rsidRPr="0097394B">
        <w:rPr>
          <w:rFonts w:eastAsia="Times New Roman"/>
          <w:color w:val="000000"/>
          <w:sz w:val="16"/>
          <w:szCs w:val="16"/>
        </w:rPr>
        <w:t xml:space="preserve"> </w:t>
      </w:r>
      <w:r w:rsidRPr="0097394B">
        <w:rPr>
          <w:rFonts w:eastAsia="Times New Roman"/>
          <w:vanish/>
          <w:color w:val="000000"/>
          <w:sz w:val="16"/>
          <w:szCs w:val="16"/>
        </w:rPr>
        <w:t>economy</w:t>
      </w:r>
      <w:r w:rsidRPr="0097394B">
        <w:rPr>
          <w:rFonts w:eastAsia="Times New Roman"/>
          <w:color w:val="000000"/>
          <w:sz w:val="16"/>
          <w:szCs w:val="16"/>
        </w:rPr>
        <w:t xml:space="preserve"> </w:t>
      </w:r>
      <w:r w:rsidRPr="0097394B">
        <w:rPr>
          <w:rFonts w:eastAsia="Times New Roman"/>
          <w:vanish/>
          <w:color w:val="000000"/>
          <w:sz w:val="16"/>
          <w:szCs w:val="16"/>
        </w:rPr>
        <w:t>bouncing</w:t>
      </w:r>
      <w:r w:rsidRPr="0097394B">
        <w:rPr>
          <w:rFonts w:eastAsia="Times New Roman"/>
          <w:color w:val="000000"/>
          <w:sz w:val="16"/>
          <w:szCs w:val="16"/>
        </w:rPr>
        <w:t xml:space="preserve"> </w:t>
      </w:r>
      <w:r w:rsidRPr="0097394B">
        <w:rPr>
          <w:rFonts w:eastAsia="Times New Roman"/>
          <w:vanish/>
          <w:color w:val="000000"/>
          <w:sz w:val="16"/>
          <w:szCs w:val="16"/>
        </w:rPr>
        <w:t>back</w:t>
      </w:r>
      <w:r w:rsidRPr="0097394B">
        <w:rPr>
          <w:rFonts w:eastAsia="Times New Roman"/>
          <w:color w:val="000000"/>
          <w:sz w:val="16"/>
          <w:szCs w:val="16"/>
        </w:rPr>
        <w:t xml:space="preserve"> </w:t>
      </w:r>
      <w:r w:rsidRPr="0097394B">
        <w:rPr>
          <w:rFonts w:eastAsia="Times New Roman"/>
          <w:vanish/>
          <w:color w:val="000000"/>
          <w:sz w:val="16"/>
          <w:szCs w:val="16"/>
        </w:rPr>
        <w:t>from</w:t>
      </w:r>
      <w:r w:rsidRPr="0097394B">
        <w:rPr>
          <w:rFonts w:eastAsia="Times New Roman"/>
          <w:color w:val="000000"/>
          <w:sz w:val="16"/>
          <w:szCs w:val="16"/>
        </w:rPr>
        <w:t xml:space="preserve"> </w:t>
      </w:r>
      <w:r w:rsidRPr="0097394B">
        <w:rPr>
          <w:rFonts w:eastAsia="Times New Roman"/>
          <w:vanish/>
          <w:color w:val="000000"/>
          <w:sz w:val="16"/>
          <w:szCs w:val="16"/>
        </w:rPr>
        <w:t>an</w:t>
      </w:r>
      <w:r w:rsidRPr="0097394B">
        <w:rPr>
          <w:rFonts w:eastAsia="Times New Roman"/>
          <w:color w:val="000000"/>
          <w:sz w:val="16"/>
          <w:szCs w:val="16"/>
        </w:rPr>
        <w:t xml:space="preserve"> </w:t>
      </w:r>
      <w:r w:rsidRPr="0097394B">
        <w:rPr>
          <w:rFonts w:eastAsia="Times New Roman"/>
          <w:vanish/>
          <w:color w:val="000000"/>
          <w:sz w:val="16"/>
          <w:szCs w:val="16"/>
        </w:rPr>
        <w:t>economic</w:t>
      </w:r>
      <w:r w:rsidRPr="0097394B">
        <w:rPr>
          <w:rFonts w:eastAsia="Times New Roman"/>
          <w:color w:val="000000"/>
          <w:sz w:val="16"/>
          <w:szCs w:val="16"/>
        </w:rPr>
        <w:t xml:space="preserve"> </w:t>
      </w:r>
      <w:r w:rsidRPr="0097394B">
        <w:rPr>
          <w:rFonts w:eastAsia="Times New Roman"/>
          <w:vanish/>
          <w:color w:val="000000"/>
          <w:sz w:val="16"/>
          <w:szCs w:val="16"/>
        </w:rPr>
        <w:t>shutdown</w:t>
      </w:r>
      <w:r w:rsidRPr="0097394B">
        <w:rPr>
          <w:rFonts w:eastAsia="Times New Roman"/>
          <w:color w:val="000000"/>
          <w:sz w:val="16"/>
          <w:szCs w:val="16"/>
        </w:rPr>
        <w:t xml:space="preserve"> </w:t>
      </w:r>
      <w:r w:rsidRPr="0097394B">
        <w:rPr>
          <w:rFonts w:eastAsia="Times New Roman"/>
          <w:vanish/>
          <w:color w:val="000000"/>
          <w:sz w:val="16"/>
          <w:szCs w:val="16"/>
        </w:rPr>
        <w:t>during</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pandemic.</w:t>
      </w:r>
      <w:r w:rsidRPr="0097394B">
        <w:rPr>
          <w:rFonts w:eastAsia="Times New Roman"/>
          <w:color w:val="000000"/>
          <w:sz w:val="16"/>
          <w:szCs w:val="16"/>
        </w:rPr>
        <w:t xml:space="preserve"> </w:t>
      </w:r>
      <w:r w:rsidRPr="0097394B">
        <w:rPr>
          <w:rFonts w:eastAsia="Times New Roman"/>
          <w:vanish/>
          <w:color w:val="000000"/>
          <w:sz w:val="16"/>
          <w:szCs w:val="16"/>
        </w:rPr>
        <w:t>More</w:t>
      </w:r>
      <w:r w:rsidRPr="0097394B">
        <w:rPr>
          <w:rFonts w:eastAsia="Times New Roman"/>
          <w:color w:val="000000"/>
          <w:sz w:val="16"/>
          <w:szCs w:val="16"/>
        </w:rPr>
        <w:t xml:space="preserve"> </w:t>
      </w:r>
      <w:r w:rsidRPr="0097394B">
        <w:rPr>
          <w:rFonts w:eastAsia="Times New Roman"/>
          <w:vanish/>
          <w:color w:val="000000"/>
          <w:sz w:val="16"/>
          <w:szCs w:val="16"/>
        </w:rPr>
        <w:t>than</w:t>
      </w:r>
      <w:r w:rsidRPr="0097394B">
        <w:rPr>
          <w:rFonts w:eastAsia="Times New Roman"/>
          <w:color w:val="000000"/>
          <w:sz w:val="16"/>
          <w:szCs w:val="16"/>
        </w:rPr>
        <w:t xml:space="preserve"> </w:t>
      </w:r>
      <w:r w:rsidRPr="0097394B">
        <w:rPr>
          <w:rFonts w:eastAsia="Times New Roman"/>
          <w:vanish/>
          <w:color w:val="000000"/>
          <w:sz w:val="16"/>
          <w:szCs w:val="16"/>
        </w:rPr>
        <w:t>10,000</w:t>
      </w:r>
      <w:r w:rsidRPr="0097394B">
        <w:rPr>
          <w:rFonts w:eastAsia="Times New Roman"/>
          <w:color w:val="000000"/>
          <w:sz w:val="16"/>
          <w:szCs w:val="16"/>
        </w:rPr>
        <w:t xml:space="preserve"> </w:t>
      </w:r>
      <w:r w:rsidRPr="0097394B">
        <w:rPr>
          <w:rFonts w:eastAsia="Times New Roman"/>
          <w:vanish/>
          <w:color w:val="000000"/>
          <w:sz w:val="16"/>
          <w:szCs w:val="16"/>
        </w:rPr>
        <w:t>John</w:t>
      </w:r>
      <w:r w:rsidRPr="0097394B">
        <w:rPr>
          <w:rFonts w:eastAsia="Times New Roman"/>
          <w:color w:val="000000"/>
          <w:sz w:val="16"/>
          <w:szCs w:val="16"/>
        </w:rPr>
        <w:t xml:space="preserve"> </w:t>
      </w:r>
      <w:r w:rsidRPr="0097394B">
        <w:rPr>
          <w:rFonts w:eastAsia="Times New Roman"/>
          <w:vanish/>
          <w:color w:val="000000"/>
          <w:sz w:val="16"/>
          <w:szCs w:val="16"/>
        </w:rPr>
        <w:t>Deere</w:t>
      </w:r>
      <w:r w:rsidRPr="0097394B">
        <w:rPr>
          <w:rFonts w:eastAsia="Times New Roman"/>
          <w:color w:val="000000"/>
          <w:sz w:val="16"/>
          <w:szCs w:val="16"/>
        </w:rPr>
        <w:t xml:space="preserve"> </w:t>
      </w:r>
      <w:r w:rsidRPr="0097394B">
        <w:rPr>
          <w:rFonts w:eastAsia="Times New Roman"/>
          <w:vanish/>
          <w:color w:val="000000"/>
          <w:sz w:val="16"/>
          <w:szCs w:val="16"/>
        </w:rPr>
        <w:t>workers</w:t>
      </w:r>
      <w:r w:rsidRPr="0097394B">
        <w:rPr>
          <w:rFonts w:eastAsia="Times New Roman"/>
          <w:color w:val="000000"/>
          <w:sz w:val="16"/>
          <w:szCs w:val="16"/>
        </w:rPr>
        <w:t xml:space="preserve"> </w:t>
      </w:r>
      <w:r w:rsidRPr="0097394B">
        <w:rPr>
          <w:rFonts w:eastAsia="Times New Roman"/>
          <w:vanish/>
          <w:color w:val="000000"/>
          <w:sz w:val="16"/>
          <w:szCs w:val="16"/>
        </w:rPr>
        <w:t>went</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strike</w:t>
      </w:r>
      <w:r w:rsidRPr="0097394B">
        <w:rPr>
          <w:rFonts w:eastAsia="Times New Roman"/>
          <w:color w:val="000000"/>
          <w:sz w:val="16"/>
          <w:szCs w:val="16"/>
        </w:rPr>
        <w:t xml:space="preserve"> </w:t>
      </w:r>
      <w:r w:rsidRPr="0097394B">
        <w:rPr>
          <w:rFonts w:eastAsia="Times New Roman"/>
          <w:vanish/>
          <w:color w:val="000000"/>
          <w:sz w:val="16"/>
          <w:szCs w:val="16"/>
        </w:rPr>
        <w:t>Thursday,</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first</w:t>
      </w:r>
      <w:r w:rsidRPr="0097394B">
        <w:rPr>
          <w:rFonts w:eastAsia="Times New Roman"/>
          <w:color w:val="000000"/>
          <w:sz w:val="16"/>
          <w:szCs w:val="16"/>
        </w:rPr>
        <w:t xml:space="preserve"> </w:t>
      </w:r>
      <w:r w:rsidRPr="0097394B">
        <w:rPr>
          <w:rFonts w:eastAsia="Times New Roman"/>
          <w:vanish/>
          <w:color w:val="000000"/>
          <w:sz w:val="16"/>
          <w:szCs w:val="16"/>
        </w:rPr>
        <w:t>major</w:t>
      </w:r>
      <w:r w:rsidRPr="0097394B">
        <w:rPr>
          <w:rFonts w:eastAsia="Times New Roman"/>
          <w:color w:val="000000"/>
          <w:sz w:val="16"/>
          <w:szCs w:val="16"/>
        </w:rPr>
        <w:t xml:space="preserve"> </w:t>
      </w:r>
      <w:r w:rsidRPr="0097394B">
        <w:rPr>
          <w:rFonts w:eastAsia="Times New Roman"/>
          <w:vanish/>
          <w:color w:val="000000"/>
          <w:sz w:val="16"/>
          <w:szCs w:val="16"/>
        </w:rPr>
        <w:t>walkout</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agricultural</w:t>
      </w:r>
      <w:r w:rsidRPr="0097394B">
        <w:rPr>
          <w:rFonts w:eastAsia="Times New Roman"/>
          <w:color w:val="000000"/>
          <w:sz w:val="16"/>
          <w:szCs w:val="16"/>
        </w:rPr>
        <w:t xml:space="preserve"> </w:t>
      </w:r>
      <w:r w:rsidRPr="0097394B">
        <w:rPr>
          <w:rFonts w:eastAsia="Times New Roman"/>
          <w:vanish/>
          <w:color w:val="000000"/>
          <w:sz w:val="16"/>
          <w:szCs w:val="16"/>
        </w:rPr>
        <w:t>machinery</w:t>
      </w:r>
      <w:r w:rsidRPr="0097394B">
        <w:rPr>
          <w:rFonts w:eastAsia="Times New Roman"/>
          <w:color w:val="000000"/>
          <w:sz w:val="16"/>
          <w:szCs w:val="16"/>
        </w:rPr>
        <w:t xml:space="preserve"> </w:t>
      </w:r>
      <w:r w:rsidRPr="0097394B">
        <w:rPr>
          <w:rFonts w:eastAsia="Times New Roman"/>
          <w:vanish/>
          <w:color w:val="000000"/>
          <w:sz w:val="16"/>
          <w:szCs w:val="16"/>
        </w:rPr>
        <w:t>giant</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more</w:t>
      </w:r>
      <w:r w:rsidRPr="0097394B">
        <w:rPr>
          <w:rFonts w:eastAsia="Times New Roman"/>
          <w:color w:val="000000"/>
          <w:sz w:val="16"/>
          <w:szCs w:val="16"/>
        </w:rPr>
        <w:t xml:space="preserve"> </w:t>
      </w:r>
      <w:r w:rsidRPr="0097394B">
        <w:rPr>
          <w:rFonts w:eastAsia="Times New Roman"/>
          <w:vanish/>
          <w:color w:val="000000"/>
          <w:sz w:val="16"/>
          <w:szCs w:val="16"/>
        </w:rPr>
        <w:t>than</w:t>
      </w:r>
      <w:r w:rsidRPr="0097394B">
        <w:rPr>
          <w:rFonts w:eastAsia="Times New Roman"/>
          <w:color w:val="000000"/>
          <w:sz w:val="16"/>
          <w:szCs w:val="16"/>
        </w:rPr>
        <w:t xml:space="preserve"> </w:t>
      </w:r>
      <w:r w:rsidRPr="0097394B">
        <w:rPr>
          <w:rFonts w:eastAsia="Times New Roman"/>
          <w:vanish/>
          <w:color w:val="000000"/>
          <w:sz w:val="16"/>
          <w:szCs w:val="16"/>
        </w:rPr>
        <w:t>three</w:t>
      </w:r>
      <w:r w:rsidRPr="0097394B">
        <w:rPr>
          <w:rFonts w:eastAsia="Times New Roman"/>
          <w:color w:val="000000"/>
          <w:sz w:val="16"/>
          <w:szCs w:val="16"/>
        </w:rPr>
        <w:t xml:space="preserve"> </w:t>
      </w:r>
      <w:r w:rsidRPr="0097394B">
        <w:rPr>
          <w:rFonts w:eastAsia="Times New Roman"/>
          <w:vanish/>
          <w:color w:val="000000"/>
          <w:sz w:val="16"/>
          <w:szCs w:val="16"/>
        </w:rPr>
        <w:t>decades.</w:t>
      </w:r>
      <w:r w:rsidRPr="0097394B">
        <w:rPr>
          <w:rFonts w:eastAsia="Times New Roman"/>
          <w:color w:val="000000"/>
          <w:sz w:val="16"/>
          <w:szCs w:val="16"/>
        </w:rPr>
        <w:t xml:space="preserve"> </w:t>
      </w:r>
      <w:r w:rsidRPr="0097394B">
        <w:rPr>
          <w:rFonts w:eastAsia="Times New Roman"/>
          <w:vanish/>
          <w:color w:val="000000"/>
          <w:sz w:val="16"/>
          <w:szCs w:val="16"/>
        </w:rPr>
        <w:t>“</w:t>
      </w:r>
      <w:r w:rsidRPr="0097394B">
        <w:rPr>
          <w:rFonts w:eastAsia="Times New Roman"/>
          <w:b/>
          <w:bCs/>
          <w:vanish/>
          <w:color w:val="000000"/>
          <w:szCs w:val="22"/>
          <w:u w:val="single"/>
        </w:rPr>
        <w:t>We</w:t>
      </w:r>
      <w:r w:rsidRPr="0097394B">
        <w:rPr>
          <w:rFonts w:eastAsia="Times New Roman"/>
          <w:b/>
          <w:bCs/>
          <w:color w:val="000000"/>
          <w:szCs w:val="22"/>
          <w:u w:val="single"/>
        </w:rPr>
        <w:t xml:space="preserve"> </w:t>
      </w:r>
      <w:r w:rsidRPr="0097394B">
        <w:rPr>
          <w:rFonts w:eastAsia="Times New Roman"/>
          <w:b/>
          <w:bCs/>
          <w:vanish/>
          <w:color w:val="000000"/>
          <w:szCs w:val="22"/>
          <w:u w:val="single"/>
        </w:rPr>
        <w:t>have</w:t>
      </w:r>
      <w:r w:rsidRPr="0097394B">
        <w:rPr>
          <w:rFonts w:eastAsia="Times New Roman"/>
          <w:b/>
          <w:bCs/>
          <w:color w:val="000000"/>
          <w:szCs w:val="22"/>
          <w:u w:val="single"/>
        </w:rPr>
        <w:t xml:space="preserve"> </w:t>
      </w:r>
      <w:r w:rsidRPr="0097394B">
        <w:rPr>
          <w:rFonts w:eastAsia="Times New Roman"/>
          <w:b/>
          <w:bCs/>
          <w:vanish/>
          <w:color w:val="000000"/>
          <w:szCs w:val="22"/>
          <w:u w:val="single"/>
        </w:rPr>
        <w:t>noticed</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bit</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an</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uptick</w:t>
      </w:r>
      <w:r w:rsidRPr="0097394B">
        <w:rPr>
          <w:rFonts w:eastAsia="Times New Roman"/>
          <w:b/>
          <w:bCs/>
          <w:color w:val="000000"/>
          <w:szCs w:val="22"/>
          <w:u w:val="single"/>
        </w:rPr>
        <w:t xml:space="preserve"> </w:t>
      </w:r>
      <w:r w:rsidRPr="0097394B">
        <w:rPr>
          <w:rFonts w:eastAsia="Times New Roman"/>
          <w:b/>
          <w:bCs/>
          <w:vanish/>
          <w:color w:val="000000"/>
          <w:szCs w:val="22"/>
          <w:u w:val="single"/>
        </w:rPr>
        <w:t>in</w:t>
      </w:r>
      <w:r w:rsidRPr="0097394B">
        <w:rPr>
          <w:rFonts w:eastAsia="Times New Roman"/>
          <w:b/>
          <w:bCs/>
          <w:color w:val="000000"/>
          <w:szCs w:val="22"/>
          <w:u w:val="single"/>
        </w:rPr>
        <w:t xml:space="preserve"> </w:t>
      </w:r>
      <w:r w:rsidRPr="0097394B">
        <w:rPr>
          <w:rFonts w:eastAsia="Times New Roman"/>
          <w:b/>
          <w:bCs/>
          <w:vanish/>
          <w:color w:val="000000"/>
          <w:szCs w:val="22"/>
          <w:u w:val="single"/>
        </w:rPr>
        <w:t>late</w:t>
      </w:r>
      <w:r w:rsidRPr="0097394B">
        <w:rPr>
          <w:rFonts w:eastAsia="Times New Roman"/>
          <w:b/>
          <w:bCs/>
          <w:color w:val="000000"/>
          <w:szCs w:val="22"/>
          <w:u w:val="single"/>
        </w:rPr>
        <w:t xml:space="preserve"> </w:t>
      </w:r>
      <w:r w:rsidRPr="0097394B">
        <w:rPr>
          <w:rFonts w:eastAsia="Times New Roman"/>
          <w:b/>
          <w:bCs/>
          <w:vanish/>
          <w:color w:val="000000"/>
          <w:szCs w:val="22"/>
          <w:u w:val="single"/>
        </w:rPr>
        <w:t>September</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into</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early</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October</w:t>
      </w:r>
      <w:r w:rsidRPr="0097394B">
        <w:rPr>
          <w:rFonts w:eastAsia="Times New Roman"/>
          <w:b/>
          <w:bCs/>
          <w:vanish/>
          <w:color w:val="000000"/>
          <w:szCs w:val="22"/>
          <w:u w:val="single"/>
        </w:rPr>
        <w:t>,</w:t>
      </w:r>
      <w:r w:rsidRPr="0097394B">
        <w:rPr>
          <w:rFonts w:eastAsia="Times New Roman"/>
          <w:color w:val="000000"/>
          <w:sz w:val="16"/>
          <w:szCs w:val="16"/>
        </w:rPr>
        <w:t xml:space="preserve"> </w:t>
      </w:r>
      <w:r w:rsidRPr="0097394B">
        <w:rPr>
          <w:rFonts w:eastAsia="Times New Roman"/>
          <w:vanish/>
          <w:color w:val="000000"/>
          <w:sz w:val="16"/>
          <w:szCs w:val="16"/>
        </w:rPr>
        <w:t>for</w:t>
      </w:r>
      <w:r w:rsidRPr="0097394B">
        <w:rPr>
          <w:rFonts w:eastAsia="Times New Roman"/>
          <w:color w:val="000000"/>
          <w:sz w:val="16"/>
          <w:szCs w:val="16"/>
        </w:rPr>
        <w:t xml:space="preserve"> </w:t>
      </w:r>
      <w:r w:rsidRPr="0097394B">
        <w:rPr>
          <w:rFonts w:eastAsia="Times New Roman"/>
          <w:vanish/>
          <w:color w:val="000000"/>
          <w:sz w:val="16"/>
          <w:szCs w:val="16"/>
        </w:rPr>
        <w:t>example,</w:t>
      </w:r>
      <w:r w:rsidRPr="0097394B">
        <w:rPr>
          <w:rFonts w:eastAsia="Times New Roman"/>
          <w:color w:val="000000"/>
          <w:sz w:val="16"/>
          <w:szCs w:val="16"/>
        </w:rPr>
        <w:t xml:space="preserve"> </w:t>
      </w:r>
      <w:r w:rsidRPr="0097394B">
        <w:rPr>
          <w:rFonts w:eastAsia="Times New Roman"/>
          <w:vanish/>
          <w:color w:val="000000"/>
          <w:sz w:val="16"/>
          <w:szCs w:val="16"/>
        </w:rPr>
        <w:t>we've</w:t>
      </w:r>
      <w:r w:rsidRPr="0097394B">
        <w:rPr>
          <w:rFonts w:eastAsia="Times New Roman"/>
          <w:color w:val="000000"/>
          <w:sz w:val="16"/>
          <w:szCs w:val="16"/>
        </w:rPr>
        <w:t xml:space="preserve"> </w:t>
      </w:r>
      <w:r w:rsidRPr="0097394B">
        <w:rPr>
          <w:rFonts w:eastAsia="Times New Roman"/>
          <w:vanish/>
          <w:color w:val="000000"/>
          <w:sz w:val="16"/>
          <w:szCs w:val="16"/>
        </w:rPr>
        <w:t>already</w:t>
      </w:r>
      <w:r w:rsidRPr="0097394B">
        <w:rPr>
          <w:rFonts w:eastAsia="Times New Roman"/>
          <w:color w:val="000000"/>
          <w:sz w:val="16"/>
          <w:szCs w:val="16"/>
        </w:rPr>
        <w:t xml:space="preserve"> </w:t>
      </w:r>
      <w:r w:rsidRPr="0097394B">
        <w:rPr>
          <w:rFonts w:eastAsia="Times New Roman"/>
          <w:vanish/>
          <w:color w:val="000000"/>
          <w:sz w:val="16"/>
          <w:szCs w:val="16"/>
        </w:rPr>
        <w:t>documented</w:t>
      </w:r>
      <w:r w:rsidRPr="0097394B">
        <w:rPr>
          <w:rFonts w:eastAsia="Times New Roman"/>
          <w:color w:val="000000"/>
          <w:sz w:val="16"/>
          <w:szCs w:val="16"/>
        </w:rPr>
        <w:t xml:space="preserve"> </w:t>
      </w:r>
      <w:r w:rsidRPr="0097394B">
        <w:rPr>
          <w:rFonts w:eastAsia="Times New Roman"/>
          <w:vanish/>
          <w:color w:val="000000"/>
          <w:sz w:val="16"/>
          <w:szCs w:val="16"/>
        </w:rPr>
        <w:t>39</w:t>
      </w:r>
      <w:r w:rsidRPr="0097394B">
        <w:rPr>
          <w:rFonts w:eastAsia="Times New Roman"/>
          <w:color w:val="000000"/>
          <w:sz w:val="16"/>
          <w:szCs w:val="16"/>
        </w:rPr>
        <w:t xml:space="preserve"> </w:t>
      </w:r>
      <w:r w:rsidRPr="0097394B">
        <w:rPr>
          <w:rFonts w:eastAsia="Times New Roman"/>
          <w:vanish/>
          <w:color w:val="000000"/>
          <w:sz w:val="16"/>
          <w:szCs w:val="16"/>
        </w:rPr>
        <w:t>strikes</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month</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October,”</w:t>
      </w:r>
      <w:r w:rsidRPr="0097394B">
        <w:rPr>
          <w:rFonts w:eastAsia="Times New Roman"/>
          <w:color w:val="000000"/>
          <w:sz w:val="16"/>
          <w:szCs w:val="16"/>
        </w:rPr>
        <w:t xml:space="preserve"> </w:t>
      </w:r>
      <w:r w:rsidRPr="0097394B">
        <w:rPr>
          <w:rFonts w:eastAsia="Times New Roman"/>
          <w:vanish/>
          <w:color w:val="000000"/>
          <w:sz w:val="16"/>
          <w:szCs w:val="16"/>
        </w:rPr>
        <w:t>Johnnie</w:t>
      </w:r>
      <w:r w:rsidRPr="0097394B">
        <w:rPr>
          <w:rFonts w:eastAsia="Times New Roman"/>
          <w:color w:val="000000"/>
          <w:sz w:val="16"/>
          <w:szCs w:val="16"/>
        </w:rPr>
        <w:t xml:space="preserve"> </w:t>
      </w:r>
      <w:r w:rsidRPr="0097394B">
        <w:rPr>
          <w:rFonts w:eastAsia="Times New Roman"/>
          <w:vanish/>
          <w:color w:val="000000"/>
          <w:sz w:val="16"/>
          <w:szCs w:val="16"/>
        </w:rPr>
        <w:t>Kallas,</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Ph.D.</w:t>
      </w:r>
      <w:r w:rsidRPr="0097394B">
        <w:rPr>
          <w:rFonts w:eastAsia="Times New Roman"/>
          <w:color w:val="000000"/>
          <w:sz w:val="16"/>
          <w:szCs w:val="16"/>
        </w:rPr>
        <w:t xml:space="preserve"> </w:t>
      </w:r>
      <w:r w:rsidRPr="0097394B">
        <w:rPr>
          <w:rFonts w:eastAsia="Times New Roman"/>
          <w:vanish/>
          <w:color w:val="000000"/>
          <w:sz w:val="16"/>
          <w:szCs w:val="16"/>
        </w:rPr>
        <w:t>student</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Cornell</w:t>
      </w:r>
      <w:r w:rsidRPr="0097394B">
        <w:rPr>
          <w:rFonts w:eastAsia="Times New Roman"/>
          <w:color w:val="000000"/>
          <w:sz w:val="16"/>
          <w:szCs w:val="16"/>
        </w:rPr>
        <w:t xml:space="preserve"> </w:t>
      </w:r>
      <w:r w:rsidRPr="0097394B">
        <w:rPr>
          <w:rFonts w:eastAsia="Times New Roman"/>
          <w:vanish/>
          <w:color w:val="000000"/>
          <w:sz w:val="16"/>
          <w:szCs w:val="16"/>
        </w:rPr>
        <w:t>University’s</w:t>
      </w:r>
      <w:r w:rsidRPr="0097394B">
        <w:rPr>
          <w:rFonts w:eastAsia="Times New Roman"/>
          <w:color w:val="000000"/>
          <w:sz w:val="16"/>
          <w:szCs w:val="16"/>
        </w:rPr>
        <w:t xml:space="preserve"> </w:t>
      </w:r>
      <w:r w:rsidRPr="0097394B">
        <w:rPr>
          <w:rFonts w:eastAsia="Times New Roman"/>
          <w:vanish/>
          <w:color w:val="000000"/>
          <w:sz w:val="16"/>
          <w:szCs w:val="16"/>
        </w:rPr>
        <w:t>School</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Industrial</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Labor</w:t>
      </w:r>
      <w:r w:rsidRPr="0097394B">
        <w:rPr>
          <w:rFonts w:eastAsia="Times New Roman"/>
          <w:color w:val="000000"/>
          <w:sz w:val="16"/>
          <w:szCs w:val="16"/>
        </w:rPr>
        <w:t xml:space="preserve"> </w:t>
      </w:r>
      <w:r w:rsidRPr="0097394B">
        <w:rPr>
          <w:rFonts w:eastAsia="Times New Roman"/>
          <w:vanish/>
          <w:color w:val="000000"/>
          <w:sz w:val="16"/>
          <w:szCs w:val="16"/>
        </w:rPr>
        <w:t>Relations,</w:t>
      </w:r>
      <w:r w:rsidRPr="0097394B">
        <w:rPr>
          <w:rFonts w:eastAsia="Times New Roman"/>
          <w:color w:val="000000"/>
          <w:sz w:val="16"/>
          <w:szCs w:val="16"/>
        </w:rPr>
        <w:t xml:space="preserve"> </w:t>
      </w:r>
      <w:r w:rsidRPr="0097394B">
        <w:rPr>
          <w:rFonts w:eastAsia="Times New Roman"/>
          <w:vanish/>
          <w:color w:val="000000"/>
          <w:sz w:val="16"/>
          <w:szCs w:val="16"/>
        </w:rPr>
        <w:t>or</w:t>
      </w:r>
      <w:r w:rsidRPr="0097394B">
        <w:rPr>
          <w:rFonts w:eastAsia="Times New Roman"/>
          <w:color w:val="000000"/>
          <w:sz w:val="16"/>
          <w:szCs w:val="16"/>
        </w:rPr>
        <w:t xml:space="preserve"> </w:t>
      </w:r>
      <w:r w:rsidRPr="0097394B">
        <w:rPr>
          <w:rFonts w:eastAsia="Times New Roman"/>
          <w:vanish/>
          <w:color w:val="000000"/>
          <w:sz w:val="16"/>
          <w:szCs w:val="16"/>
        </w:rPr>
        <w:t>ILR,</w:t>
      </w:r>
      <w:r w:rsidRPr="0097394B">
        <w:rPr>
          <w:rFonts w:eastAsia="Times New Roman"/>
          <w:color w:val="000000"/>
          <w:sz w:val="16"/>
          <w:szCs w:val="16"/>
        </w:rPr>
        <w:t xml:space="preserve"> </w:t>
      </w:r>
      <w:r w:rsidRPr="0097394B">
        <w:rPr>
          <w:rFonts w:eastAsia="Times New Roman"/>
          <w:vanish/>
          <w:color w:val="000000"/>
          <w:sz w:val="16"/>
          <w:szCs w:val="16"/>
        </w:rPr>
        <w:t>who</w:t>
      </w:r>
      <w:r w:rsidRPr="0097394B">
        <w:rPr>
          <w:rFonts w:eastAsia="Times New Roman"/>
          <w:color w:val="000000"/>
          <w:sz w:val="16"/>
          <w:szCs w:val="16"/>
        </w:rPr>
        <w:t xml:space="preserve"> </w:t>
      </w:r>
      <w:r w:rsidRPr="0097394B">
        <w:rPr>
          <w:rFonts w:eastAsia="Times New Roman"/>
          <w:vanish/>
          <w:color w:val="000000"/>
          <w:sz w:val="16"/>
          <w:szCs w:val="16"/>
        </w:rPr>
        <w:t>tracks</w:t>
      </w:r>
      <w:r w:rsidRPr="0097394B">
        <w:rPr>
          <w:rFonts w:eastAsia="Times New Roman"/>
          <w:color w:val="000000"/>
          <w:sz w:val="16"/>
          <w:szCs w:val="16"/>
        </w:rPr>
        <w:t xml:space="preserve"> </w:t>
      </w:r>
      <w:r w:rsidRPr="0097394B">
        <w:rPr>
          <w:rFonts w:eastAsia="Times New Roman"/>
          <w:vanish/>
          <w:color w:val="000000"/>
          <w:sz w:val="16"/>
          <w:szCs w:val="16"/>
        </w:rPr>
        <w:t>labor</w:t>
      </w:r>
      <w:r w:rsidRPr="0097394B">
        <w:rPr>
          <w:rFonts w:eastAsia="Times New Roman"/>
          <w:color w:val="000000"/>
          <w:sz w:val="16"/>
          <w:szCs w:val="16"/>
        </w:rPr>
        <w:t xml:space="preserve"> </w:t>
      </w:r>
      <w:r w:rsidRPr="0097394B">
        <w:rPr>
          <w:rFonts w:eastAsia="Times New Roman"/>
          <w:vanish/>
          <w:color w:val="000000"/>
          <w:sz w:val="16"/>
          <w:szCs w:val="16"/>
        </w:rPr>
        <w:t>actions</w:t>
      </w:r>
      <w:r w:rsidRPr="0097394B">
        <w:rPr>
          <w:rFonts w:eastAsia="Times New Roman"/>
          <w:color w:val="000000"/>
          <w:sz w:val="16"/>
          <w:szCs w:val="16"/>
        </w:rPr>
        <w:t xml:space="preserve"> </w:t>
      </w:r>
      <w:r w:rsidRPr="0097394B">
        <w:rPr>
          <w:rFonts w:eastAsia="Times New Roman"/>
          <w:vanish/>
          <w:color w:val="000000"/>
          <w:sz w:val="16"/>
          <w:szCs w:val="16"/>
        </w:rPr>
        <w:t>across</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country,</w:t>
      </w:r>
      <w:r w:rsidRPr="0097394B">
        <w:rPr>
          <w:rFonts w:eastAsia="Times New Roman"/>
          <w:color w:val="000000"/>
          <w:sz w:val="16"/>
          <w:szCs w:val="16"/>
        </w:rPr>
        <w:t xml:space="preserve"> </w:t>
      </w:r>
      <w:r w:rsidRPr="0097394B">
        <w:rPr>
          <w:rFonts w:eastAsia="Times New Roman"/>
          <w:vanish/>
          <w:color w:val="000000"/>
          <w:sz w:val="16"/>
          <w:szCs w:val="16"/>
        </w:rPr>
        <w:t>said</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an</w:t>
      </w:r>
      <w:r w:rsidRPr="0097394B">
        <w:rPr>
          <w:rFonts w:eastAsia="Times New Roman"/>
          <w:color w:val="000000"/>
          <w:sz w:val="16"/>
          <w:szCs w:val="16"/>
        </w:rPr>
        <w:t xml:space="preserve"> </w:t>
      </w:r>
      <w:r w:rsidRPr="0097394B">
        <w:rPr>
          <w:rFonts w:eastAsia="Times New Roman"/>
          <w:vanish/>
          <w:color w:val="000000"/>
          <w:sz w:val="16"/>
          <w:szCs w:val="16"/>
        </w:rPr>
        <w:t>interview.</w:t>
      </w:r>
      <w:r w:rsidRPr="0097394B">
        <w:rPr>
          <w:rFonts w:eastAsia="Times New Roman"/>
          <w:color w:val="000000"/>
          <w:sz w:val="16"/>
          <w:szCs w:val="16"/>
        </w:rPr>
        <w:t xml:space="preserve"> </w:t>
      </w:r>
      <w:r w:rsidRPr="0097394B">
        <w:rPr>
          <w:rFonts w:eastAsia="Times New Roman"/>
          <w:vanish/>
          <w:color w:val="000000"/>
          <w:sz w:val="16"/>
          <w:szCs w:val="16"/>
        </w:rPr>
        <w:t>“Those</w:t>
      </w:r>
      <w:r w:rsidRPr="0097394B">
        <w:rPr>
          <w:rFonts w:eastAsia="Times New Roman"/>
          <w:color w:val="000000"/>
          <w:sz w:val="16"/>
          <w:szCs w:val="16"/>
        </w:rPr>
        <w:t xml:space="preserve"> </w:t>
      </w:r>
      <w:r w:rsidRPr="0097394B">
        <w:rPr>
          <w:rFonts w:eastAsia="Times New Roman"/>
          <w:vanish/>
          <w:color w:val="000000"/>
          <w:sz w:val="16"/>
          <w:szCs w:val="16"/>
        </w:rPr>
        <w:t>numbers</w:t>
      </w:r>
      <w:r w:rsidRPr="0097394B">
        <w:rPr>
          <w:rFonts w:eastAsia="Times New Roman"/>
          <w:color w:val="000000"/>
          <w:sz w:val="16"/>
          <w:szCs w:val="16"/>
        </w:rPr>
        <w:t xml:space="preserve"> </w:t>
      </w:r>
      <w:r w:rsidRPr="0097394B">
        <w:rPr>
          <w:rFonts w:eastAsia="Times New Roman"/>
          <w:vanish/>
          <w:color w:val="000000"/>
          <w:sz w:val="16"/>
          <w:szCs w:val="16"/>
        </w:rPr>
        <w:t>are</w:t>
      </w:r>
      <w:r w:rsidRPr="0097394B">
        <w:rPr>
          <w:rFonts w:eastAsia="Times New Roman"/>
          <w:color w:val="000000"/>
          <w:sz w:val="16"/>
          <w:szCs w:val="16"/>
        </w:rPr>
        <w:t xml:space="preserve"> </w:t>
      </w:r>
      <w:r w:rsidRPr="0097394B">
        <w:rPr>
          <w:rFonts w:eastAsia="Times New Roman"/>
          <w:vanish/>
          <w:color w:val="000000"/>
          <w:sz w:val="16"/>
          <w:szCs w:val="16"/>
        </w:rPr>
        <w:t>already</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largest</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any</w:t>
      </w:r>
      <w:r w:rsidRPr="0097394B">
        <w:rPr>
          <w:rFonts w:eastAsia="Times New Roman"/>
          <w:b/>
          <w:bCs/>
          <w:color w:val="000000"/>
          <w:szCs w:val="22"/>
          <w:u w:val="single"/>
        </w:rPr>
        <w:t xml:space="preserve"> </w:t>
      </w:r>
      <w:r w:rsidRPr="0097394B">
        <w:rPr>
          <w:rFonts w:eastAsia="Times New Roman"/>
          <w:b/>
          <w:bCs/>
          <w:vanish/>
          <w:color w:val="000000"/>
          <w:szCs w:val="22"/>
          <w:u w:val="single"/>
        </w:rPr>
        <w:t>month</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in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2021</w:t>
      </w:r>
      <w:r w:rsidRPr="0097394B">
        <w:rPr>
          <w:rFonts w:eastAsia="Times New Roman"/>
          <w:b/>
          <w:bCs/>
          <w:vanish/>
          <w:color w:val="000000"/>
          <w:szCs w:val="22"/>
          <w:u w:val="single"/>
        </w:rPr>
        <w:t>,</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he</w:t>
      </w:r>
      <w:r w:rsidRPr="0097394B">
        <w:rPr>
          <w:rFonts w:eastAsia="Times New Roman"/>
          <w:color w:val="000000"/>
          <w:sz w:val="16"/>
          <w:szCs w:val="16"/>
        </w:rPr>
        <w:t xml:space="preserve"> </w:t>
      </w:r>
      <w:r w:rsidRPr="0097394B">
        <w:rPr>
          <w:rFonts w:eastAsia="Times New Roman"/>
          <w:vanish/>
          <w:color w:val="000000"/>
          <w:sz w:val="16"/>
          <w:szCs w:val="16"/>
        </w:rPr>
        <w:t>added.</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Bureau</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Labor</w:t>
      </w:r>
      <w:r w:rsidRPr="0097394B">
        <w:rPr>
          <w:rFonts w:eastAsia="Times New Roman"/>
          <w:color w:val="000000"/>
          <w:sz w:val="16"/>
          <w:szCs w:val="16"/>
        </w:rPr>
        <w:t xml:space="preserve"> </w:t>
      </w:r>
      <w:r w:rsidRPr="0097394B">
        <w:rPr>
          <w:rFonts w:eastAsia="Times New Roman"/>
          <w:vanish/>
          <w:color w:val="000000"/>
          <w:sz w:val="16"/>
          <w:szCs w:val="16"/>
        </w:rPr>
        <w:t>Statistics,</w:t>
      </w:r>
      <w:r w:rsidRPr="0097394B">
        <w:rPr>
          <w:rFonts w:eastAsia="Times New Roman"/>
          <w:color w:val="000000"/>
          <w:sz w:val="16"/>
          <w:szCs w:val="16"/>
        </w:rPr>
        <w:t xml:space="preserve"> </w:t>
      </w:r>
      <w:r w:rsidRPr="0097394B">
        <w:rPr>
          <w:rFonts w:eastAsia="Times New Roman"/>
          <w:vanish/>
          <w:color w:val="000000"/>
          <w:sz w:val="16"/>
          <w:szCs w:val="16"/>
        </w:rPr>
        <w:t>which</w:t>
      </w:r>
      <w:r w:rsidRPr="0097394B">
        <w:rPr>
          <w:rFonts w:eastAsia="Times New Roman"/>
          <w:color w:val="000000"/>
          <w:sz w:val="16"/>
          <w:szCs w:val="16"/>
        </w:rPr>
        <w:t xml:space="preserve"> </w:t>
      </w:r>
      <w:r w:rsidRPr="0097394B">
        <w:rPr>
          <w:rFonts w:eastAsia="Times New Roman"/>
          <w:vanish/>
          <w:color w:val="000000"/>
          <w:sz w:val="16"/>
          <w:szCs w:val="16"/>
        </w:rPr>
        <w:t>records</w:t>
      </w:r>
      <w:r w:rsidRPr="0097394B">
        <w:rPr>
          <w:rFonts w:eastAsia="Times New Roman"/>
          <w:color w:val="000000"/>
          <w:sz w:val="16"/>
          <w:szCs w:val="16"/>
        </w:rPr>
        <w:t xml:space="preserve"> </w:t>
      </w:r>
      <w:r w:rsidRPr="0097394B">
        <w:rPr>
          <w:rFonts w:eastAsia="Times New Roman"/>
          <w:vanish/>
          <w:color w:val="000000"/>
          <w:sz w:val="16"/>
          <w:szCs w:val="16"/>
        </w:rPr>
        <w:t>only</w:t>
      </w:r>
      <w:r w:rsidRPr="0097394B">
        <w:rPr>
          <w:rFonts w:eastAsia="Times New Roman"/>
          <w:color w:val="000000"/>
          <w:sz w:val="16"/>
          <w:szCs w:val="16"/>
        </w:rPr>
        <w:t xml:space="preserve"> </w:t>
      </w:r>
      <w:r w:rsidRPr="0097394B">
        <w:rPr>
          <w:rFonts w:eastAsia="Times New Roman"/>
          <w:vanish/>
          <w:color w:val="000000"/>
          <w:sz w:val="16"/>
          <w:szCs w:val="16"/>
        </w:rPr>
        <w:t>large</w:t>
      </w:r>
      <w:r w:rsidRPr="0097394B">
        <w:rPr>
          <w:rFonts w:eastAsia="Times New Roman"/>
          <w:color w:val="000000"/>
          <w:sz w:val="16"/>
          <w:szCs w:val="16"/>
        </w:rPr>
        <w:t xml:space="preserve"> </w:t>
      </w:r>
      <w:r w:rsidRPr="0097394B">
        <w:rPr>
          <w:rFonts w:eastAsia="Times New Roman"/>
          <w:vanish/>
          <w:color w:val="000000"/>
          <w:sz w:val="16"/>
          <w:szCs w:val="16"/>
        </w:rPr>
        <w:t>work</w:t>
      </w:r>
      <w:r w:rsidRPr="0097394B">
        <w:rPr>
          <w:rFonts w:eastAsia="Times New Roman"/>
          <w:color w:val="000000"/>
          <w:sz w:val="16"/>
          <w:szCs w:val="16"/>
        </w:rPr>
        <w:t xml:space="preserve"> </w:t>
      </w:r>
      <w:r w:rsidRPr="0097394B">
        <w:rPr>
          <w:rFonts w:eastAsia="Times New Roman"/>
          <w:vanish/>
          <w:color w:val="000000"/>
          <w:sz w:val="16"/>
          <w:szCs w:val="16"/>
        </w:rPr>
        <w:t>stoppages,</w:t>
      </w:r>
      <w:r w:rsidRPr="0097394B">
        <w:rPr>
          <w:rFonts w:eastAsia="Times New Roman"/>
          <w:color w:val="000000"/>
          <w:sz w:val="16"/>
          <w:szCs w:val="16"/>
        </w:rPr>
        <w:t xml:space="preserve"> </w:t>
      </w:r>
      <w:r w:rsidRPr="0097394B">
        <w:rPr>
          <w:rFonts w:eastAsia="Times New Roman"/>
          <w:vanish/>
          <w:color w:val="000000"/>
          <w:sz w:val="16"/>
          <w:szCs w:val="16"/>
        </w:rPr>
        <w:t>has</w:t>
      </w:r>
      <w:r w:rsidRPr="0097394B">
        <w:rPr>
          <w:rFonts w:eastAsia="Times New Roman"/>
          <w:color w:val="000000"/>
          <w:sz w:val="16"/>
          <w:szCs w:val="16"/>
        </w:rPr>
        <w:t xml:space="preserve"> </w:t>
      </w:r>
      <w:r w:rsidRPr="0097394B">
        <w:rPr>
          <w:rFonts w:eastAsia="Times New Roman"/>
          <w:vanish/>
          <w:color w:val="000000"/>
          <w:sz w:val="16"/>
          <w:szCs w:val="16"/>
        </w:rPr>
        <w:t>documented</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12</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involving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1,000</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more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workers</w:t>
      </w:r>
      <w:r w:rsidRPr="0097394B">
        <w:rPr>
          <w:rFonts w:eastAsia="Times New Roman"/>
          <w:b/>
          <w:bCs/>
          <w:vanish/>
          <w:color w:val="000000"/>
          <w:szCs w:val="22"/>
          <w:u w:val="single"/>
        </w:rPr>
        <w:t>.</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represents</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big</w:t>
      </w:r>
      <w:r w:rsidRPr="0097394B">
        <w:rPr>
          <w:rFonts w:eastAsia="Times New Roman"/>
          <w:color w:val="000000"/>
          <w:sz w:val="16"/>
          <w:szCs w:val="16"/>
        </w:rPr>
        <w:t xml:space="preserve"> </w:t>
      </w:r>
      <w:r w:rsidRPr="0097394B">
        <w:rPr>
          <w:rFonts w:eastAsia="Times New Roman"/>
          <w:vanish/>
          <w:color w:val="000000"/>
          <w:sz w:val="16"/>
          <w:szCs w:val="16"/>
        </w:rPr>
        <w:t>jump</w:t>
      </w:r>
      <w:r w:rsidRPr="0097394B">
        <w:rPr>
          <w:rFonts w:eastAsia="Times New Roman"/>
          <w:color w:val="000000"/>
          <w:sz w:val="16"/>
          <w:szCs w:val="16"/>
        </w:rPr>
        <w:t xml:space="preserve"> </w:t>
      </w:r>
      <w:r w:rsidRPr="0097394B">
        <w:rPr>
          <w:rFonts w:eastAsia="Times New Roman"/>
          <w:vanish/>
          <w:color w:val="000000"/>
          <w:sz w:val="16"/>
          <w:szCs w:val="16"/>
        </w:rPr>
        <w:t>from</w:t>
      </w:r>
      <w:r w:rsidRPr="0097394B">
        <w:rPr>
          <w:rFonts w:eastAsia="Times New Roman"/>
          <w:color w:val="000000"/>
          <w:sz w:val="16"/>
          <w:szCs w:val="16"/>
        </w:rPr>
        <w:t xml:space="preserve"> </w:t>
      </w:r>
      <w:r w:rsidRPr="0097394B">
        <w:rPr>
          <w:rFonts w:eastAsia="Times New Roman"/>
          <w:vanish/>
          <w:color w:val="000000"/>
          <w:sz w:val="16"/>
          <w:szCs w:val="16"/>
        </w:rPr>
        <w:t>when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pandemic</w:t>
      </w:r>
      <w:r w:rsidRPr="0097394B">
        <w:rPr>
          <w:rFonts w:eastAsia="Times New Roman"/>
          <w:color w:val="000000"/>
          <w:sz w:val="16"/>
          <w:szCs w:val="16"/>
        </w:rPr>
        <w:t xml:space="preserve"> </w:t>
      </w:r>
      <w:r w:rsidRPr="0097394B">
        <w:rPr>
          <w:rFonts w:eastAsia="Times New Roman"/>
          <w:vanish/>
          <w:color w:val="000000"/>
          <w:sz w:val="16"/>
          <w:szCs w:val="16"/>
        </w:rPr>
        <w:t>started</w:t>
      </w:r>
      <w:r w:rsidRPr="0097394B">
        <w:rPr>
          <w:rFonts w:eastAsia="Times New Roman"/>
          <w:color w:val="000000"/>
          <w:sz w:val="16"/>
          <w:szCs w:val="16"/>
        </w:rPr>
        <w:t xml:space="preserve"> </w:t>
      </w:r>
      <w:r w:rsidRPr="0097394B">
        <w:rPr>
          <w:rFonts w:eastAsia="Times New Roman"/>
          <w:vanish/>
          <w:color w:val="000000"/>
          <w:sz w:val="16"/>
          <w:szCs w:val="16"/>
        </w:rPr>
        <w:t>over</w:t>
      </w:r>
      <w:r w:rsidRPr="0097394B">
        <w:rPr>
          <w:rFonts w:eastAsia="Times New Roman"/>
          <w:color w:val="000000"/>
          <w:sz w:val="16"/>
          <w:szCs w:val="16"/>
        </w:rPr>
        <w:t xml:space="preserve"> </w:t>
      </w:r>
      <w:r w:rsidRPr="0097394B">
        <w:rPr>
          <w:rFonts w:eastAsia="Times New Roman"/>
          <w:vanish/>
          <w:color w:val="000000"/>
          <w:sz w:val="16"/>
          <w:szCs w:val="16"/>
        </w:rPr>
        <w:t>19</w:t>
      </w:r>
      <w:r w:rsidRPr="0097394B">
        <w:rPr>
          <w:rFonts w:eastAsia="Times New Roman"/>
          <w:color w:val="000000"/>
          <w:sz w:val="16"/>
          <w:szCs w:val="16"/>
        </w:rPr>
        <w:t xml:space="preserve"> </w:t>
      </w:r>
      <w:r w:rsidRPr="0097394B">
        <w:rPr>
          <w:rFonts w:eastAsia="Times New Roman"/>
          <w:vanish/>
          <w:color w:val="000000"/>
          <w:sz w:val="16"/>
          <w:szCs w:val="16"/>
        </w:rPr>
        <w:t>months</w:t>
      </w:r>
      <w:r w:rsidRPr="0097394B">
        <w:rPr>
          <w:rFonts w:eastAsia="Times New Roman"/>
          <w:color w:val="000000"/>
          <w:sz w:val="16"/>
          <w:szCs w:val="16"/>
        </w:rPr>
        <w:t xml:space="preserve"> </w:t>
      </w:r>
      <w:r w:rsidRPr="0097394B">
        <w:rPr>
          <w:rFonts w:eastAsia="Times New Roman"/>
          <w:vanish/>
          <w:color w:val="000000"/>
          <w:sz w:val="16"/>
          <w:szCs w:val="16"/>
        </w:rPr>
        <w:t>ago.</w:t>
      </w:r>
      <w:r w:rsidRPr="0097394B">
        <w:rPr>
          <w:rFonts w:eastAsia="Times New Roman"/>
          <w:color w:val="000000"/>
          <w:sz w:val="16"/>
          <w:szCs w:val="16"/>
        </w:rPr>
        <w:t xml:space="preserve"> </w:t>
      </w:r>
      <w:r w:rsidRPr="0097394B">
        <w:rPr>
          <w:rFonts w:eastAsia="Times New Roman"/>
          <w:vanish/>
          <w:color w:val="000000"/>
          <w:sz w:val="16"/>
          <w:szCs w:val="16"/>
        </w:rPr>
        <w:t>“What</w:t>
      </w:r>
      <w:r w:rsidRPr="0097394B">
        <w:rPr>
          <w:rFonts w:eastAsia="Times New Roman"/>
          <w:color w:val="000000"/>
          <w:sz w:val="16"/>
          <w:szCs w:val="16"/>
        </w:rPr>
        <w:t xml:space="preserve"> </w:t>
      </w:r>
      <w:r w:rsidRPr="0097394B">
        <w:rPr>
          <w:rFonts w:eastAsia="Times New Roman"/>
          <w:vanish/>
          <w:color w:val="000000"/>
          <w:sz w:val="16"/>
          <w:szCs w:val="16"/>
        </w:rPr>
        <w:t>will</w:t>
      </w:r>
      <w:r w:rsidRPr="0097394B">
        <w:rPr>
          <w:rFonts w:eastAsia="Times New Roman"/>
          <w:color w:val="000000"/>
          <w:sz w:val="16"/>
          <w:szCs w:val="16"/>
        </w:rPr>
        <w:t xml:space="preserve"> </w:t>
      </w:r>
      <w:r w:rsidRPr="0097394B">
        <w:rPr>
          <w:rFonts w:eastAsia="Times New Roman"/>
          <w:vanish/>
          <w:color w:val="000000"/>
          <w:sz w:val="16"/>
          <w:szCs w:val="16"/>
        </w:rPr>
        <w:t>happen</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you'll</w:t>
      </w:r>
      <w:r w:rsidRPr="0097394B">
        <w:rPr>
          <w:rFonts w:eastAsia="Times New Roman"/>
          <w:color w:val="000000"/>
          <w:sz w:val="16"/>
          <w:szCs w:val="16"/>
        </w:rPr>
        <w:t xml:space="preserve"> </w:t>
      </w:r>
      <w:r w:rsidRPr="0097394B">
        <w:rPr>
          <w:rFonts w:eastAsia="Times New Roman"/>
          <w:vanish/>
          <w:color w:val="000000"/>
          <w:sz w:val="16"/>
          <w:szCs w:val="16"/>
        </w:rPr>
        <w:t>see</w:t>
      </w:r>
      <w:r w:rsidRPr="0097394B">
        <w:rPr>
          <w:rFonts w:eastAsia="Times New Roman"/>
          <w:color w:val="000000"/>
          <w:sz w:val="16"/>
          <w:szCs w:val="16"/>
        </w:rPr>
        <w:t xml:space="preserve"> </w:t>
      </w:r>
      <w:r w:rsidRPr="0097394B">
        <w:rPr>
          <w:rFonts w:eastAsia="Times New Roman"/>
          <w:b/>
          <w:bCs/>
          <w:vanish/>
          <w:color w:val="000000"/>
          <w:szCs w:val="22"/>
          <w:u w:val="single"/>
        </w:rPr>
        <w:t>more</w:t>
      </w:r>
      <w:r w:rsidRPr="0097394B">
        <w:rPr>
          <w:rFonts w:eastAsia="Times New Roman"/>
          <w:b/>
          <w:bCs/>
          <w:color w:val="000000"/>
          <w:szCs w:val="22"/>
          <w:u w:val="single"/>
        </w:rPr>
        <w:t xml:space="preserve"> </w:t>
      </w:r>
      <w:r w:rsidRPr="0097394B">
        <w:rPr>
          <w:rFonts w:eastAsia="Times New Roman"/>
          <w:b/>
          <w:bCs/>
          <w:vanish/>
          <w:color w:val="000000"/>
          <w:szCs w:val="22"/>
          <w:u w:val="single"/>
        </w:rPr>
        <w:t>workers</w:t>
      </w:r>
      <w:r w:rsidRPr="0097394B">
        <w:rPr>
          <w:rFonts w:eastAsia="Times New Roman"/>
          <w:b/>
          <w:bCs/>
          <w:color w:val="000000"/>
          <w:szCs w:val="22"/>
          <w:u w:val="single"/>
        </w:rPr>
        <w:t xml:space="preserve"> </w:t>
      </w:r>
      <w:r w:rsidRPr="0097394B">
        <w:rPr>
          <w:rFonts w:eastAsia="Times New Roman"/>
          <w:b/>
          <w:bCs/>
          <w:vanish/>
          <w:color w:val="000000"/>
          <w:szCs w:val="22"/>
          <w:u w:val="single"/>
        </w:rPr>
        <w:t>going</w:t>
      </w:r>
      <w:r w:rsidRPr="0097394B">
        <w:rPr>
          <w:rFonts w:eastAsia="Times New Roman"/>
          <w:b/>
          <w:bCs/>
          <w:color w:val="000000"/>
          <w:szCs w:val="22"/>
          <w:u w:val="single"/>
        </w:rPr>
        <w:t xml:space="preserve"> </w:t>
      </w:r>
      <w:r w:rsidRPr="0097394B">
        <w:rPr>
          <w:rFonts w:eastAsia="Times New Roman"/>
          <w:b/>
          <w:bCs/>
          <w:vanish/>
          <w:color w:val="000000"/>
          <w:szCs w:val="22"/>
          <w:u w:val="single"/>
        </w:rPr>
        <w:t>on</w:t>
      </w:r>
      <w:r w:rsidRPr="0097394B">
        <w:rPr>
          <w:rFonts w:eastAsia="Times New Roman"/>
          <w:b/>
          <w:bCs/>
          <w:color w:val="000000"/>
          <w:szCs w:val="22"/>
          <w:u w:val="single"/>
        </w:rPr>
        <w:t xml:space="preserve"> </w:t>
      </w:r>
      <w:r w:rsidRPr="0097394B">
        <w:rPr>
          <w:rFonts w:eastAsia="Times New Roman"/>
          <w:b/>
          <w:bCs/>
          <w:vanish/>
          <w:color w:val="000000"/>
          <w:szCs w:val="22"/>
          <w:u w:val="single"/>
        </w:rPr>
        <w:t>strike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Kate</w:t>
      </w:r>
      <w:r w:rsidRPr="0097394B">
        <w:rPr>
          <w:rFonts w:eastAsia="Times New Roman"/>
          <w:color w:val="000000"/>
          <w:sz w:val="16"/>
          <w:szCs w:val="16"/>
        </w:rPr>
        <w:t xml:space="preserve"> </w:t>
      </w:r>
      <w:r w:rsidRPr="0097394B">
        <w:rPr>
          <w:rFonts w:eastAsia="Times New Roman"/>
          <w:vanish/>
          <w:color w:val="000000"/>
          <w:sz w:val="16"/>
          <w:szCs w:val="16"/>
        </w:rPr>
        <w:t>Bronfenbrenner,</w:t>
      </w:r>
      <w:r w:rsidRPr="0097394B">
        <w:rPr>
          <w:rFonts w:eastAsia="Times New Roman"/>
          <w:color w:val="000000"/>
          <w:sz w:val="16"/>
          <w:szCs w:val="16"/>
        </w:rPr>
        <w:t xml:space="preserve"> </w:t>
      </w:r>
      <w:r w:rsidRPr="0097394B">
        <w:rPr>
          <w:rFonts w:eastAsia="Times New Roman"/>
          <w:vanish/>
          <w:color w:val="000000"/>
          <w:sz w:val="16"/>
          <w:szCs w:val="16"/>
        </w:rPr>
        <w:t>director</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labor</w:t>
      </w:r>
      <w:r w:rsidRPr="0097394B">
        <w:rPr>
          <w:rFonts w:eastAsia="Times New Roman"/>
          <w:color w:val="000000"/>
          <w:sz w:val="16"/>
          <w:szCs w:val="16"/>
        </w:rPr>
        <w:t xml:space="preserve"> </w:t>
      </w:r>
      <w:r w:rsidRPr="0097394B">
        <w:rPr>
          <w:rFonts w:eastAsia="Times New Roman"/>
          <w:vanish/>
          <w:color w:val="000000"/>
          <w:sz w:val="16"/>
          <w:szCs w:val="16"/>
        </w:rPr>
        <w:t>education</w:t>
      </w:r>
      <w:r w:rsidRPr="0097394B">
        <w:rPr>
          <w:rFonts w:eastAsia="Times New Roman"/>
          <w:color w:val="000000"/>
          <w:sz w:val="16"/>
          <w:szCs w:val="16"/>
        </w:rPr>
        <w:t xml:space="preserve"> </w:t>
      </w:r>
      <w:r w:rsidRPr="0097394B">
        <w:rPr>
          <w:rFonts w:eastAsia="Times New Roman"/>
          <w:vanish/>
          <w:color w:val="000000"/>
          <w:sz w:val="16"/>
          <w:szCs w:val="16"/>
        </w:rPr>
        <w:t>research</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senior</w:t>
      </w:r>
      <w:r w:rsidRPr="0097394B">
        <w:rPr>
          <w:rFonts w:eastAsia="Times New Roman"/>
          <w:color w:val="000000"/>
          <w:sz w:val="16"/>
          <w:szCs w:val="16"/>
        </w:rPr>
        <w:t xml:space="preserve"> </w:t>
      </w:r>
      <w:r w:rsidRPr="0097394B">
        <w:rPr>
          <w:rFonts w:eastAsia="Times New Roman"/>
          <w:vanish/>
          <w:color w:val="000000"/>
          <w:sz w:val="16"/>
          <w:szCs w:val="16"/>
        </w:rPr>
        <w:t>lecturer</w:t>
      </w:r>
      <w:r w:rsidRPr="0097394B">
        <w:rPr>
          <w:rFonts w:eastAsia="Times New Roman"/>
          <w:color w:val="000000"/>
          <w:sz w:val="16"/>
          <w:szCs w:val="16"/>
        </w:rPr>
        <w:t xml:space="preserve"> </w:t>
      </w:r>
      <w:r w:rsidRPr="0097394B">
        <w:rPr>
          <w:rFonts w:eastAsia="Times New Roman"/>
          <w:vanish/>
          <w:color w:val="000000"/>
          <w:sz w:val="16"/>
          <w:szCs w:val="16"/>
        </w:rPr>
        <w:t>at</w:t>
      </w:r>
      <w:r w:rsidRPr="0097394B">
        <w:rPr>
          <w:rFonts w:eastAsia="Times New Roman"/>
          <w:color w:val="000000"/>
          <w:sz w:val="16"/>
          <w:szCs w:val="16"/>
        </w:rPr>
        <w:t xml:space="preserve"> </w:t>
      </w:r>
      <w:r w:rsidRPr="0097394B">
        <w:rPr>
          <w:rFonts w:eastAsia="Times New Roman"/>
          <w:vanish/>
          <w:color w:val="000000"/>
          <w:sz w:val="16"/>
          <w:szCs w:val="16"/>
        </w:rPr>
        <w:t>Cornell</w:t>
      </w:r>
      <w:r w:rsidRPr="0097394B">
        <w:rPr>
          <w:rFonts w:eastAsia="Times New Roman"/>
          <w:color w:val="000000"/>
          <w:sz w:val="16"/>
          <w:szCs w:val="16"/>
        </w:rPr>
        <w:t xml:space="preserve"> </w:t>
      </w:r>
      <w:r w:rsidRPr="0097394B">
        <w:rPr>
          <w:rFonts w:eastAsia="Times New Roman"/>
          <w:vanish/>
          <w:color w:val="000000"/>
          <w:sz w:val="16"/>
          <w:szCs w:val="16"/>
        </w:rPr>
        <w:t>school</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industrial</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labor</w:t>
      </w:r>
      <w:r w:rsidRPr="0097394B">
        <w:rPr>
          <w:rFonts w:eastAsia="Times New Roman"/>
          <w:color w:val="000000"/>
          <w:sz w:val="16"/>
          <w:szCs w:val="16"/>
        </w:rPr>
        <w:t xml:space="preserve"> </w:t>
      </w:r>
      <w:r w:rsidRPr="0097394B">
        <w:rPr>
          <w:rFonts w:eastAsia="Times New Roman"/>
          <w:vanish/>
          <w:color w:val="000000"/>
          <w:sz w:val="16"/>
          <w:szCs w:val="16"/>
        </w:rPr>
        <w:t>relations,</w:t>
      </w:r>
      <w:r w:rsidRPr="0097394B">
        <w:rPr>
          <w:rFonts w:eastAsia="Times New Roman"/>
          <w:color w:val="000000"/>
          <w:sz w:val="16"/>
          <w:szCs w:val="16"/>
        </w:rPr>
        <w:t xml:space="preserve"> </w:t>
      </w:r>
      <w:r w:rsidRPr="0097394B">
        <w:rPr>
          <w:rFonts w:eastAsia="Times New Roman"/>
          <w:vanish/>
          <w:color w:val="000000"/>
          <w:sz w:val="16"/>
          <w:szCs w:val="16"/>
        </w:rPr>
        <w:t>told</w:t>
      </w:r>
      <w:r w:rsidRPr="0097394B">
        <w:rPr>
          <w:rFonts w:eastAsia="Times New Roman"/>
          <w:color w:val="000000"/>
          <w:sz w:val="16"/>
          <w:szCs w:val="16"/>
        </w:rPr>
        <w:t xml:space="preserve"> </w:t>
      </w:r>
      <w:r w:rsidRPr="0097394B">
        <w:rPr>
          <w:rFonts w:eastAsia="Times New Roman"/>
          <w:vanish/>
          <w:color w:val="000000"/>
          <w:sz w:val="16"/>
          <w:szCs w:val="16"/>
        </w:rPr>
        <w:t>Yahoo</w:t>
      </w:r>
      <w:r w:rsidRPr="0097394B">
        <w:rPr>
          <w:rFonts w:eastAsia="Times New Roman"/>
          <w:color w:val="000000"/>
          <w:sz w:val="16"/>
          <w:szCs w:val="16"/>
        </w:rPr>
        <w:t xml:space="preserve"> </w:t>
      </w:r>
      <w:r w:rsidRPr="0097394B">
        <w:rPr>
          <w:rFonts w:eastAsia="Times New Roman"/>
          <w:vanish/>
          <w:color w:val="000000"/>
          <w:sz w:val="16"/>
          <w:szCs w:val="16"/>
        </w:rPr>
        <w:t>Finance.</w:t>
      </w:r>
      <w:r w:rsidRPr="0097394B">
        <w:rPr>
          <w:rFonts w:eastAsia="Times New Roman"/>
          <w:color w:val="000000"/>
          <w:sz w:val="16"/>
          <w:szCs w:val="16"/>
        </w:rPr>
        <w:t xml:space="preserve"> </w:t>
      </w:r>
      <w:r w:rsidRPr="0097394B">
        <w:rPr>
          <w:rFonts w:eastAsia="Times New Roman"/>
          <w:vanish/>
          <w:color w:val="000000"/>
          <w:sz w:val="16"/>
          <w:szCs w:val="16"/>
        </w:rPr>
        <w:t>“Each</w:t>
      </w:r>
      <w:r w:rsidRPr="0097394B">
        <w:rPr>
          <w:rFonts w:eastAsia="Times New Roman"/>
          <w:color w:val="000000"/>
          <w:sz w:val="16"/>
          <w:szCs w:val="16"/>
        </w:rPr>
        <w:t xml:space="preserve"> </w:t>
      </w:r>
      <w:r w:rsidRPr="0097394B">
        <w:rPr>
          <w:rFonts w:eastAsia="Times New Roman"/>
          <w:vanish/>
          <w:color w:val="000000"/>
          <w:sz w:val="16"/>
          <w:szCs w:val="16"/>
        </w:rPr>
        <w:t>time</w:t>
      </w:r>
      <w:r w:rsidRPr="0097394B">
        <w:rPr>
          <w:rFonts w:eastAsia="Times New Roman"/>
          <w:color w:val="000000"/>
          <w:sz w:val="16"/>
          <w:szCs w:val="16"/>
        </w:rPr>
        <w:t xml:space="preserve"> </w:t>
      </w:r>
      <w:r w:rsidRPr="0097394B">
        <w:rPr>
          <w:rFonts w:eastAsia="Times New Roman"/>
          <w:b/>
          <w:bCs/>
          <w:vanish/>
          <w:color w:val="000000"/>
          <w:szCs w:val="22"/>
          <w:u w:val="single"/>
        </w:rPr>
        <w:t>there's</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ripple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effect</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with</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each</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one</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those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if</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John</w:t>
      </w:r>
      <w:r w:rsidRPr="0097394B">
        <w:rPr>
          <w:rFonts w:eastAsia="Times New Roman"/>
          <w:color w:val="000000"/>
          <w:sz w:val="16"/>
          <w:szCs w:val="16"/>
        </w:rPr>
        <w:t xml:space="preserve"> </w:t>
      </w:r>
      <w:r w:rsidRPr="0097394B">
        <w:rPr>
          <w:rFonts w:eastAsia="Times New Roman"/>
          <w:vanish/>
          <w:color w:val="000000"/>
          <w:sz w:val="16"/>
          <w:szCs w:val="16"/>
        </w:rPr>
        <w:t>Deere</w:t>
      </w:r>
      <w:r w:rsidRPr="0097394B">
        <w:rPr>
          <w:rFonts w:eastAsia="Times New Roman"/>
          <w:color w:val="000000"/>
          <w:sz w:val="16"/>
          <w:szCs w:val="16"/>
        </w:rPr>
        <w:t xml:space="preserve"> </w:t>
      </w:r>
      <w:r w:rsidRPr="0097394B">
        <w:rPr>
          <w:rFonts w:eastAsia="Times New Roman"/>
          <w:vanish/>
          <w:color w:val="000000"/>
          <w:sz w:val="16"/>
          <w:szCs w:val="16"/>
        </w:rPr>
        <w:t>strike</w:t>
      </w:r>
      <w:r w:rsidRPr="0097394B">
        <w:rPr>
          <w:rFonts w:eastAsia="Times New Roman"/>
          <w:color w:val="000000"/>
          <w:sz w:val="16"/>
          <w:szCs w:val="16"/>
        </w:rPr>
        <w:t xml:space="preserve"> </w:t>
      </w:r>
      <w:r w:rsidRPr="0097394B">
        <w:rPr>
          <w:rFonts w:eastAsia="Times New Roman"/>
          <w:vanish/>
          <w:color w:val="000000"/>
          <w:sz w:val="16"/>
          <w:szCs w:val="16"/>
        </w:rPr>
        <w:t>isn’t</w:t>
      </w:r>
      <w:r w:rsidRPr="0097394B">
        <w:rPr>
          <w:rFonts w:eastAsia="Times New Roman"/>
          <w:color w:val="000000"/>
          <w:sz w:val="16"/>
          <w:szCs w:val="16"/>
        </w:rPr>
        <w:t xml:space="preserve"> </w:t>
      </w:r>
      <w:r w:rsidRPr="0097394B">
        <w:rPr>
          <w:rFonts w:eastAsia="Times New Roman"/>
          <w:vanish/>
          <w:color w:val="000000"/>
          <w:sz w:val="16"/>
          <w:szCs w:val="16"/>
        </w:rPr>
        <w:t>settled,</w:t>
      </w:r>
      <w:r w:rsidRPr="0097394B">
        <w:rPr>
          <w:rFonts w:eastAsia="Times New Roman"/>
          <w:color w:val="000000"/>
          <w:sz w:val="16"/>
          <w:szCs w:val="16"/>
        </w:rPr>
        <w:t xml:space="preserve"> </w:t>
      </w:r>
      <w:r w:rsidRPr="0097394B">
        <w:rPr>
          <w:rFonts w:eastAsia="Times New Roman"/>
          <w:vanish/>
          <w:color w:val="000000"/>
          <w:sz w:val="16"/>
          <w:szCs w:val="16"/>
        </w:rPr>
        <w:t>you're</w:t>
      </w:r>
      <w:r w:rsidRPr="0097394B">
        <w:rPr>
          <w:rFonts w:eastAsia="Times New Roman"/>
          <w:color w:val="000000"/>
          <w:sz w:val="16"/>
          <w:szCs w:val="16"/>
        </w:rPr>
        <w:t xml:space="preserve"> </w:t>
      </w:r>
      <w:r w:rsidRPr="0097394B">
        <w:rPr>
          <w:rFonts w:eastAsia="Times New Roman"/>
          <w:vanish/>
          <w:color w:val="000000"/>
          <w:sz w:val="16"/>
          <w:szCs w:val="16"/>
        </w:rPr>
        <w:t>going</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see</w:t>
      </w:r>
      <w:r w:rsidRPr="0097394B">
        <w:rPr>
          <w:rFonts w:eastAsia="Times New Roman"/>
          <w:color w:val="000000"/>
          <w:sz w:val="16"/>
          <w:szCs w:val="16"/>
        </w:rPr>
        <w:t xml:space="preserve"> </w:t>
      </w:r>
      <w:r w:rsidRPr="0097394B">
        <w:rPr>
          <w:rFonts w:eastAsia="Times New Roman"/>
          <w:vanish/>
          <w:color w:val="000000"/>
          <w:sz w:val="16"/>
          <w:szCs w:val="16"/>
        </w:rPr>
        <w:t>another</w:t>
      </w:r>
      <w:r w:rsidRPr="0097394B">
        <w:rPr>
          <w:rFonts w:eastAsia="Times New Roman"/>
          <w:color w:val="000000"/>
          <w:sz w:val="16"/>
          <w:szCs w:val="16"/>
        </w:rPr>
        <w:t xml:space="preserve"> </w:t>
      </w:r>
      <w:r w:rsidRPr="0097394B">
        <w:rPr>
          <w:rFonts w:eastAsia="Times New Roman"/>
          <w:vanish/>
          <w:color w:val="000000"/>
          <w:sz w:val="16"/>
          <w:szCs w:val="16"/>
        </w:rPr>
        <w:t>big</w:t>
      </w:r>
      <w:r w:rsidRPr="0097394B">
        <w:rPr>
          <w:rFonts w:eastAsia="Times New Roman"/>
          <w:color w:val="000000"/>
          <w:sz w:val="16"/>
          <w:szCs w:val="16"/>
        </w:rPr>
        <w:t xml:space="preserve"> </w:t>
      </w:r>
      <w:r w:rsidRPr="0097394B">
        <w:rPr>
          <w:rFonts w:eastAsia="Times New Roman"/>
          <w:vanish/>
          <w:color w:val="000000"/>
          <w:sz w:val="16"/>
          <w:szCs w:val="16"/>
        </w:rPr>
        <w:t>group</w:t>
      </w:r>
      <w:r w:rsidRPr="0097394B">
        <w:rPr>
          <w:rFonts w:eastAsia="Times New Roman"/>
          <w:color w:val="000000"/>
          <w:sz w:val="16"/>
          <w:szCs w:val="16"/>
        </w:rPr>
        <w:t xml:space="preserve"> </w:t>
      </w:r>
      <w:r w:rsidRPr="0097394B">
        <w:rPr>
          <w:rFonts w:eastAsia="Times New Roman"/>
          <w:vanish/>
          <w:color w:val="000000"/>
          <w:sz w:val="16"/>
          <w:szCs w:val="16"/>
        </w:rPr>
        <w:t>go</w:t>
      </w:r>
      <w:r w:rsidRPr="0097394B">
        <w:rPr>
          <w:rFonts w:eastAsia="Times New Roman"/>
          <w:color w:val="000000"/>
          <w:sz w:val="16"/>
          <w:szCs w:val="16"/>
        </w:rPr>
        <w:t xml:space="preserve"> </w:t>
      </w:r>
      <w:r w:rsidRPr="0097394B">
        <w:rPr>
          <w:rFonts w:eastAsia="Times New Roman"/>
          <w:vanish/>
          <w:color w:val="000000"/>
          <w:sz w:val="16"/>
          <w:szCs w:val="16"/>
        </w:rPr>
        <w:t>out,”</w:t>
      </w:r>
      <w:r w:rsidRPr="0097394B">
        <w:rPr>
          <w:rFonts w:eastAsia="Times New Roman"/>
          <w:color w:val="000000"/>
          <w:sz w:val="16"/>
          <w:szCs w:val="16"/>
        </w:rPr>
        <w:t xml:space="preserve"> </w:t>
      </w:r>
      <w:r w:rsidRPr="0097394B">
        <w:rPr>
          <w:rFonts w:eastAsia="Times New Roman"/>
          <w:vanish/>
          <w:color w:val="000000"/>
          <w:sz w:val="16"/>
          <w:szCs w:val="16"/>
        </w:rPr>
        <w:t>she</w:t>
      </w:r>
      <w:r w:rsidRPr="0097394B">
        <w:rPr>
          <w:rFonts w:eastAsia="Times New Roman"/>
          <w:color w:val="000000"/>
          <w:sz w:val="16"/>
          <w:szCs w:val="16"/>
        </w:rPr>
        <w:t xml:space="preserve"> </w:t>
      </w:r>
      <w:r w:rsidRPr="0097394B">
        <w:rPr>
          <w:rFonts w:eastAsia="Times New Roman"/>
          <w:vanish/>
          <w:color w:val="000000"/>
          <w:sz w:val="16"/>
          <w:szCs w:val="16"/>
        </w:rPr>
        <w:t>said.</w:t>
      </w:r>
      <w:r w:rsidRPr="0097394B">
        <w:rPr>
          <w:rFonts w:eastAsia="Times New Roman"/>
          <w:color w:val="000000"/>
          <w:sz w:val="16"/>
          <w:szCs w:val="16"/>
        </w:rPr>
        <w:t xml:space="preserve"> </w:t>
      </w:r>
      <w:r w:rsidRPr="0097394B">
        <w:rPr>
          <w:rFonts w:eastAsia="Times New Roman"/>
          <w:b/>
          <w:bCs/>
          <w:vanish/>
          <w:color w:val="000000"/>
          <w:szCs w:val="22"/>
          <w:u w:val="single"/>
        </w:rPr>
        <w:t>“If</w:t>
      </w:r>
      <w:r w:rsidRPr="0097394B">
        <w:rPr>
          <w:rFonts w:eastAsia="Times New Roman"/>
          <w:b/>
          <w:bCs/>
          <w:color w:val="000000"/>
          <w:szCs w:val="22"/>
          <w:u w:val="single"/>
        </w:rPr>
        <w:t xml:space="preserve"> </w:t>
      </w:r>
      <w:r w:rsidRPr="0097394B">
        <w:rPr>
          <w:rFonts w:eastAsia="Times New Roman"/>
          <w:b/>
          <w:bCs/>
          <w:vanish/>
          <w:color w:val="000000"/>
          <w:szCs w:val="22"/>
          <w:u w:val="single"/>
        </w:rPr>
        <w:t>companies</w:t>
      </w:r>
      <w:r w:rsidRPr="0097394B">
        <w:rPr>
          <w:rFonts w:eastAsia="Times New Roman"/>
          <w:b/>
          <w:bCs/>
          <w:color w:val="000000"/>
          <w:szCs w:val="22"/>
          <w:u w:val="single"/>
        </w:rPr>
        <w:t xml:space="preserve"> </w:t>
      </w:r>
      <w:r w:rsidRPr="0097394B">
        <w:rPr>
          <w:rFonts w:eastAsia="Times New Roman"/>
          <w:b/>
          <w:bCs/>
          <w:vanish/>
          <w:color w:val="000000"/>
          <w:szCs w:val="22"/>
          <w:u w:val="single"/>
        </w:rPr>
        <w:t>don't</w:t>
      </w:r>
      <w:r w:rsidRPr="0097394B">
        <w:rPr>
          <w:rFonts w:eastAsia="Times New Roman"/>
          <w:b/>
          <w:bCs/>
          <w:color w:val="000000"/>
          <w:szCs w:val="22"/>
          <w:u w:val="single"/>
        </w:rPr>
        <w:t xml:space="preserve"> </w:t>
      </w:r>
      <w:r w:rsidRPr="0097394B">
        <w:rPr>
          <w:rFonts w:eastAsia="Times New Roman"/>
          <w:b/>
          <w:bCs/>
          <w:vanish/>
          <w:color w:val="000000"/>
          <w:szCs w:val="22"/>
          <w:u w:val="single"/>
        </w:rPr>
        <w:t>move,</w:t>
      </w:r>
      <w:r w:rsidRPr="0097394B">
        <w:rPr>
          <w:rFonts w:eastAsia="Times New Roman"/>
          <w:b/>
          <w:bCs/>
          <w:color w:val="000000"/>
          <w:szCs w:val="22"/>
          <w:u w:val="single"/>
        </w:rPr>
        <w:t xml:space="preserve"> </w:t>
      </w:r>
      <w:r w:rsidRPr="0097394B">
        <w:rPr>
          <w:rFonts w:eastAsia="Times New Roman"/>
          <w:b/>
          <w:bCs/>
          <w:vanish/>
          <w:color w:val="000000"/>
          <w:szCs w:val="22"/>
          <w:u w:val="single"/>
        </w:rPr>
        <w:t>you're</w:t>
      </w:r>
      <w:r w:rsidRPr="0097394B">
        <w:rPr>
          <w:rFonts w:eastAsia="Times New Roman"/>
          <w:b/>
          <w:bCs/>
          <w:color w:val="000000"/>
          <w:szCs w:val="22"/>
          <w:u w:val="single"/>
        </w:rPr>
        <w:t xml:space="preserve"> </w:t>
      </w:r>
      <w:r w:rsidRPr="0097394B">
        <w:rPr>
          <w:rFonts w:eastAsia="Times New Roman"/>
          <w:b/>
          <w:bCs/>
          <w:vanish/>
          <w:color w:val="000000"/>
          <w:szCs w:val="22"/>
          <w:u w:val="single"/>
        </w:rPr>
        <w:t>going</w:t>
      </w:r>
      <w:r w:rsidRPr="0097394B">
        <w:rPr>
          <w:rFonts w:eastAsia="Times New Roman"/>
          <w:b/>
          <w:bCs/>
          <w:color w:val="000000"/>
          <w:szCs w:val="22"/>
          <w:u w:val="single"/>
        </w:rPr>
        <w:t xml:space="preserve"> </w:t>
      </w:r>
      <w:r w:rsidRPr="0097394B">
        <w:rPr>
          <w:rFonts w:eastAsia="Times New Roman"/>
          <w:b/>
          <w:bCs/>
          <w:vanish/>
          <w:color w:val="000000"/>
          <w:szCs w:val="22"/>
          <w:u w:val="single"/>
        </w:rPr>
        <w:t>to</w:t>
      </w:r>
      <w:r w:rsidRPr="0097394B">
        <w:rPr>
          <w:rFonts w:eastAsia="Times New Roman"/>
          <w:b/>
          <w:bCs/>
          <w:color w:val="000000"/>
          <w:szCs w:val="22"/>
          <w:u w:val="single"/>
        </w:rPr>
        <w:t xml:space="preserve"> </w:t>
      </w:r>
      <w:r w:rsidRPr="0097394B">
        <w:rPr>
          <w:rFonts w:eastAsia="Times New Roman"/>
          <w:b/>
          <w:bCs/>
          <w:vanish/>
          <w:color w:val="000000"/>
          <w:szCs w:val="22"/>
          <w:u w:val="single"/>
        </w:rPr>
        <w:t>see</w:t>
      </w:r>
      <w:r w:rsidRPr="0097394B">
        <w:rPr>
          <w:rFonts w:eastAsia="Times New Roman"/>
          <w:b/>
          <w:bCs/>
          <w:color w:val="000000"/>
          <w:szCs w:val="22"/>
          <w:u w:val="single"/>
        </w:rPr>
        <w:t xml:space="preserve"> </w:t>
      </w:r>
      <w:r w:rsidRPr="0097394B">
        <w:rPr>
          <w:rFonts w:eastAsia="Times New Roman"/>
          <w:b/>
          <w:bCs/>
          <w:vanish/>
          <w:color w:val="000000"/>
          <w:szCs w:val="22"/>
          <w:u w:val="single"/>
        </w:rPr>
        <w:t>this</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spread</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from</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one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group</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to</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another.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Strikes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are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contagious</w:t>
      </w:r>
      <w:r w:rsidRPr="0097394B">
        <w:rPr>
          <w:rFonts w:eastAsia="Times New Roman"/>
          <w:b/>
          <w:bCs/>
          <w:vanish/>
          <w:color w:val="000000"/>
          <w:szCs w:val="22"/>
          <w:u w:val="single"/>
        </w:rPr>
        <w:t>,”</w:t>
      </w:r>
      <w:r w:rsidRPr="0097394B">
        <w:rPr>
          <w:rFonts w:eastAsia="Times New Roman"/>
          <w:color w:val="000000"/>
          <w:sz w:val="16"/>
          <w:szCs w:val="16"/>
        </w:rPr>
        <w:t xml:space="preserve"> </w:t>
      </w:r>
      <w:r w:rsidRPr="0097394B">
        <w:rPr>
          <w:rFonts w:eastAsia="Times New Roman"/>
          <w:vanish/>
          <w:color w:val="000000"/>
          <w:sz w:val="16"/>
          <w:szCs w:val="16"/>
        </w:rPr>
        <w:t>Bronfenbrenner</w:t>
      </w:r>
      <w:r w:rsidRPr="0097394B">
        <w:rPr>
          <w:rFonts w:eastAsia="Times New Roman"/>
          <w:color w:val="000000"/>
          <w:sz w:val="16"/>
          <w:szCs w:val="16"/>
        </w:rPr>
        <w:t xml:space="preserve"> </w:t>
      </w:r>
      <w:r w:rsidRPr="0097394B">
        <w:rPr>
          <w:rFonts w:eastAsia="Times New Roman"/>
          <w:vanish/>
          <w:color w:val="000000"/>
          <w:sz w:val="16"/>
          <w:szCs w:val="16"/>
        </w:rPr>
        <w:t>added.</w:t>
      </w:r>
    </w:p>
    <w:p w14:paraId="521F3D9C" w14:textId="77777777" w:rsidR="0097394B" w:rsidRPr="0097394B" w:rsidRDefault="0097394B" w:rsidP="0097394B">
      <w:pPr>
        <w:spacing w:before="40"/>
        <w:outlineLvl w:val="3"/>
        <w:rPr>
          <w:rFonts w:ascii="Times New Roman" w:eastAsia="Times New Roman" w:hAnsi="Times New Roman" w:cs="Times New Roman"/>
          <w:b/>
          <w:bCs/>
        </w:rPr>
      </w:pPr>
      <w:r w:rsidRPr="0097394B">
        <w:rPr>
          <w:rFonts w:eastAsia="Times New Roman"/>
          <w:b/>
          <w:bCs/>
          <w:color w:val="000000"/>
          <w:sz w:val="26"/>
          <w:szCs w:val="26"/>
        </w:rPr>
        <w:t>strikes hurt working conditions in the long term.</w:t>
      </w:r>
    </w:p>
    <w:p w14:paraId="138B7B0B" w14:textId="77777777" w:rsidR="0097394B" w:rsidRPr="0097394B" w:rsidRDefault="0097394B" w:rsidP="0097394B">
      <w:pPr>
        <w:rPr>
          <w:rFonts w:ascii="Times New Roman" w:eastAsia="Times New Roman" w:hAnsi="Times New Roman" w:cs="Times New Roman"/>
        </w:rPr>
      </w:pPr>
      <w:r w:rsidRPr="0097394B">
        <w:rPr>
          <w:rFonts w:eastAsia="Times New Roman"/>
          <w:b/>
          <w:bCs/>
          <w:vanish/>
          <w:color w:val="000000"/>
          <w:sz w:val="26"/>
          <w:szCs w:val="26"/>
        </w:rPr>
        <w:t>Lovenheim</w:t>
      </w:r>
      <w:r w:rsidRPr="0097394B">
        <w:rPr>
          <w:rFonts w:eastAsia="Times New Roman"/>
          <w:b/>
          <w:bCs/>
          <w:color w:val="000000"/>
          <w:sz w:val="26"/>
          <w:szCs w:val="26"/>
        </w:rPr>
        <w:t xml:space="preserve"> </w:t>
      </w:r>
      <w:r w:rsidRPr="0097394B">
        <w:rPr>
          <w:rFonts w:eastAsia="Times New Roman"/>
          <w:b/>
          <w:bCs/>
          <w:vanish/>
          <w:color w:val="000000"/>
          <w:sz w:val="26"/>
          <w:szCs w:val="26"/>
        </w:rPr>
        <w:t>and</w:t>
      </w:r>
      <w:r w:rsidRPr="0097394B">
        <w:rPr>
          <w:rFonts w:eastAsia="Times New Roman"/>
          <w:b/>
          <w:bCs/>
          <w:color w:val="000000"/>
          <w:sz w:val="26"/>
          <w:szCs w:val="26"/>
        </w:rPr>
        <w:t xml:space="preserve"> </w:t>
      </w:r>
      <w:r w:rsidRPr="0097394B">
        <w:rPr>
          <w:rFonts w:eastAsia="Times New Roman"/>
          <w:b/>
          <w:bCs/>
          <w:vanish/>
          <w:color w:val="000000"/>
          <w:sz w:val="26"/>
          <w:szCs w:val="26"/>
        </w:rPr>
        <w:t>Bio</w:t>
      </w:r>
      <w:r w:rsidRPr="0097394B">
        <w:rPr>
          <w:rFonts w:eastAsia="Times New Roman"/>
          <w:b/>
          <w:bCs/>
          <w:color w:val="000000"/>
          <w:sz w:val="26"/>
          <w:szCs w:val="26"/>
        </w:rPr>
        <w:t xml:space="preserve"> </w:t>
      </w:r>
      <w:r w:rsidRPr="0097394B">
        <w:rPr>
          <w:rFonts w:eastAsia="Times New Roman"/>
          <w:b/>
          <w:bCs/>
          <w:vanish/>
          <w:color w:val="000000"/>
          <w:sz w:val="26"/>
          <w:szCs w:val="26"/>
        </w:rPr>
        <w:t>20</w:t>
      </w:r>
      <w:r w:rsidRPr="0097394B">
        <w:rPr>
          <w:rFonts w:eastAsia="Times New Roman"/>
          <w:color w:val="000000"/>
          <w:szCs w:val="22"/>
        </w:rPr>
        <w:t xml:space="preserve"> </w:t>
      </w:r>
      <w:r w:rsidRPr="0097394B">
        <w:rPr>
          <w:rFonts w:eastAsia="Times New Roman"/>
          <w:vanish/>
          <w:color w:val="000000"/>
          <w:szCs w:val="22"/>
        </w:rPr>
        <w:t>Lovenheim,</w:t>
      </w:r>
      <w:r w:rsidRPr="0097394B">
        <w:rPr>
          <w:rFonts w:eastAsia="Times New Roman"/>
          <w:color w:val="000000"/>
          <w:szCs w:val="22"/>
        </w:rPr>
        <w:t xml:space="preserve"> </w:t>
      </w:r>
      <w:r w:rsidRPr="0097394B">
        <w:rPr>
          <w:rFonts w:eastAsia="Times New Roman"/>
          <w:vanish/>
          <w:color w:val="000000"/>
          <w:szCs w:val="22"/>
        </w:rPr>
        <w:t>M.</w:t>
      </w:r>
      <w:r w:rsidRPr="0097394B">
        <w:rPr>
          <w:rFonts w:eastAsia="Times New Roman"/>
          <w:color w:val="000000"/>
          <w:szCs w:val="22"/>
        </w:rPr>
        <w:t xml:space="preserve"> </w:t>
      </w:r>
      <w:r w:rsidRPr="0097394B">
        <w:rPr>
          <w:rFonts w:eastAsia="Times New Roman"/>
          <w:vanish/>
          <w:color w:val="000000"/>
          <w:szCs w:val="22"/>
        </w:rPr>
        <w:t>F.,</w:t>
      </w:r>
      <w:r w:rsidRPr="0097394B">
        <w:rPr>
          <w:rFonts w:eastAsia="Times New Roman"/>
          <w:color w:val="000000"/>
          <w:szCs w:val="22"/>
        </w:rPr>
        <w:t xml:space="preserve"> </w:t>
      </w:r>
      <w:r w:rsidRPr="0097394B">
        <w:rPr>
          <w:rFonts w:eastAsia="Times New Roman"/>
          <w:vanish/>
          <w:color w:val="000000"/>
          <w:szCs w:val="22"/>
        </w:rPr>
        <w:t>&amp;</w:t>
      </w:r>
      <w:r w:rsidRPr="0097394B">
        <w:rPr>
          <w:rFonts w:eastAsia="Times New Roman"/>
          <w:color w:val="000000"/>
          <w:szCs w:val="22"/>
        </w:rPr>
        <w:t xml:space="preserve"> </w:t>
      </w:r>
      <w:r w:rsidRPr="0097394B">
        <w:rPr>
          <w:rFonts w:eastAsia="Times New Roman"/>
          <w:vanish/>
          <w:color w:val="000000"/>
          <w:szCs w:val="22"/>
        </w:rPr>
        <w:t>Bio,</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W.</w:t>
      </w:r>
      <w:r w:rsidRPr="0097394B">
        <w:rPr>
          <w:rFonts w:eastAsia="Times New Roman"/>
          <w:color w:val="000000"/>
          <w:szCs w:val="22"/>
        </w:rPr>
        <w:t xml:space="preserve"> </w:t>
      </w:r>
      <w:r w:rsidRPr="0097394B">
        <w:rPr>
          <w:rFonts w:eastAsia="Times New Roman"/>
          <w:vanish/>
          <w:color w:val="000000"/>
          <w:szCs w:val="22"/>
        </w:rPr>
        <w:t>A.</w:t>
      </w:r>
      <w:r w:rsidRPr="0097394B">
        <w:rPr>
          <w:rFonts w:eastAsia="Times New Roman"/>
          <w:color w:val="000000"/>
          <w:szCs w:val="22"/>
        </w:rPr>
        <w:t xml:space="preserve"> </w:t>
      </w:r>
      <w:r w:rsidRPr="0097394B">
        <w:rPr>
          <w:rFonts w:eastAsia="Times New Roman"/>
          <w:vanish/>
          <w:color w:val="000000"/>
          <w:szCs w:val="22"/>
        </w:rPr>
        <w:t>(2020,</w:t>
      </w:r>
      <w:r w:rsidRPr="0097394B">
        <w:rPr>
          <w:rFonts w:eastAsia="Times New Roman"/>
          <w:color w:val="000000"/>
          <w:szCs w:val="22"/>
        </w:rPr>
        <w:t xml:space="preserve"> </w:t>
      </w:r>
      <w:r w:rsidRPr="0097394B">
        <w:rPr>
          <w:rFonts w:eastAsia="Times New Roman"/>
          <w:vanish/>
          <w:color w:val="000000"/>
          <w:szCs w:val="22"/>
        </w:rPr>
        <w:t>August</w:t>
      </w:r>
      <w:r w:rsidRPr="0097394B">
        <w:rPr>
          <w:rFonts w:eastAsia="Times New Roman"/>
          <w:color w:val="000000"/>
          <w:szCs w:val="22"/>
        </w:rPr>
        <w:t xml:space="preserve"> </w:t>
      </w:r>
      <w:r w:rsidRPr="0097394B">
        <w:rPr>
          <w:rFonts w:eastAsia="Times New Roman"/>
          <w:vanish/>
          <w:color w:val="000000"/>
          <w:szCs w:val="22"/>
        </w:rPr>
        <w:t>5).</w:t>
      </w:r>
      <w:r w:rsidRPr="0097394B">
        <w:rPr>
          <w:rFonts w:eastAsia="Times New Roman"/>
          <w:color w:val="000000"/>
          <w:szCs w:val="22"/>
        </w:rPr>
        <w:t xml:space="preserve"> </w:t>
      </w:r>
      <w:r w:rsidRPr="0097394B">
        <w:rPr>
          <w:rFonts w:eastAsia="Times New Roman"/>
          <w:i/>
          <w:iCs/>
          <w:vanish/>
          <w:color w:val="000000"/>
          <w:szCs w:val="22"/>
        </w:rPr>
        <w:t>A</w:t>
      </w:r>
      <w:r w:rsidRPr="0097394B">
        <w:rPr>
          <w:rFonts w:eastAsia="Times New Roman"/>
          <w:i/>
          <w:iCs/>
          <w:color w:val="000000"/>
          <w:szCs w:val="22"/>
        </w:rPr>
        <w:t xml:space="preserve"> </w:t>
      </w:r>
      <w:r w:rsidRPr="0097394B">
        <w:rPr>
          <w:rFonts w:eastAsia="Times New Roman"/>
          <w:i/>
          <w:iCs/>
          <w:vanish/>
          <w:color w:val="000000"/>
          <w:szCs w:val="22"/>
        </w:rPr>
        <w:t>Bad</w:t>
      </w:r>
      <w:r w:rsidRPr="0097394B">
        <w:rPr>
          <w:rFonts w:eastAsia="Times New Roman"/>
          <w:i/>
          <w:iCs/>
          <w:color w:val="000000"/>
          <w:szCs w:val="22"/>
        </w:rPr>
        <w:t xml:space="preserve"> </w:t>
      </w:r>
      <w:r w:rsidRPr="0097394B">
        <w:rPr>
          <w:rFonts w:eastAsia="Times New Roman"/>
          <w:i/>
          <w:iCs/>
          <w:vanish/>
          <w:color w:val="000000"/>
          <w:szCs w:val="22"/>
        </w:rPr>
        <w:t>Bargain</w:t>
      </w:r>
      <w:r w:rsidRPr="0097394B">
        <w:rPr>
          <w:rFonts w:eastAsia="Times New Roman"/>
          <w:vanish/>
          <w:color w:val="000000"/>
          <w:szCs w:val="22"/>
        </w:rPr>
        <w:t>.</w:t>
      </w:r>
      <w:r w:rsidRPr="0097394B">
        <w:rPr>
          <w:rFonts w:eastAsia="Times New Roman"/>
          <w:color w:val="000000"/>
          <w:szCs w:val="22"/>
        </w:rPr>
        <w:t xml:space="preserve"> </w:t>
      </w:r>
      <w:r w:rsidRPr="0097394B">
        <w:rPr>
          <w:rFonts w:eastAsia="Times New Roman"/>
          <w:vanish/>
          <w:color w:val="000000"/>
          <w:szCs w:val="22"/>
        </w:rPr>
        <w:t>Education</w:t>
      </w:r>
      <w:r w:rsidRPr="0097394B">
        <w:rPr>
          <w:rFonts w:eastAsia="Times New Roman"/>
          <w:color w:val="000000"/>
          <w:szCs w:val="22"/>
        </w:rPr>
        <w:t xml:space="preserve"> </w:t>
      </w:r>
      <w:r w:rsidRPr="0097394B">
        <w:rPr>
          <w:rFonts w:eastAsia="Times New Roman"/>
          <w:vanish/>
          <w:color w:val="000000"/>
          <w:szCs w:val="22"/>
        </w:rPr>
        <w:t>Next.</w:t>
      </w:r>
      <w:r w:rsidRPr="0097394B">
        <w:rPr>
          <w:rFonts w:eastAsia="Times New Roman"/>
          <w:color w:val="000000"/>
          <w:szCs w:val="22"/>
        </w:rPr>
        <w:t xml:space="preserve"> </w:t>
      </w:r>
      <w:r w:rsidRPr="0097394B">
        <w:rPr>
          <w:rFonts w:eastAsia="Times New Roman"/>
          <w:vanish/>
          <w:color w:val="000000"/>
          <w:szCs w:val="22"/>
        </w:rPr>
        <w:t>https://www.educationnext.org/bad-bargain-teacher-collective-bargaining-employment-earnings/.</w:t>
      </w:r>
      <w:r w:rsidRPr="0097394B">
        <w:rPr>
          <w:rFonts w:eastAsia="Times New Roman"/>
          <w:color w:val="000000"/>
          <w:szCs w:val="22"/>
        </w:rPr>
        <w:t xml:space="preserve"> </w:t>
      </w:r>
      <w:r w:rsidRPr="0097394B">
        <w:rPr>
          <w:rFonts w:eastAsia="Times New Roman"/>
          <w:vanish/>
          <w:color w:val="000000"/>
          <w:szCs w:val="22"/>
        </w:rPr>
        <w:t>Sosa</w:t>
      </w:r>
      <w:r w:rsidRPr="0097394B">
        <w:rPr>
          <w:rFonts w:eastAsia="Times New Roman"/>
          <w:color w:val="000000"/>
          <w:szCs w:val="22"/>
        </w:rPr>
        <w:t xml:space="preserve"> </w:t>
      </w:r>
      <w:r w:rsidRPr="0097394B">
        <w:rPr>
          <w:rFonts w:eastAsia="Times New Roman"/>
          <w:vanish/>
          <w:color w:val="000000"/>
          <w:szCs w:val="22"/>
        </w:rPr>
        <w:t>Re-Cut</w:t>
      </w:r>
      <w:r w:rsidRPr="0097394B">
        <w:rPr>
          <w:rFonts w:eastAsia="Times New Roman"/>
          <w:color w:val="000000"/>
          <w:szCs w:val="22"/>
        </w:rPr>
        <w:t xml:space="preserve"> </w:t>
      </w:r>
      <w:r w:rsidRPr="0097394B">
        <w:rPr>
          <w:rFonts w:eastAsia="Times New Roman"/>
          <w:vanish/>
          <w:color w:val="000000"/>
          <w:szCs w:val="22"/>
        </w:rPr>
        <w:t>Justin</w:t>
      </w:r>
    </w:p>
    <w:p w14:paraId="68FC01A7" w14:textId="77777777" w:rsidR="0097394B" w:rsidRPr="0097394B" w:rsidRDefault="0097394B" w:rsidP="0097394B">
      <w:pPr>
        <w:shd w:val="clear" w:color="auto" w:fill="FFFFFF"/>
        <w:rPr>
          <w:rFonts w:ascii="Times New Roman" w:eastAsia="Times New Roman" w:hAnsi="Times New Roman" w:cs="Times New Roman"/>
        </w:rPr>
      </w:pPr>
      <w:r w:rsidRPr="0097394B">
        <w:rPr>
          <w:rFonts w:eastAsia="Times New Roman"/>
          <w:vanish/>
          <w:color w:val="000000"/>
          <w:sz w:val="16"/>
          <w:szCs w:val="16"/>
        </w:rPr>
        <w:t>These</w:t>
      </w:r>
      <w:r w:rsidRPr="0097394B">
        <w:rPr>
          <w:rFonts w:eastAsia="Times New Roman"/>
          <w:color w:val="000000"/>
          <w:sz w:val="16"/>
          <w:szCs w:val="16"/>
        </w:rPr>
        <w:t xml:space="preserve"> </w:t>
      </w:r>
      <w:r w:rsidRPr="0097394B">
        <w:rPr>
          <w:rFonts w:eastAsia="Times New Roman"/>
          <w:vanish/>
          <w:color w:val="000000"/>
          <w:sz w:val="16"/>
          <w:szCs w:val="16"/>
        </w:rPr>
        <w:t>data</w:t>
      </w:r>
      <w:r w:rsidRPr="0097394B">
        <w:rPr>
          <w:rFonts w:eastAsia="Times New Roman"/>
          <w:color w:val="000000"/>
          <w:sz w:val="16"/>
          <w:szCs w:val="16"/>
        </w:rPr>
        <w:t xml:space="preserve"> </w:t>
      </w:r>
      <w:r w:rsidRPr="0097394B">
        <w:rPr>
          <w:rFonts w:eastAsia="Times New Roman"/>
          <w:vanish/>
          <w:color w:val="000000"/>
          <w:sz w:val="16"/>
          <w:szCs w:val="16"/>
        </w:rPr>
        <w:t>enable</w:t>
      </w:r>
      <w:r w:rsidRPr="0097394B">
        <w:rPr>
          <w:rFonts w:eastAsia="Times New Roman"/>
          <w:color w:val="000000"/>
          <w:sz w:val="16"/>
          <w:szCs w:val="16"/>
        </w:rPr>
        <w:t xml:space="preserve"> </w:t>
      </w:r>
      <w:r w:rsidRPr="0097394B">
        <w:rPr>
          <w:rFonts w:eastAsia="Times New Roman"/>
          <w:vanish/>
          <w:color w:val="000000"/>
          <w:sz w:val="16"/>
          <w:szCs w:val="16"/>
        </w:rPr>
        <w:t>us</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examine</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effects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teacher</w:t>
      </w:r>
      <w:r w:rsidRPr="0097394B">
        <w:rPr>
          <w:rFonts w:eastAsia="Times New Roman"/>
          <w:color w:val="000000"/>
          <w:sz w:val="16"/>
          <w:szCs w:val="16"/>
        </w:rPr>
        <w:t xml:space="preserve"> </w:t>
      </w:r>
      <w:r w:rsidRPr="0097394B">
        <w:rPr>
          <w:rFonts w:eastAsia="Times New Roman"/>
          <w:vanish/>
          <w:color w:val="000000"/>
          <w:sz w:val="16"/>
          <w:szCs w:val="16"/>
        </w:rPr>
        <w:t>collective-bargaining</w:t>
      </w:r>
      <w:r w:rsidRPr="0097394B">
        <w:rPr>
          <w:rFonts w:eastAsia="Times New Roman"/>
          <w:color w:val="000000"/>
          <w:sz w:val="16"/>
          <w:szCs w:val="16"/>
        </w:rPr>
        <w:t xml:space="preserve"> </w:t>
      </w:r>
      <w:r w:rsidRPr="0097394B">
        <w:rPr>
          <w:rFonts w:eastAsia="Times New Roman"/>
          <w:vanish/>
          <w:color w:val="000000"/>
          <w:sz w:val="16"/>
          <w:szCs w:val="16"/>
        </w:rPr>
        <w:t>policies</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multiple</w:t>
      </w:r>
      <w:r w:rsidRPr="0097394B">
        <w:rPr>
          <w:rFonts w:eastAsia="Times New Roman"/>
          <w:color w:val="000000"/>
          <w:sz w:val="16"/>
          <w:szCs w:val="16"/>
        </w:rPr>
        <w:t xml:space="preserve"> </w:t>
      </w:r>
      <w:r w:rsidRPr="0097394B">
        <w:rPr>
          <w:rFonts w:eastAsia="Times New Roman"/>
          <w:vanish/>
          <w:color w:val="000000"/>
          <w:sz w:val="16"/>
          <w:szCs w:val="16"/>
        </w:rPr>
        <w:t>indicators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students’</w:t>
      </w:r>
      <w:r w:rsidRPr="0097394B">
        <w:rPr>
          <w:rFonts w:eastAsia="Times New Roman"/>
          <w:color w:val="000000"/>
          <w:sz w:val="16"/>
          <w:szCs w:val="16"/>
        </w:rPr>
        <w:t xml:space="preserve"> </w:t>
      </w:r>
      <w:r w:rsidRPr="0097394B">
        <w:rPr>
          <w:rFonts w:eastAsia="Times New Roman"/>
          <w:vanish/>
          <w:color w:val="000000"/>
          <w:sz w:val="16"/>
          <w:szCs w:val="16"/>
        </w:rPr>
        <w:t>labor-market</w:t>
      </w:r>
      <w:r w:rsidRPr="0097394B">
        <w:rPr>
          <w:rFonts w:eastAsia="Times New Roman"/>
          <w:color w:val="000000"/>
          <w:sz w:val="16"/>
          <w:szCs w:val="16"/>
        </w:rPr>
        <w:t xml:space="preserve"> </w:t>
      </w:r>
      <w:r w:rsidRPr="0097394B">
        <w:rPr>
          <w:rFonts w:eastAsia="Times New Roman"/>
          <w:vanish/>
          <w:color w:val="000000"/>
          <w:sz w:val="16"/>
          <w:szCs w:val="16"/>
        </w:rPr>
        <w:t>success.</w:t>
      </w:r>
      <w:r w:rsidRPr="0097394B">
        <w:rPr>
          <w:rFonts w:eastAsia="Times New Roman"/>
          <w:color w:val="000000"/>
          <w:sz w:val="16"/>
          <w:szCs w:val="16"/>
        </w:rPr>
        <w:t xml:space="preserve"> </w:t>
      </w:r>
      <w:r w:rsidRPr="0097394B">
        <w:rPr>
          <w:rFonts w:eastAsia="Times New Roman"/>
          <w:vanish/>
          <w:color w:val="000000"/>
          <w:sz w:val="16"/>
          <w:szCs w:val="16"/>
        </w:rPr>
        <w:t>Taken</w:t>
      </w:r>
      <w:r w:rsidRPr="0097394B">
        <w:rPr>
          <w:rFonts w:eastAsia="Times New Roman"/>
          <w:color w:val="000000"/>
          <w:sz w:val="16"/>
          <w:szCs w:val="16"/>
        </w:rPr>
        <w:t xml:space="preserve"> </w:t>
      </w: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whole,</w:t>
      </w:r>
      <w:r w:rsidRPr="0097394B">
        <w:rPr>
          <w:rFonts w:eastAsia="Times New Roman"/>
          <w:color w:val="000000"/>
          <w:sz w:val="16"/>
          <w:szCs w:val="16"/>
        </w:rPr>
        <w:t xml:space="preserve"> </w:t>
      </w:r>
      <w:r w:rsidRPr="0097394B">
        <w:rPr>
          <w:rFonts w:eastAsia="Times New Roman"/>
          <w:vanish/>
          <w:color w:val="000000"/>
          <w:sz w:val="16"/>
          <w:szCs w:val="16"/>
        </w:rPr>
        <w:t>our</w:t>
      </w:r>
      <w:r w:rsidRPr="0097394B">
        <w:rPr>
          <w:rFonts w:eastAsia="Times New Roman"/>
          <w:color w:val="000000"/>
          <w:sz w:val="16"/>
          <w:szCs w:val="16"/>
        </w:rPr>
        <w:t xml:space="preserve"> </w:t>
      </w:r>
      <w:r w:rsidRPr="0097394B">
        <w:rPr>
          <w:rFonts w:eastAsia="Times New Roman"/>
          <w:vanish/>
          <w:color w:val="000000"/>
          <w:sz w:val="16"/>
          <w:szCs w:val="16"/>
        </w:rPr>
        <w:t>results</w:t>
      </w:r>
      <w:r w:rsidRPr="0097394B">
        <w:rPr>
          <w:rFonts w:eastAsia="Times New Roman"/>
          <w:color w:val="000000"/>
          <w:sz w:val="16"/>
          <w:szCs w:val="16"/>
        </w:rPr>
        <w:t xml:space="preserve"> </w:t>
      </w:r>
      <w:r w:rsidRPr="0097394B">
        <w:rPr>
          <w:rFonts w:eastAsia="Times New Roman"/>
          <w:vanish/>
          <w:color w:val="000000"/>
          <w:sz w:val="16"/>
          <w:szCs w:val="16"/>
        </w:rPr>
        <w:t>clearly</w:t>
      </w:r>
      <w:r w:rsidRPr="0097394B">
        <w:rPr>
          <w:rFonts w:eastAsia="Times New Roman"/>
          <w:color w:val="000000"/>
          <w:sz w:val="16"/>
          <w:szCs w:val="16"/>
        </w:rPr>
        <w:t xml:space="preserve"> </w:t>
      </w:r>
      <w:r w:rsidRPr="0097394B">
        <w:rPr>
          <w:rFonts w:eastAsia="Times New Roman"/>
          <w:vanish/>
          <w:color w:val="000000"/>
          <w:sz w:val="16"/>
          <w:szCs w:val="16"/>
        </w:rPr>
        <w:t>indicate</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ascii="Open Sans" w:eastAsia="Times New Roman" w:hAnsi="Open Sans" w:cs="Open Sans"/>
          <w:color w:val="4D4D4D"/>
          <w:sz w:val="16"/>
          <w:szCs w:val="16"/>
        </w:rPr>
        <w:t xml:space="preserve"> </w:t>
      </w:r>
      <w:r w:rsidRPr="0097394B">
        <w:rPr>
          <w:rFonts w:eastAsia="Times New Roman"/>
          <w:b/>
          <w:bCs/>
          <w:vanish/>
          <w:color w:val="000000"/>
          <w:szCs w:val="22"/>
          <w:u w:val="single"/>
        </w:rPr>
        <w:t>laws</w:t>
      </w:r>
      <w:r w:rsidRPr="0097394B">
        <w:rPr>
          <w:rFonts w:eastAsia="Times New Roman"/>
          <w:b/>
          <w:bCs/>
          <w:color w:val="000000"/>
          <w:szCs w:val="22"/>
          <w:u w:val="single"/>
        </w:rPr>
        <w:t xml:space="preserve"> </w:t>
      </w:r>
      <w:r w:rsidRPr="0097394B">
        <w:rPr>
          <w:rFonts w:eastAsia="Times New Roman"/>
          <w:b/>
          <w:bCs/>
          <w:vanish/>
          <w:color w:val="000000"/>
          <w:szCs w:val="22"/>
          <w:u w:val="single"/>
        </w:rPr>
        <w:t>supporting</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collective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bargaining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for</w:t>
      </w:r>
      <w:r w:rsidRPr="0097394B">
        <w:rPr>
          <w:rFonts w:eastAsia="Times New Roman"/>
          <w:b/>
          <w:bCs/>
          <w:color w:val="000000"/>
          <w:szCs w:val="22"/>
          <w:u w:val="single"/>
        </w:rPr>
        <w:t xml:space="preserve"> </w:t>
      </w:r>
      <w:r w:rsidRPr="0097394B">
        <w:rPr>
          <w:rFonts w:eastAsia="Times New Roman"/>
          <w:b/>
          <w:bCs/>
          <w:vanish/>
          <w:color w:val="000000"/>
          <w:szCs w:val="22"/>
          <w:u w:val="single"/>
        </w:rPr>
        <w:t>teachers</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have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adverse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long-term</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consequences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for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students</w:t>
      </w:r>
      <w:r w:rsidRPr="0097394B">
        <w:rPr>
          <w:rFonts w:ascii="Open Sans" w:eastAsia="Times New Roman" w:hAnsi="Open Sans" w:cs="Open Sans"/>
          <w:vanish/>
          <w:color w:val="4D4D4D"/>
          <w:sz w:val="16"/>
          <w:szCs w:val="16"/>
        </w:rPr>
        <w:t>.</w:t>
      </w:r>
    </w:p>
    <w:p w14:paraId="26D84766"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Earnings.</w:t>
      </w:r>
      <w:r w:rsidRPr="0097394B">
        <w:rPr>
          <w:rFonts w:eastAsia="Times New Roman"/>
          <w:color w:val="000000"/>
          <w:sz w:val="16"/>
          <w:szCs w:val="16"/>
        </w:rPr>
        <w:t xml:space="preserve"> </w:t>
      </w:r>
      <w:r w:rsidRPr="0097394B">
        <w:rPr>
          <w:rFonts w:eastAsia="Times New Roman"/>
          <w:vanish/>
          <w:color w:val="000000"/>
          <w:sz w:val="16"/>
          <w:szCs w:val="16"/>
        </w:rPr>
        <w:t>We</w:t>
      </w:r>
      <w:r w:rsidRPr="0097394B">
        <w:rPr>
          <w:rFonts w:eastAsia="Times New Roman"/>
          <w:color w:val="000000"/>
          <w:sz w:val="16"/>
          <w:szCs w:val="16"/>
        </w:rPr>
        <w:t xml:space="preserve"> </w:t>
      </w:r>
      <w:r w:rsidRPr="0097394B">
        <w:rPr>
          <w:rFonts w:eastAsia="Times New Roman"/>
          <w:vanish/>
          <w:color w:val="000000"/>
          <w:sz w:val="16"/>
          <w:szCs w:val="16"/>
        </w:rPr>
        <w:t>find</w:t>
      </w:r>
      <w:r w:rsidRPr="0097394B">
        <w:rPr>
          <w:rFonts w:eastAsia="Times New Roman"/>
          <w:color w:val="000000"/>
          <w:sz w:val="16"/>
          <w:szCs w:val="16"/>
        </w:rPr>
        <w:t xml:space="preserve"> </w:t>
      </w:r>
      <w:r w:rsidRPr="0097394B">
        <w:rPr>
          <w:rFonts w:eastAsia="Times New Roman"/>
          <w:vanish/>
          <w:color w:val="000000"/>
          <w:sz w:val="16"/>
          <w:szCs w:val="16"/>
        </w:rPr>
        <w:t>strong</w:t>
      </w:r>
      <w:r w:rsidRPr="0097394B">
        <w:rPr>
          <w:rFonts w:eastAsia="Times New Roman"/>
          <w:color w:val="000000"/>
          <w:sz w:val="16"/>
          <w:szCs w:val="16"/>
        </w:rPr>
        <w:t xml:space="preserve"> </w:t>
      </w:r>
      <w:r w:rsidRPr="0097394B">
        <w:rPr>
          <w:rFonts w:eastAsia="Times New Roman"/>
          <w:vanish/>
          <w:color w:val="000000"/>
          <w:sz w:val="16"/>
          <w:szCs w:val="16"/>
        </w:rPr>
        <w:t>evidence</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teacher</w:t>
      </w:r>
      <w:r w:rsidRPr="0097394B">
        <w:rPr>
          <w:rFonts w:eastAsia="Times New Roman"/>
          <w:color w:val="000000"/>
          <w:sz w:val="16"/>
          <w:szCs w:val="16"/>
        </w:rPr>
        <w:t xml:space="preserve"> </w:t>
      </w:r>
      <w:r w:rsidRPr="0097394B">
        <w:rPr>
          <w:rFonts w:eastAsia="Times New Roman"/>
          <w:vanish/>
          <w:color w:val="000000"/>
          <w:sz w:val="16"/>
          <w:szCs w:val="16"/>
        </w:rPr>
        <w:t>collective</w:t>
      </w:r>
      <w:r w:rsidRPr="0097394B">
        <w:rPr>
          <w:rFonts w:eastAsia="Times New Roman"/>
          <w:color w:val="000000"/>
          <w:sz w:val="16"/>
          <w:szCs w:val="16"/>
        </w:rPr>
        <w:t xml:space="preserve"> </w:t>
      </w:r>
      <w:r w:rsidRPr="0097394B">
        <w:rPr>
          <w:rFonts w:eastAsia="Times New Roman"/>
          <w:vanish/>
          <w:color w:val="000000"/>
          <w:sz w:val="16"/>
          <w:szCs w:val="16"/>
        </w:rPr>
        <w:t>bargaining</w:t>
      </w:r>
      <w:r w:rsidRPr="0097394B">
        <w:rPr>
          <w:rFonts w:eastAsia="Times New Roman"/>
          <w:color w:val="000000"/>
          <w:sz w:val="16"/>
          <w:szCs w:val="16"/>
        </w:rPr>
        <w:t xml:space="preserve"> </w:t>
      </w:r>
      <w:r w:rsidRPr="0097394B">
        <w:rPr>
          <w:rFonts w:eastAsia="Times New Roman"/>
          <w:vanish/>
          <w:color w:val="000000"/>
          <w:sz w:val="16"/>
          <w:szCs w:val="16"/>
        </w:rPr>
        <w:t>has</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negative</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students’</w:t>
      </w:r>
      <w:r w:rsidRPr="0097394B">
        <w:rPr>
          <w:rFonts w:eastAsia="Times New Roman"/>
          <w:color w:val="000000"/>
          <w:sz w:val="16"/>
          <w:szCs w:val="16"/>
        </w:rPr>
        <w:t xml:space="preserve"> </w:t>
      </w:r>
      <w:r w:rsidRPr="0097394B">
        <w:rPr>
          <w:rFonts w:eastAsia="Times New Roman"/>
          <w:vanish/>
          <w:color w:val="000000"/>
          <w:sz w:val="16"/>
          <w:szCs w:val="16"/>
        </w:rPr>
        <w:t>earnings</w:t>
      </w:r>
      <w:r w:rsidRPr="0097394B">
        <w:rPr>
          <w:rFonts w:eastAsia="Times New Roman"/>
          <w:color w:val="000000"/>
          <w:sz w:val="16"/>
          <w:szCs w:val="16"/>
        </w:rPr>
        <w:t xml:space="preserve"> </w:t>
      </w: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adults.</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Attending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school</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in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a</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state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with</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duty-to-</w:t>
      </w:r>
      <w:r w:rsidRPr="0097394B">
        <w:rPr>
          <w:rFonts w:eastAsia="Times New Roman"/>
          <w:b/>
          <w:bCs/>
          <w:vanish/>
          <w:color w:val="000000"/>
          <w:szCs w:val="22"/>
          <w:u w:val="single"/>
          <w:shd w:val="clear" w:color="auto" w:fill="00FF00"/>
        </w:rPr>
        <w:t>bargain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law</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for</w:t>
      </w:r>
      <w:r w:rsidRPr="0097394B">
        <w:rPr>
          <w:rFonts w:eastAsia="Times New Roman"/>
          <w:b/>
          <w:bCs/>
          <w:color w:val="000000"/>
          <w:szCs w:val="22"/>
          <w:u w:val="single"/>
        </w:rPr>
        <w:t xml:space="preserve"> </w:t>
      </w:r>
      <w:r w:rsidRPr="0097394B">
        <w:rPr>
          <w:rFonts w:eastAsia="Times New Roman"/>
          <w:b/>
          <w:bCs/>
          <w:vanish/>
          <w:color w:val="000000"/>
          <w:szCs w:val="22"/>
          <w:u w:val="single"/>
        </w:rPr>
        <w:t>all</w:t>
      </w:r>
      <w:r w:rsidRPr="0097394B">
        <w:rPr>
          <w:rFonts w:eastAsia="Times New Roman"/>
          <w:b/>
          <w:bCs/>
          <w:color w:val="000000"/>
          <w:szCs w:val="22"/>
          <w:u w:val="single"/>
        </w:rPr>
        <w:t xml:space="preserve"> </w:t>
      </w:r>
      <w:r w:rsidRPr="0097394B">
        <w:rPr>
          <w:rFonts w:eastAsia="Times New Roman"/>
          <w:b/>
          <w:bCs/>
          <w:vanish/>
          <w:color w:val="000000"/>
          <w:szCs w:val="22"/>
          <w:u w:val="single"/>
        </w:rPr>
        <w:t>12</w:t>
      </w:r>
      <w:r w:rsidRPr="0097394B">
        <w:rPr>
          <w:rFonts w:eastAsia="Times New Roman"/>
          <w:b/>
          <w:bCs/>
          <w:color w:val="000000"/>
          <w:szCs w:val="22"/>
          <w:u w:val="single"/>
        </w:rPr>
        <w:t xml:space="preserve"> </w:t>
      </w:r>
      <w:r w:rsidRPr="0097394B">
        <w:rPr>
          <w:rFonts w:eastAsia="Times New Roman"/>
          <w:b/>
          <w:bCs/>
          <w:vanish/>
          <w:color w:val="000000"/>
          <w:szCs w:val="22"/>
          <w:u w:val="single"/>
        </w:rPr>
        <w:t>years</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schooling</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reduces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later</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earnings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by</w:t>
      </w:r>
      <w:r w:rsidRPr="0097394B">
        <w:rPr>
          <w:rFonts w:eastAsia="Times New Roman"/>
          <w:b/>
          <w:bCs/>
          <w:color w:val="000000"/>
          <w:szCs w:val="22"/>
          <w:u w:val="single"/>
        </w:rPr>
        <w:t xml:space="preserve"> </w:t>
      </w:r>
      <w:r w:rsidRPr="0097394B">
        <w:rPr>
          <w:rFonts w:eastAsia="Times New Roman"/>
          <w:b/>
          <w:bCs/>
          <w:vanish/>
          <w:color w:val="000000"/>
          <w:szCs w:val="22"/>
          <w:u w:val="single"/>
        </w:rPr>
        <w:t>$795</w:t>
      </w:r>
      <w:r w:rsidRPr="0097394B">
        <w:rPr>
          <w:rFonts w:eastAsia="Times New Roman"/>
          <w:b/>
          <w:bCs/>
          <w:color w:val="000000"/>
          <w:szCs w:val="22"/>
          <w:u w:val="single"/>
        </w:rPr>
        <w:t xml:space="preserve"> </w:t>
      </w:r>
      <w:r w:rsidRPr="0097394B">
        <w:rPr>
          <w:rFonts w:eastAsia="Times New Roman"/>
          <w:b/>
          <w:bCs/>
          <w:vanish/>
          <w:color w:val="000000"/>
          <w:szCs w:val="22"/>
          <w:u w:val="single"/>
        </w:rPr>
        <w:t>dollars</w:t>
      </w:r>
      <w:r w:rsidRPr="0097394B">
        <w:rPr>
          <w:rFonts w:eastAsia="Times New Roman"/>
          <w:b/>
          <w:bCs/>
          <w:color w:val="000000"/>
          <w:szCs w:val="22"/>
          <w:u w:val="single"/>
        </w:rPr>
        <w:t xml:space="preserve"> </w:t>
      </w:r>
      <w:r w:rsidRPr="0097394B">
        <w:rPr>
          <w:rFonts w:eastAsia="Times New Roman"/>
          <w:b/>
          <w:bCs/>
          <w:vanish/>
          <w:color w:val="000000"/>
          <w:szCs w:val="22"/>
          <w:u w:val="single"/>
        </w:rPr>
        <w:t>per</w:t>
      </w:r>
      <w:r w:rsidRPr="0097394B">
        <w:rPr>
          <w:rFonts w:eastAsia="Times New Roman"/>
          <w:b/>
          <w:bCs/>
          <w:color w:val="000000"/>
          <w:szCs w:val="22"/>
          <w:u w:val="single"/>
        </w:rPr>
        <w:t xml:space="preserve"> </w:t>
      </w:r>
      <w:r w:rsidRPr="0097394B">
        <w:rPr>
          <w:rFonts w:eastAsia="Times New Roman"/>
          <w:b/>
          <w:bCs/>
          <w:vanish/>
          <w:color w:val="000000"/>
          <w:szCs w:val="22"/>
          <w:u w:val="single"/>
        </w:rPr>
        <w:t>year</w:t>
      </w:r>
      <w:r w:rsidRPr="0097394B">
        <w:rPr>
          <w:rFonts w:eastAsia="Times New Roman"/>
          <w:b/>
          <w:bCs/>
          <w:color w:val="000000"/>
          <w:szCs w:val="22"/>
          <w:u w:val="single"/>
        </w:rPr>
        <w:t xml:space="preserve"> </w:t>
      </w:r>
      <w:r w:rsidRPr="0097394B">
        <w:rPr>
          <w:rFonts w:eastAsia="Times New Roman"/>
          <w:b/>
          <w:bCs/>
          <w:vanish/>
          <w:color w:val="000000"/>
          <w:szCs w:val="22"/>
          <w:u w:val="single"/>
        </w:rPr>
        <w:t>(see</w:t>
      </w:r>
      <w:r w:rsidRPr="0097394B">
        <w:rPr>
          <w:rFonts w:eastAsia="Times New Roman"/>
          <w:b/>
          <w:bCs/>
          <w:color w:val="000000"/>
          <w:szCs w:val="22"/>
          <w:u w:val="single"/>
        </w:rPr>
        <w:t xml:space="preserve"> </w:t>
      </w:r>
      <w:r w:rsidRPr="0097394B">
        <w:rPr>
          <w:rFonts w:eastAsia="Times New Roman"/>
          <w:b/>
          <w:bCs/>
          <w:vanish/>
          <w:color w:val="000000"/>
          <w:szCs w:val="22"/>
          <w:u w:val="single"/>
        </w:rPr>
        <w:t>Figure</w:t>
      </w:r>
      <w:r w:rsidRPr="0097394B">
        <w:rPr>
          <w:rFonts w:eastAsia="Times New Roman"/>
          <w:b/>
          <w:bCs/>
          <w:color w:val="000000"/>
          <w:szCs w:val="22"/>
          <w:u w:val="single"/>
        </w:rPr>
        <w:t xml:space="preserve"> </w:t>
      </w:r>
      <w:r w:rsidRPr="0097394B">
        <w:rPr>
          <w:rFonts w:eastAsia="Times New Roman"/>
          <w:b/>
          <w:bCs/>
          <w:vanish/>
          <w:color w:val="000000"/>
          <w:szCs w:val="22"/>
          <w:u w:val="single"/>
        </w:rPr>
        <w:t>3).</w:t>
      </w:r>
      <w:r w:rsidRPr="0097394B">
        <w:rPr>
          <w:rFonts w:eastAsia="Times New Roman"/>
          <w:b/>
          <w:bCs/>
          <w:color w:val="000000"/>
          <w:szCs w:val="22"/>
          <w:u w:val="single"/>
        </w:rPr>
        <w:t xml:space="preserve"> </w:t>
      </w:r>
      <w:r w:rsidRPr="0097394B">
        <w:rPr>
          <w:rFonts w:eastAsia="Times New Roman"/>
          <w:b/>
          <w:bCs/>
          <w:vanish/>
          <w:color w:val="000000"/>
          <w:szCs w:val="22"/>
          <w:u w:val="single"/>
        </w:rPr>
        <w:t>This</w:t>
      </w:r>
      <w:r w:rsidRPr="0097394B">
        <w:rPr>
          <w:rFonts w:eastAsia="Times New Roman"/>
          <w:b/>
          <w:bCs/>
          <w:color w:val="000000"/>
          <w:szCs w:val="22"/>
          <w:u w:val="single"/>
        </w:rPr>
        <w:t xml:space="preserve"> </w:t>
      </w:r>
      <w:r w:rsidRPr="0097394B">
        <w:rPr>
          <w:rFonts w:eastAsia="Times New Roman"/>
          <w:b/>
          <w:bCs/>
          <w:vanish/>
          <w:color w:val="000000"/>
          <w:szCs w:val="22"/>
          <w:u w:val="single"/>
        </w:rPr>
        <w:t>represents</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decline</w:t>
      </w:r>
      <w:r w:rsidRPr="0097394B">
        <w:rPr>
          <w:rFonts w:eastAsia="Times New Roman"/>
          <w:b/>
          <w:bCs/>
          <w:color w:val="000000"/>
          <w:szCs w:val="22"/>
          <w:u w:val="single"/>
        </w:rPr>
        <w:t xml:space="preserve"> </w:t>
      </w:r>
      <w:r w:rsidRPr="0097394B">
        <w:rPr>
          <w:rFonts w:eastAsia="Times New Roman"/>
          <w:b/>
          <w:bCs/>
          <w:vanish/>
          <w:color w:val="000000"/>
          <w:szCs w:val="22"/>
          <w:u w:val="single"/>
        </w:rPr>
        <w:t>in</w:t>
      </w:r>
      <w:r w:rsidRPr="0097394B">
        <w:rPr>
          <w:rFonts w:eastAsia="Times New Roman"/>
          <w:b/>
          <w:bCs/>
          <w:color w:val="000000"/>
          <w:szCs w:val="22"/>
          <w:u w:val="single"/>
        </w:rPr>
        <w:t xml:space="preserve"> </w:t>
      </w:r>
      <w:r w:rsidRPr="0097394B">
        <w:rPr>
          <w:rFonts w:eastAsia="Times New Roman"/>
          <w:b/>
          <w:bCs/>
          <w:vanish/>
          <w:color w:val="000000"/>
          <w:szCs w:val="22"/>
          <w:u w:val="single"/>
        </w:rPr>
        <w:t>earnings</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1.9</w:t>
      </w:r>
      <w:r w:rsidRPr="0097394B">
        <w:rPr>
          <w:rFonts w:eastAsia="Times New Roman"/>
          <w:b/>
          <w:bCs/>
          <w:color w:val="000000"/>
          <w:szCs w:val="22"/>
          <w:u w:val="single"/>
        </w:rPr>
        <w:t xml:space="preserve"> </w:t>
      </w:r>
      <w:r w:rsidRPr="0097394B">
        <w:rPr>
          <w:rFonts w:eastAsia="Times New Roman"/>
          <w:b/>
          <w:bCs/>
          <w:vanish/>
          <w:color w:val="000000"/>
          <w:szCs w:val="22"/>
          <w:u w:val="single"/>
        </w:rPr>
        <w:t>percent</w:t>
      </w:r>
      <w:r w:rsidRPr="0097394B">
        <w:rPr>
          <w:rFonts w:eastAsia="Times New Roman"/>
          <w:b/>
          <w:bCs/>
          <w:color w:val="000000"/>
          <w:szCs w:val="22"/>
          <w:u w:val="single"/>
        </w:rPr>
        <w:t xml:space="preserve"> </w:t>
      </w:r>
      <w:r w:rsidRPr="0097394B">
        <w:rPr>
          <w:rFonts w:eastAsia="Times New Roman"/>
          <w:b/>
          <w:bCs/>
          <w:vanish/>
          <w:color w:val="000000"/>
          <w:szCs w:val="22"/>
          <w:u w:val="single"/>
        </w:rPr>
        <w:t>relative</w:t>
      </w:r>
      <w:r w:rsidRPr="0097394B">
        <w:rPr>
          <w:rFonts w:eastAsia="Times New Roman"/>
          <w:b/>
          <w:bCs/>
          <w:color w:val="000000"/>
          <w:szCs w:val="22"/>
          <w:u w:val="single"/>
        </w:rPr>
        <w:t xml:space="preserve"> </w:t>
      </w:r>
      <w:r w:rsidRPr="0097394B">
        <w:rPr>
          <w:rFonts w:eastAsia="Times New Roman"/>
          <w:b/>
          <w:bCs/>
          <w:vanish/>
          <w:color w:val="000000"/>
          <w:szCs w:val="22"/>
          <w:u w:val="single"/>
        </w:rPr>
        <w:t>to</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average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Although</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individual</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modest,</w:t>
      </w:r>
      <w:r w:rsidRPr="0097394B">
        <w:rPr>
          <w:rFonts w:eastAsia="Times New Roman"/>
          <w:color w:val="000000"/>
          <w:sz w:val="16"/>
          <w:szCs w:val="16"/>
        </w:rPr>
        <w:t xml:space="preserve"> </w:t>
      </w:r>
      <w:r w:rsidRPr="0097394B">
        <w:rPr>
          <w:rFonts w:eastAsia="Times New Roman"/>
          <w:vanish/>
          <w:color w:val="000000"/>
          <w:sz w:val="16"/>
          <w:szCs w:val="16"/>
        </w:rPr>
        <w:t>it</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translates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into</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large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overall</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loss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of</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earnings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for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the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nation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as</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whole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particular,</w:t>
      </w:r>
      <w:r w:rsidRPr="0097394B">
        <w:rPr>
          <w:rFonts w:eastAsia="Times New Roman"/>
          <w:color w:val="000000"/>
          <w:sz w:val="16"/>
          <w:szCs w:val="16"/>
        </w:rPr>
        <w:t xml:space="preserve"> </w:t>
      </w:r>
      <w:r w:rsidRPr="0097394B">
        <w:rPr>
          <w:rFonts w:eastAsia="Times New Roman"/>
          <w:vanish/>
          <w:color w:val="000000"/>
          <w:sz w:val="16"/>
          <w:szCs w:val="16"/>
        </w:rPr>
        <w:t>our</w:t>
      </w:r>
      <w:r w:rsidRPr="0097394B">
        <w:rPr>
          <w:rFonts w:eastAsia="Times New Roman"/>
          <w:color w:val="000000"/>
          <w:sz w:val="16"/>
          <w:szCs w:val="16"/>
        </w:rPr>
        <w:t xml:space="preserve"> </w:t>
      </w:r>
      <w:r w:rsidRPr="0097394B">
        <w:rPr>
          <w:rFonts w:eastAsia="Times New Roman"/>
          <w:vanish/>
          <w:color w:val="000000"/>
          <w:sz w:val="16"/>
          <w:szCs w:val="16"/>
        </w:rPr>
        <w:t>results</w:t>
      </w:r>
      <w:r w:rsidRPr="0097394B">
        <w:rPr>
          <w:rFonts w:eastAsia="Times New Roman"/>
          <w:color w:val="000000"/>
          <w:sz w:val="16"/>
          <w:szCs w:val="16"/>
        </w:rPr>
        <w:t xml:space="preserve"> </w:t>
      </w:r>
      <w:r w:rsidRPr="0097394B">
        <w:rPr>
          <w:rFonts w:eastAsia="Times New Roman"/>
          <w:vanish/>
          <w:color w:val="000000"/>
          <w:sz w:val="16"/>
          <w:szCs w:val="16"/>
        </w:rPr>
        <w:t>suggest</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total</w:t>
      </w:r>
      <w:r w:rsidRPr="0097394B">
        <w:rPr>
          <w:rFonts w:eastAsia="Times New Roman"/>
          <w:color w:val="000000"/>
          <w:sz w:val="16"/>
          <w:szCs w:val="16"/>
        </w:rPr>
        <w:t xml:space="preserve"> </w:t>
      </w:r>
      <w:r w:rsidRPr="0097394B">
        <w:rPr>
          <w:rFonts w:eastAsia="Times New Roman"/>
          <w:vanish/>
          <w:color w:val="000000"/>
          <w:sz w:val="16"/>
          <w:szCs w:val="16"/>
        </w:rPr>
        <w:t>loss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b/>
          <w:bCs/>
          <w:vanish/>
          <w:color w:val="000000"/>
          <w:szCs w:val="22"/>
          <w:u w:val="single"/>
        </w:rPr>
        <w:t>$196</w:t>
      </w:r>
      <w:r w:rsidRPr="0097394B">
        <w:rPr>
          <w:rFonts w:eastAsia="Times New Roman"/>
          <w:b/>
          <w:bCs/>
          <w:color w:val="000000"/>
          <w:szCs w:val="22"/>
          <w:u w:val="single"/>
        </w:rPr>
        <w:t xml:space="preserve"> </w:t>
      </w:r>
      <w:r w:rsidRPr="0097394B">
        <w:rPr>
          <w:rFonts w:eastAsia="Times New Roman"/>
          <w:b/>
          <w:bCs/>
          <w:vanish/>
          <w:color w:val="000000"/>
          <w:szCs w:val="22"/>
          <w:u w:val="single"/>
        </w:rPr>
        <w:t>billion</w:t>
      </w:r>
      <w:r w:rsidRPr="0097394B">
        <w:rPr>
          <w:rFonts w:eastAsia="Times New Roman"/>
          <w:b/>
          <w:bCs/>
          <w:color w:val="000000"/>
          <w:szCs w:val="22"/>
          <w:u w:val="single"/>
        </w:rPr>
        <w:t xml:space="preserve"> </w:t>
      </w:r>
      <w:r w:rsidRPr="0097394B">
        <w:rPr>
          <w:rFonts w:eastAsia="Times New Roman"/>
          <w:b/>
          <w:bCs/>
          <w:vanish/>
          <w:color w:val="000000"/>
          <w:szCs w:val="22"/>
          <w:u w:val="single"/>
        </w:rPr>
        <w:t>per</w:t>
      </w:r>
      <w:r w:rsidRPr="0097394B">
        <w:rPr>
          <w:rFonts w:eastAsia="Times New Roman"/>
          <w:b/>
          <w:bCs/>
          <w:color w:val="000000"/>
          <w:szCs w:val="22"/>
          <w:u w:val="single"/>
        </w:rPr>
        <w:t xml:space="preserve"> </w:t>
      </w:r>
      <w:r w:rsidRPr="0097394B">
        <w:rPr>
          <w:rFonts w:eastAsia="Times New Roman"/>
          <w:b/>
          <w:bCs/>
          <w:vanish/>
          <w:color w:val="000000"/>
          <w:szCs w:val="22"/>
          <w:u w:val="single"/>
        </w:rPr>
        <w:t>year</w:t>
      </w:r>
      <w:r w:rsidRPr="0097394B">
        <w:rPr>
          <w:rFonts w:eastAsia="Times New Roman"/>
          <w:color w:val="000000"/>
          <w:sz w:val="16"/>
          <w:szCs w:val="16"/>
        </w:rPr>
        <w:t xml:space="preserve"> </w:t>
      </w:r>
      <w:r w:rsidRPr="0097394B">
        <w:rPr>
          <w:rFonts w:eastAsia="Times New Roman"/>
          <w:vanish/>
          <w:color w:val="000000"/>
          <w:sz w:val="16"/>
          <w:szCs w:val="16"/>
        </w:rPr>
        <w:t>accruing</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those</w:t>
      </w:r>
      <w:r w:rsidRPr="0097394B">
        <w:rPr>
          <w:rFonts w:eastAsia="Times New Roman"/>
          <w:color w:val="000000"/>
          <w:sz w:val="16"/>
          <w:szCs w:val="16"/>
        </w:rPr>
        <w:t xml:space="preserve"> </w:t>
      </w:r>
      <w:r w:rsidRPr="0097394B">
        <w:rPr>
          <w:rFonts w:eastAsia="Times New Roman"/>
          <w:vanish/>
          <w:color w:val="000000"/>
          <w:sz w:val="16"/>
          <w:szCs w:val="16"/>
        </w:rPr>
        <w:t>who</w:t>
      </w:r>
      <w:r w:rsidRPr="0097394B">
        <w:rPr>
          <w:rFonts w:eastAsia="Times New Roman"/>
          <w:color w:val="000000"/>
          <w:sz w:val="16"/>
          <w:szCs w:val="16"/>
        </w:rPr>
        <w:t xml:space="preserve"> </w:t>
      </w:r>
      <w:r w:rsidRPr="0097394B">
        <w:rPr>
          <w:rFonts w:eastAsia="Times New Roman"/>
          <w:vanish/>
          <w:color w:val="000000"/>
          <w:sz w:val="16"/>
          <w:szCs w:val="16"/>
        </w:rPr>
        <w:t>were</w:t>
      </w:r>
      <w:r w:rsidRPr="0097394B">
        <w:rPr>
          <w:rFonts w:eastAsia="Times New Roman"/>
          <w:color w:val="000000"/>
          <w:sz w:val="16"/>
          <w:szCs w:val="16"/>
        </w:rPr>
        <w:t xml:space="preserve"> </w:t>
      </w:r>
      <w:r w:rsidRPr="0097394B">
        <w:rPr>
          <w:rFonts w:eastAsia="Times New Roman"/>
          <w:vanish/>
          <w:color w:val="000000"/>
          <w:sz w:val="16"/>
          <w:szCs w:val="16"/>
        </w:rPr>
        <w:t>educated</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34</w:t>
      </w:r>
      <w:r w:rsidRPr="0097394B">
        <w:rPr>
          <w:rFonts w:eastAsia="Times New Roman"/>
          <w:color w:val="000000"/>
          <w:sz w:val="16"/>
          <w:szCs w:val="16"/>
        </w:rPr>
        <w:t xml:space="preserve"> </w:t>
      </w:r>
      <w:r w:rsidRPr="0097394B">
        <w:rPr>
          <w:rFonts w:eastAsia="Times New Roman"/>
          <w:vanish/>
          <w:color w:val="000000"/>
          <w:sz w:val="16"/>
          <w:szCs w:val="16"/>
        </w:rPr>
        <w:t>states</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policies</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books.</w:t>
      </w:r>
    </w:p>
    <w:p w14:paraId="5237E4D4"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Hours</w:t>
      </w:r>
      <w:r w:rsidRPr="0097394B">
        <w:rPr>
          <w:rFonts w:eastAsia="Times New Roman"/>
          <w:color w:val="000000"/>
          <w:sz w:val="16"/>
          <w:szCs w:val="16"/>
        </w:rPr>
        <w:t xml:space="preserve"> </w:t>
      </w:r>
      <w:r w:rsidRPr="0097394B">
        <w:rPr>
          <w:rFonts w:eastAsia="Times New Roman"/>
          <w:vanish/>
          <w:color w:val="000000"/>
          <w:sz w:val="16"/>
          <w:szCs w:val="16"/>
        </w:rPr>
        <w:t>worked.</w:t>
      </w:r>
      <w:r w:rsidRPr="0097394B">
        <w:rPr>
          <w:rFonts w:eastAsia="Times New Roman"/>
          <w:color w:val="000000"/>
          <w:sz w:val="16"/>
          <w:szCs w:val="16"/>
        </w:rPr>
        <w:t xml:space="preserve"> </w:t>
      </w:r>
      <w:r w:rsidRPr="0097394B">
        <w:rPr>
          <w:rFonts w:eastAsia="Times New Roman"/>
          <w:vanish/>
          <w:color w:val="000000"/>
          <w:sz w:val="16"/>
          <w:szCs w:val="16"/>
        </w:rPr>
        <w:t>Consistent</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reduction</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earnings,</w:t>
      </w:r>
      <w:r w:rsidRPr="0097394B">
        <w:rPr>
          <w:rFonts w:eastAsia="Times New Roman"/>
          <w:color w:val="000000"/>
          <w:sz w:val="16"/>
          <w:szCs w:val="16"/>
        </w:rPr>
        <w:t xml:space="preserve"> </w:t>
      </w:r>
      <w:r w:rsidRPr="0097394B">
        <w:rPr>
          <w:rFonts w:eastAsia="Times New Roman"/>
          <w:vanish/>
          <w:color w:val="000000"/>
          <w:sz w:val="16"/>
          <w:szCs w:val="16"/>
        </w:rPr>
        <w:t>we</w:t>
      </w:r>
      <w:r w:rsidRPr="0097394B">
        <w:rPr>
          <w:rFonts w:eastAsia="Times New Roman"/>
          <w:color w:val="000000"/>
          <w:sz w:val="16"/>
          <w:szCs w:val="16"/>
        </w:rPr>
        <w:t xml:space="preserve"> </w:t>
      </w:r>
      <w:r w:rsidRPr="0097394B">
        <w:rPr>
          <w:rFonts w:eastAsia="Times New Roman"/>
          <w:vanish/>
          <w:color w:val="000000"/>
          <w:sz w:val="16"/>
          <w:szCs w:val="16"/>
        </w:rPr>
        <w:t>also</w:t>
      </w:r>
      <w:r w:rsidRPr="0097394B">
        <w:rPr>
          <w:rFonts w:eastAsia="Times New Roman"/>
          <w:color w:val="000000"/>
          <w:sz w:val="16"/>
          <w:szCs w:val="16"/>
        </w:rPr>
        <w:t xml:space="preserve"> </w:t>
      </w:r>
      <w:r w:rsidRPr="0097394B">
        <w:rPr>
          <w:rFonts w:eastAsia="Times New Roman"/>
          <w:vanish/>
          <w:color w:val="000000"/>
          <w:sz w:val="16"/>
          <w:szCs w:val="16"/>
        </w:rPr>
        <w:t>find</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exposure</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w:t>
      </w:r>
      <w:r w:rsidRPr="0097394B">
        <w:rPr>
          <w:rFonts w:eastAsia="Times New Roman"/>
          <w:color w:val="000000"/>
          <w:sz w:val="16"/>
          <w:szCs w:val="16"/>
        </w:rPr>
        <w:t xml:space="preserve"> </w:t>
      </w:r>
      <w:r w:rsidRPr="0097394B">
        <w:rPr>
          <w:rFonts w:eastAsia="Times New Roman"/>
          <w:vanish/>
          <w:color w:val="000000"/>
          <w:sz w:val="16"/>
          <w:szCs w:val="16"/>
        </w:rPr>
        <w:t>throughout</w:t>
      </w:r>
      <w:r w:rsidRPr="0097394B">
        <w:rPr>
          <w:rFonts w:eastAsia="Times New Roman"/>
          <w:color w:val="000000"/>
          <w:sz w:val="16"/>
          <w:szCs w:val="16"/>
        </w:rPr>
        <w:t xml:space="preserve"> </w:t>
      </w:r>
      <w:r w:rsidRPr="0097394B">
        <w:rPr>
          <w:rFonts w:eastAsia="Times New Roman"/>
          <w:vanish/>
          <w:color w:val="000000"/>
          <w:sz w:val="16"/>
          <w:szCs w:val="16"/>
        </w:rPr>
        <w:t>one’s</w:t>
      </w:r>
      <w:r w:rsidRPr="0097394B">
        <w:rPr>
          <w:rFonts w:eastAsia="Times New Roman"/>
          <w:color w:val="000000"/>
          <w:sz w:val="16"/>
          <w:szCs w:val="16"/>
        </w:rPr>
        <w:t xml:space="preserve"> </w:t>
      </w:r>
      <w:r w:rsidRPr="0097394B">
        <w:rPr>
          <w:rFonts w:eastAsia="Times New Roman"/>
          <w:vanish/>
          <w:color w:val="000000"/>
          <w:sz w:val="16"/>
          <w:szCs w:val="16"/>
        </w:rPr>
        <w:t>school</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b/>
          <w:bCs/>
          <w:vanish/>
          <w:color w:val="000000"/>
          <w:szCs w:val="22"/>
          <w:u w:val="single"/>
        </w:rPr>
        <w:t>associated</w:t>
      </w:r>
      <w:r w:rsidRPr="0097394B">
        <w:rPr>
          <w:rFonts w:eastAsia="Times New Roman"/>
          <w:b/>
          <w:bCs/>
          <w:color w:val="000000"/>
          <w:szCs w:val="22"/>
          <w:u w:val="single"/>
        </w:rPr>
        <w:t xml:space="preserve"> </w:t>
      </w:r>
      <w:r w:rsidRPr="0097394B">
        <w:rPr>
          <w:rFonts w:eastAsia="Times New Roman"/>
          <w:b/>
          <w:bCs/>
          <w:vanish/>
          <w:color w:val="000000"/>
          <w:szCs w:val="22"/>
          <w:u w:val="single"/>
        </w:rPr>
        <w:t>with</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decline</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0.49</w:t>
      </w:r>
      <w:r w:rsidRPr="0097394B">
        <w:rPr>
          <w:rFonts w:eastAsia="Times New Roman"/>
          <w:b/>
          <w:bCs/>
          <w:color w:val="000000"/>
          <w:szCs w:val="22"/>
          <w:u w:val="single"/>
        </w:rPr>
        <w:t xml:space="preserve"> </w:t>
      </w:r>
      <w:r w:rsidRPr="0097394B">
        <w:rPr>
          <w:rFonts w:eastAsia="Times New Roman"/>
          <w:b/>
          <w:bCs/>
          <w:vanish/>
          <w:color w:val="000000"/>
          <w:szCs w:val="22"/>
          <w:u w:val="single"/>
        </w:rPr>
        <w:t>hours</w:t>
      </w:r>
      <w:r w:rsidRPr="0097394B">
        <w:rPr>
          <w:rFonts w:eastAsia="Times New Roman"/>
          <w:b/>
          <w:bCs/>
          <w:color w:val="000000"/>
          <w:szCs w:val="22"/>
          <w:u w:val="single"/>
        </w:rPr>
        <w:t xml:space="preserve"> </w:t>
      </w:r>
      <w:r w:rsidRPr="0097394B">
        <w:rPr>
          <w:rFonts w:eastAsia="Times New Roman"/>
          <w:b/>
          <w:bCs/>
          <w:vanish/>
          <w:color w:val="000000"/>
          <w:szCs w:val="22"/>
          <w:u w:val="single"/>
        </w:rPr>
        <w:t>worked</w:t>
      </w:r>
      <w:r w:rsidRPr="0097394B">
        <w:rPr>
          <w:rFonts w:eastAsia="Times New Roman"/>
          <w:b/>
          <w:bCs/>
          <w:color w:val="000000"/>
          <w:szCs w:val="22"/>
          <w:u w:val="single"/>
        </w:rPr>
        <w:t xml:space="preserve"> </w:t>
      </w:r>
      <w:r w:rsidRPr="0097394B">
        <w:rPr>
          <w:rFonts w:eastAsia="Times New Roman"/>
          <w:b/>
          <w:bCs/>
          <w:vanish/>
          <w:color w:val="000000"/>
          <w:szCs w:val="22"/>
          <w:u w:val="single"/>
        </w:rPr>
        <w:t>per</w:t>
      </w:r>
      <w:r w:rsidRPr="0097394B">
        <w:rPr>
          <w:rFonts w:eastAsia="Times New Roman"/>
          <w:b/>
          <w:bCs/>
          <w:color w:val="000000"/>
          <w:szCs w:val="22"/>
          <w:u w:val="single"/>
        </w:rPr>
        <w:t xml:space="preserve"> </w:t>
      </w:r>
      <w:r w:rsidRPr="0097394B">
        <w:rPr>
          <w:rFonts w:eastAsia="Times New Roman"/>
          <w:b/>
          <w:bCs/>
          <w:vanish/>
          <w:color w:val="000000"/>
          <w:szCs w:val="22"/>
          <w:u w:val="single"/>
        </w:rPr>
        <w:t>week.</w:t>
      </w:r>
      <w:r w:rsidRPr="0097394B">
        <w:rPr>
          <w:rFonts w:eastAsia="Times New Roman"/>
          <w:b/>
          <w:bCs/>
          <w:color w:val="000000"/>
          <w:szCs w:val="22"/>
          <w:u w:val="single"/>
        </w:rPr>
        <w:t xml:space="preserve"> </w:t>
      </w:r>
      <w:r w:rsidRPr="0097394B">
        <w:rPr>
          <w:rFonts w:eastAsia="Times New Roman"/>
          <w:b/>
          <w:bCs/>
          <w:vanish/>
          <w:color w:val="000000"/>
          <w:szCs w:val="22"/>
          <w:u w:val="single"/>
        </w:rPr>
        <w:t>This</w:t>
      </w:r>
      <w:r w:rsidRPr="0097394B">
        <w:rPr>
          <w:rFonts w:eastAsia="Times New Roman"/>
          <w:b/>
          <w:bCs/>
          <w:color w:val="000000"/>
          <w:szCs w:val="22"/>
          <w:u w:val="single"/>
        </w:rPr>
        <w:t xml:space="preserve"> </w:t>
      </w:r>
      <w:r w:rsidRPr="0097394B">
        <w:rPr>
          <w:rFonts w:eastAsia="Times New Roman"/>
          <w:b/>
          <w:bCs/>
          <w:vanish/>
          <w:color w:val="000000"/>
          <w:szCs w:val="22"/>
          <w:u w:val="single"/>
        </w:rPr>
        <w:t>is</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1.4</w:t>
      </w:r>
      <w:r w:rsidRPr="0097394B">
        <w:rPr>
          <w:rFonts w:eastAsia="Times New Roman"/>
          <w:b/>
          <w:bCs/>
          <w:color w:val="000000"/>
          <w:szCs w:val="22"/>
          <w:u w:val="single"/>
        </w:rPr>
        <w:t xml:space="preserve"> </w:t>
      </w:r>
      <w:r w:rsidRPr="0097394B">
        <w:rPr>
          <w:rFonts w:eastAsia="Times New Roman"/>
          <w:b/>
          <w:bCs/>
          <w:vanish/>
          <w:color w:val="000000"/>
          <w:szCs w:val="22"/>
          <w:u w:val="single"/>
        </w:rPr>
        <w:t>percent</w:t>
      </w:r>
      <w:r w:rsidRPr="0097394B">
        <w:rPr>
          <w:rFonts w:eastAsia="Times New Roman"/>
          <w:b/>
          <w:bCs/>
          <w:color w:val="000000"/>
          <w:szCs w:val="22"/>
          <w:u w:val="single"/>
        </w:rPr>
        <w:t xml:space="preserve"> </w:t>
      </w:r>
      <w:r w:rsidRPr="0097394B">
        <w:rPr>
          <w:rFonts w:eastAsia="Times New Roman"/>
          <w:b/>
          <w:bCs/>
          <w:vanish/>
          <w:color w:val="000000"/>
          <w:szCs w:val="22"/>
          <w:u w:val="single"/>
        </w:rPr>
        <w:t>decline</w:t>
      </w:r>
      <w:r w:rsidRPr="0097394B">
        <w:rPr>
          <w:rFonts w:eastAsia="Times New Roman"/>
          <w:b/>
          <w:bCs/>
          <w:color w:val="000000"/>
          <w:szCs w:val="22"/>
          <w:u w:val="single"/>
        </w:rPr>
        <w:t xml:space="preserve"> </w:t>
      </w:r>
      <w:r w:rsidRPr="0097394B">
        <w:rPr>
          <w:rFonts w:eastAsia="Times New Roman"/>
          <w:b/>
          <w:bCs/>
          <w:vanish/>
          <w:color w:val="000000"/>
          <w:szCs w:val="22"/>
          <w:u w:val="single"/>
        </w:rPr>
        <w:t>relative</w:t>
      </w:r>
      <w:r w:rsidRPr="0097394B">
        <w:rPr>
          <w:rFonts w:eastAsia="Times New Roman"/>
          <w:b/>
          <w:bCs/>
          <w:color w:val="000000"/>
          <w:szCs w:val="22"/>
          <w:u w:val="single"/>
        </w:rPr>
        <w:t xml:space="preserve"> </w:t>
      </w:r>
      <w:r w:rsidRPr="0097394B">
        <w:rPr>
          <w:rFonts w:eastAsia="Times New Roman"/>
          <w:b/>
          <w:bCs/>
          <w:vanish/>
          <w:color w:val="000000"/>
          <w:szCs w:val="22"/>
          <w:u w:val="single"/>
        </w:rPr>
        <w:t>to</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average</w:t>
      </w:r>
      <w:r w:rsidRPr="0097394B">
        <w:rPr>
          <w:rFonts w:eastAsia="Times New Roman"/>
          <w:vanish/>
          <w:color w:val="000000"/>
          <w:sz w:val="16"/>
          <w:szCs w:val="16"/>
        </w:rPr>
        <w:t>,</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it</w:t>
      </w:r>
      <w:r w:rsidRPr="0097394B">
        <w:rPr>
          <w:rFonts w:eastAsia="Times New Roman"/>
          <w:color w:val="000000"/>
          <w:sz w:val="16"/>
          <w:szCs w:val="16"/>
        </w:rPr>
        <w:t xml:space="preserve"> </w:t>
      </w:r>
      <w:r w:rsidRPr="0097394B">
        <w:rPr>
          <w:rFonts w:eastAsia="Times New Roman"/>
          <w:vanish/>
          <w:color w:val="000000"/>
          <w:sz w:val="16"/>
          <w:szCs w:val="16"/>
        </w:rPr>
        <w:t>suggests</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reduction</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hours</w:t>
      </w:r>
      <w:r w:rsidRPr="0097394B">
        <w:rPr>
          <w:rFonts w:eastAsia="Times New Roman"/>
          <w:color w:val="000000"/>
          <w:sz w:val="16"/>
          <w:szCs w:val="16"/>
        </w:rPr>
        <w:t xml:space="preserve"> </w:t>
      </w:r>
      <w:r w:rsidRPr="0097394B">
        <w:rPr>
          <w:rFonts w:eastAsia="Times New Roman"/>
          <w:vanish/>
          <w:color w:val="000000"/>
          <w:sz w:val="16"/>
          <w:szCs w:val="16"/>
        </w:rPr>
        <w:t>worked</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main</w:t>
      </w:r>
      <w:r w:rsidRPr="0097394B">
        <w:rPr>
          <w:rFonts w:eastAsia="Times New Roman"/>
          <w:color w:val="000000"/>
          <w:sz w:val="16"/>
          <w:szCs w:val="16"/>
        </w:rPr>
        <w:t xml:space="preserve"> </w:t>
      </w:r>
      <w:r w:rsidRPr="0097394B">
        <w:rPr>
          <w:rFonts w:eastAsia="Times New Roman"/>
          <w:vanish/>
          <w:color w:val="000000"/>
          <w:sz w:val="16"/>
          <w:szCs w:val="16"/>
        </w:rPr>
        <w:t>driver</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lower</w:t>
      </w:r>
      <w:r w:rsidRPr="0097394B">
        <w:rPr>
          <w:rFonts w:eastAsia="Times New Roman"/>
          <w:color w:val="000000"/>
          <w:sz w:val="16"/>
          <w:szCs w:val="16"/>
        </w:rPr>
        <w:t xml:space="preserve"> </w:t>
      </w:r>
      <w:r w:rsidRPr="0097394B">
        <w:rPr>
          <w:rFonts w:eastAsia="Times New Roman"/>
          <w:vanish/>
          <w:color w:val="000000"/>
          <w:sz w:val="16"/>
          <w:szCs w:val="16"/>
        </w:rPr>
        <w:t>earnings.</w:t>
      </w:r>
    </w:p>
    <w:p w14:paraId="45526B83"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Wages.</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reduced</w:t>
      </w:r>
      <w:r w:rsidRPr="0097394B">
        <w:rPr>
          <w:rFonts w:eastAsia="Times New Roman"/>
          <w:color w:val="000000"/>
          <w:sz w:val="16"/>
          <w:szCs w:val="16"/>
        </w:rPr>
        <w:t xml:space="preserve"> </w:t>
      </w:r>
      <w:r w:rsidRPr="0097394B">
        <w:rPr>
          <w:rFonts w:eastAsia="Times New Roman"/>
          <w:vanish/>
          <w:color w:val="000000"/>
          <w:sz w:val="16"/>
          <w:szCs w:val="16"/>
        </w:rPr>
        <w:t>earnings</w:t>
      </w:r>
      <w:r w:rsidRPr="0097394B">
        <w:rPr>
          <w:rFonts w:eastAsia="Times New Roman"/>
          <w:color w:val="000000"/>
          <w:sz w:val="16"/>
          <w:szCs w:val="16"/>
        </w:rPr>
        <w:t xml:space="preserve"> </w:t>
      </w:r>
      <w:r w:rsidRPr="0097394B">
        <w:rPr>
          <w:rFonts w:eastAsia="Times New Roman"/>
          <w:vanish/>
          <w:color w:val="000000"/>
          <w:sz w:val="16"/>
          <w:szCs w:val="16"/>
        </w:rPr>
        <w:t>caused</w:t>
      </w:r>
      <w:r w:rsidRPr="0097394B">
        <w:rPr>
          <w:rFonts w:eastAsia="Times New Roman"/>
          <w:color w:val="000000"/>
          <w:sz w:val="16"/>
          <w:szCs w:val="16"/>
        </w:rPr>
        <w:t xml:space="preserve"> </w:t>
      </w:r>
      <w:r w:rsidRPr="0097394B">
        <w:rPr>
          <w:rFonts w:eastAsia="Times New Roman"/>
          <w:vanish/>
          <w:color w:val="000000"/>
          <w:sz w:val="16"/>
          <w:szCs w:val="16"/>
        </w:rPr>
        <w:t>by</w:t>
      </w:r>
      <w:r w:rsidRPr="0097394B">
        <w:rPr>
          <w:rFonts w:eastAsia="Times New Roman"/>
          <w:color w:val="000000"/>
          <w:sz w:val="16"/>
          <w:szCs w:val="16"/>
        </w:rPr>
        <w:t xml:space="preserve"> </w:t>
      </w:r>
      <w:r w:rsidRPr="0097394B">
        <w:rPr>
          <w:rFonts w:eastAsia="Times New Roman"/>
          <w:vanish/>
          <w:color w:val="000000"/>
          <w:sz w:val="16"/>
          <w:szCs w:val="16"/>
        </w:rPr>
        <w:t>unionization</w:t>
      </w:r>
      <w:r w:rsidRPr="0097394B">
        <w:rPr>
          <w:rFonts w:eastAsia="Times New Roman"/>
          <w:color w:val="000000"/>
          <w:sz w:val="16"/>
          <w:szCs w:val="16"/>
        </w:rPr>
        <w:t xml:space="preserve"> </w:t>
      </w:r>
      <w:r w:rsidRPr="0097394B">
        <w:rPr>
          <w:rFonts w:eastAsia="Times New Roman"/>
          <w:vanish/>
          <w:color w:val="000000"/>
          <w:sz w:val="16"/>
          <w:szCs w:val="16"/>
        </w:rPr>
        <w:t>could</w:t>
      </w:r>
      <w:r w:rsidRPr="0097394B">
        <w:rPr>
          <w:rFonts w:eastAsia="Times New Roman"/>
          <w:color w:val="000000"/>
          <w:sz w:val="16"/>
          <w:szCs w:val="16"/>
        </w:rPr>
        <w:t xml:space="preserve"> </w:t>
      </w:r>
      <w:r w:rsidRPr="0097394B">
        <w:rPr>
          <w:rFonts w:eastAsia="Times New Roman"/>
          <w:vanish/>
          <w:color w:val="000000"/>
          <w:sz w:val="16"/>
          <w:szCs w:val="16"/>
        </w:rPr>
        <w:t>also</w:t>
      </w:r>
      <w:r w:rsidRPr="0097394B">
        <w:rPr>
          <w:rFonts w:eastAsia="Times New Roman"/>
          <w:color w:val="000000"/>
          <w:sz w:val="16"/>
          <w:szCs w:val="16"/>
        </w:rPr>
        <w:t xml:space="preserve"> </w:t>
      </w:r>
      <w:r w:rsidRPr="0097394B">
        <w:rPr>
          <w:rFonts w:eastAsia="Times New Roman"/>
          <w:vanish/>
          <w:color w:val="000000"/>
          <w:sz w:val="16"/>
          <w:szCs w:val="16"/>
        </w:rPr>
        <w:t>reflect</w:t>
      </w:r>
      <w:r w:rsidRPr="0097394B">
        <w:rPr>
          <w:rFonts w:eastAsia="Times New Roman"/>
          <w:color w:val="000000"/>
          <w:sz w:val="16"/>
          <w:szCs w:val="16"/>
        </w:rPr>
        <w:t xml:space="preserve"> </w:t>
      </w:r>
      <w:r w:rsidRPr="0097394B">
        <w:rPr>
          <w:rFonts w:eastAsia="Times New Roman"/>
          <w:vanish/>
          <w:color w:val="000000"/>
          <w:sz w:val="16"/>
          <w:szCs w:val="16"/>
        </w:rPr>
        <w:t>lower</w:t>
      </w:r>
      <w:r w:rsidRPr="0097394B">
        <w:rPr>
          <w:rFonts w:eastAsia="Times New Roman"/>
          <w:color w:val="000000"/>
          <w:sz w:val="16"/>
          <w:szCs w:val="16"/>
        </w:rPr>
        <w:t xml:space="preserve"> </w:t>
      </w:r>
      <w:r w:rsidRPr="0097394B">
        <w:rPr>
          <w:rFonts w:eastAsia="Times New Roman"/>
          <w:vanish/>
          <w:color w:val="000000"/>
          <w:sz w:val="16"/>
          <w:szCs w:val="16"/>
        </w:rPr>
        <w:t>wages,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evidence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suggests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negative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relationship</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between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collective-bargaining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exposure</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and</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wages.</w:t>
      </w:r>
      <w:r w:rsidRPr="0097394B">
        <w:rPr>
          <w:rFonts w:eastAsia="Times New Roman"/>
          <w:color w:val="000000"/>
          <w:sz w:val="16"/>
          <w:szCs w:val="16"/>
        </w:rPr>
        <w:t xml:space="preserve"> </w:t>
      </w:r>
      <w:r w:rsidRPr="0097394B">
        <w:rPr>
          <w:rFonts w:eastAsia="Times New Roman"/>
          <w:vanish/>
          <w:color w:val="000000"/>
          <w:sz w:val="16"/>
          <w:szCs w:val="16"/>
        </w:rPr>
        <w:t>While</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relationship</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not</w:t>
      </w:r>
      <w:r w:rsidRPr="0097394B">
        <w:rPr>
          <w:rFonts w:eastAsia="Times New Roman"/>
          <w:color w:val="000000"/>
          <w:sz w:val="16"/>
          <w:szCs w:val="16"/>
        </w:rPr>
        <w:t xml:space="preserve"> </w:t>
      </w:r>
      <w:r w:rsidRPr="0097394B">
        <w:rPr>
          <w:rFonts w:eastAsia="Times New Roman"/>
          <w:vanish/>
          <w:color w:val="000000"/>
          <w:sz w:val="16"/>
          <w:szCs w:val="16"/>
        </w:rPr>
        <w:t>statistically</w:t>
      </w:r>
      <w:r w:rsidRPr="0097394B">
        <w:rPr>
          <w:rFonts w:eastAsia="Times New Roman"/>
          <w:color w:val="000000"/>
          <w:sz w:val="16"/>
          <w:szCs w:val="16"/>
        </w:rPr>
        <w:t xml:space="preserve"> </w:t>
      </w:r>
      <w:r w:rsidRPr="0097394B">
        <w:rPr>
          <w:rFonts w:eastAsia="Times New Roman"/>
          <w:vanish/>
          <w:color w:val="000000"/>
          <w:sz w:val="16"/>
          <w:szCs w:val="16"/>
        </w:rPr>
        <w:t>significant,</w:t>
      </w:r>
      <w:r w:rsidRPr="0097394B">
        <w:rPr>
          <w:rFonts w:eastAsia="Times New Roman"/>
          <w:color w:val="000000"/>
          <w:sz w:val="16"/>
          <w:szCs w:val="16"/>
        </w:rPr>
        <w:t xml:space="preserve"> </w:t>
      </w:r>
      <w:r w:rsidRPr="0097394B">
        <w:rPr>
          <w:rFonts w:eastAsia="Times New Roman"/>
          <w:vanish/>
          <w:color w:val="000000"/>
          <w:sz w:val="16"/>
          <w:szCs w:val="16"/>
        </w:rPr>
        <w:t>it</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consistent</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our</w:t>
      </w:r>
      <w:r w:rsidRPr="0097394B">
        <w:rPr>
          <w:rFonts w:eastAsia="Times New Roman"/>
          <w:color w:val="000000"/>
          <w:sz w:val="16"/>
          <w:szCs w:val="16"/>
        </w:rPr>
        <w:t xml:space="preserve"> </w:t>
      </w:r>
      <w:r w:rsidRPr="0097394B">
        <w:rPr>
          <w:rFonts w:eastAsia="Times New Roman"/>
          <w:vanish/>
          <w:color w:val="000000"/>
          <w:sz w:val="16"/>
          <w:szCs w:val="16"/>
        </w:rPr>
        <w:t>other</w:t>
      </w:r>
      <w:r w:rsidRPr="0097394B">
        <w:rPr>
          <w:rFonts w:eastAsia="Times New Roman"/>
          <w:color w:val="000000"/>
          <w:sz w:val="16"/>
          <w:szCs w:val="16"/>
        </w:rPr>
        <w:t xml:space="preserve"> </w:t>
      </w:r>
      <w:r w:rsidRPr="0097394B">
        <w:rPr>
          <w:rFonts w:eastAsia="Times New Roman"/>
          <w:vanish/>
          <w:color w:val="000000"/>
          <w:sz w:val="16"/>
          <w:szCs w:val="16"/>
        </w:rPr>
        <w:t>results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suggests</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teacher</w:t>
      </w:r>
      <w:r w:rsidRPr="0097394B">
        <w:rPr>
          <w:rFonts w:eastAsia="Times New Roman"/>
          <w:color w:val="000000"/>
          <w:sz w:val="16"/>
          <w:szCs w:val="16"/>
        </w:rPr>
        <w:t xml:space="preserve"> </w:t>
      </w:r>
      <w:r w:rsidRPr="0097394B">
        <w:rPr>
          <w:rFonts w:eastAsia="Times New Roman"/>
          <w:vanish/>
          <w:color w:val="000000"/>
          <w:sz w:val="16"/>
          <w:szCs w:val="16"/>
        </w:rPr>
        <w:t>collective</w:t>
      </w:r>
      <w:r w:rsidRPr="0097394B">
        <w:rPr>
          <w:rFonts w:eastAsia="Times New Roman"/>
          <w:color w:val="000000"/>
          <w:sz w:val="16"/>
          <w:szCs w:val="16"/>
        </w:rPr>
        <w:t xml:space="preserve"> </w:t>
      </w:r>
      <w:r w:rsidRPr="0097394B">
        <w:rPr>
          <w:rFonts w:eastAsia="Times New Roman"/>
          <w:vanish/>
          <w:color w:val="000000"/>
          <w:sz w:val="16"/>
          <w:szCs w:val="16"/>
        </w:rPr>
        <w:t>bargaining</w:t>
      </w:r>
      <w:r w:rsidRPr="0097394B">
        <w:rPr>
          <w:rFonts w:eastAsia="Times New Roman"/>
          <w:color w:val="000000"/>
          <w:sz w:val="16"/>
          <w:szCs w:val="16"/>
        </w:rPr>
        <w:t xml:space="preserve"> </w:t>
      </w:r>
      <w:r w:rsidRPr="0097394B">
        <w:rPr>
          <w:rFonts w:eastAsia="Times New Roman"/>
          <w:vanish/>
          <w:color w:val="000000"/>
          <w:sz w:val="16"/>
          <w:szCs w:val="16"/>
        </w:rPr>
        <w:t>may</w:t>
      </w:r>
      <w:r w:rsidRPr="0097394B">
        <w:rPr>
          <w:rFonts w:eastAsia="Times New Roman"/>
          <w:color w:val="000000"/>
          <w:sz w:val="16"/>
          <w:szCs w:val="16"/>
        </w:rPr>
        <w:t xml:space="preserve"> </w:t>
      </w:r>
      <w:r w:rsidRPr="0097394B">
        <w:rPr>
          <w:rFonts w:eastAsia="Times New Roman"/>
          <w:vanish/>
          <w:color w:val="000000"/>
          <w:sz w:val="16"/>
          <w:szCs w:val="16"/>
        </w:rPr>
        <w:t>also</w:t>
      </w:r>
      <w:r w:rsidRPr="0097394B">
        <w:rPr>
          <w:rFonts w:eastAsia="Times New Roman"/>
          <w:color w:val="000000"/>
          <w:sz w:val="16"/>
          <w:szCs w:val="16"/>
        </w:rPr>
        <w:t xml:space="preserve"> </w:t>
      </w:r>
      <w:r w:rsidRPr="0097394B">
        <w:rPr>
          <w:rFonts w:eastAsia="Times New Roman"/>
          <w:vanish/>
          <w:color w:val="000000"/>
          <w:sz w:val="16"/>
          <w:szCs w:val="16"/>
        </w:rPr>
        <w:t>have</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modest</w:t>
      </w:r>
      <w:r w:rsidRPr="0097394B">
        <w:rPr>
          <w:rFonts w:eastAsia="Times New Roman"/>
          <w:color w:val="000000"/>
          <w:sz w:val="16"/>
          <w:szCs w:val="16"/>
        </w:rPr>
        <w:t xml:space="preserve"> </w:t>
      </w:r>
      <w:r w:rsidRPr="0097394B">
        <w:rPr>
          <w:rFonts w:eastAsia="Times New Roman"/>
          <w:vanish/>
          <w:color w:val="000000"/>
          <w:sz w:val="16"/>
          <w:szCs w:val="16"/>
        </w:rPr>
        <w:t>adverse</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average</w:t>
      </w:r>
      <w:r w:rsidRPr="0097394B">
        <w:rPr>
          <w:rFonts w:eastAsia="Times New Roman"/>
          <w:color w:val="000000"/>
          <w:sz w:val="16"/>
          <w:szCs w:val="16"/>
        </w:rPr>
        <w:t xml:space="preserve"> </w:t>
      </w:r>
      <w:r w:rsidRPr="0097394B">
        <w:rPr>
          <w:rFonts w:eastAsia="Times New Roman"/>
          <w:vanish/>
          <w:color w:val="000000"/>
          <w:sz w:val="16"/>
          <w:szCs w:val="16"/>
        </w:rPr>
        <w:t>wages.</w:t>
      </w:r>
    </w:p>
    <w:p w14:paraId="05F359E9"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Employment.</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fact</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teacher</w:t>
      </w:r>
      <w:r w:rsidRPr="0097394B">
        <w:rPr>
          <w:rFonts w:eastAsia="Times New Roman"/>
          <w:color w:val="000000"/>
          <w:sz w:val="16"/>
          <w:szCs w:val="16"/>
        </w:rPr>
        <w:t xml:space="preserve"> </w:t>
      </w:r>
      <w:r w:rsidRPr="0097394B">
        <w:rPr>
          <w:rFonts w:eastAsia="Times New Roman"/>
          <w:vanish/>
          <w:color w:val="000000"/>
          <w:sz w:val="16"/>
          <w:szCs w:val="16"/>
        </w:rPr>
        <w:t>collective</w:t>
      </w:r>
      <w:r w:rsidRPr="0097394B">
        <w:rPr>
          <w:rFonts w:eastAsia="Times New Roman"/>
          <w:color w:val="000000"/>
          <w:sz w:val="16"/>
          <w:szCs w:val="16"/>
        </w:rPr>
        <w:t xml:space="preserve"> </w:t>
      </w:r>
      <w:r w:rsidRPr="0097394B">
        <w:rPr>
          <w:rFonts w:eastAsia="Times New Roman"/>
          <w:vanish/>
          <w:color w:val="000000"/>
          <w:sz w:val="16"/>
          <w:szCs w:val="16"/>
        </w:rPr>
        <w:t>bargaining</w:t>
      </w:r>
      <w:r w:rsidRPr="0097394B">
        <w:rPr>
          <w:rFonts w:eastAsia="Times New Roman"/>
          <w:color w:val="000000"/>
          <w:sz w:val="16"/>
          <w:szCs w:val="16"/>
        </w:rPr>
        <w:t xml:space="preserve"> </w:t>
      </w:r>
      <w:r w:rsidRPr="0097394B">
        <w:rPr>
          <w:rFonts w:eastAsia="Times New Roman"/>
          <w:vanish/>
          <w:color w:val="000000"/>
          <w:sz w:val="16"/>
          <w:szCs w:val="16"/>
        </w:rPr>
        <w:t>reduces</w:t>
      </w:r>
      <w:r w:rsidRPr="0097394B">
        <w:rPr>
          <w:rFonts w:eastAsia="Times New Roman"/>
          <w:color w:val="000000"/>
          <w:sz w:val="16"/>
          <w:szCs w:val="16"/>
        </w:rPr>
        <w:t xml:space="preserve"> </w:t>
      </w:r>
      <w:r w:rsidRPr="0097394B">
        <w:rPr>
          <w:rFonts w:eastAsia="Times New Roman"/>
          <w:vanish/>
          <w:color w:val="000000"/>
          <w:sz w:val="16"/>
          <w:szCs w:val="16"/>
        </w:rPr>
        <w:t>working</w:t>
      </w:r>
      <w:r w:rsidRPr="0097394B">
        <w:rPr>
          <w:rFonts w:eastAsia="Times New Roman"/>
          <w:color w:val="000000"/>
          <w:sz w:val="16"/>
          <w:szCs w:val="16"/>
        </w:rPr>
        <w:t xml:space="preserve"> </w:t>
      </w:r>
      <w:r w:rsidRPr="0097394B">
        <w:rPr>
          <w:rFonts w:eastAsia="Times New Roman"/>
          <w:vanish/>
          <w:color w:val="000000"/>
          <w:sz w:val="16"/>
          <w:szCs w:val="16"/>
        </w:rPr>
        <w:t>hours</w:t>
      </w:r>
      <w:r w:rsidRPr="0097394B">
        <w:rPr>
          <w:rFonts w:eastAsia="Times New Roman"/>
          <w:color w:val="000000"/>
          <w:sz w:val="16"/>
          <w:szCs w:val="16"/>
        </w:rPr>
        <w:t xml:space="preserve"> </w:t>
      </w:r>
      <w:r w:rsidRPr="0097394B">
        <w:rPr>
          <w:rFonts w:eastAsia="Times New Roman"/>
          <w:vanish/>
          <w:color w:val="000000"/>
          <w:sz w:val="16"/>
          <w:szCs w:val="16"/>
        </w:rPr>
        <w:t>suggests</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laws</w:t>
      </w:r>
      <w:r w:rsidRPr="0097394B">
        <w:rPr>
          <w:rFonts w:eastAsia="Times New Roman"/>
          <w:color w:val="000000"/>
          <w:sz w:val="16"/>
          <w:szCs w:val="16"/>
        </w:rPr>
        <w:t xml:space="preserve"> </w:t>
      </w:r>
      <w:r w:rsidRPr="0097394B">
        <w:rPr>
          <w:rFonts w:eastAsia="Times New Roman"/>
          <w:vanish/>
          <w:color w:val="000000"/>
          <w:sz w:val="16"/>
          <w:szCs w:val="16"/>
        </w:rPr>
        <w:t>may</w:t>
      </w:r>
      <w:r w:rsidRPr="0097394B">
        <w:rPr>
          <w:rFonts w:eastAsia="Times New Roman"/>
          <w:color w:val="000000"/>
          <w:sz w:val="16"/>
          <w:szCs w:val="16"/>
        </w:rPr>
        <w:t xml:space="preserve"> </w:t>
      </w:r>
      <w:r w:rsidRPr="0097394B">
        <w:rPr>
          <w:rFonts w:eastAsia="Times New Roman"/>
          <w:vanish/>
          <w:color w:val="000000"/>
          <w:sz w:val="16"/>
          <w:szCs w:val="16"/>
        </w:rPr>
        <w:t>also</w:t>
      </w:r>
      <w:r w:rsidRPr="0097394B">
        <w:rPr>
          <w:rFonts w:eastAsia="Times New Roman"/>
          <w:color w:val="000000"/>
          <w:sz w:val="16"/>
          <w:szCs w:val="16"/>
        </w:rPr>
        <w:t xml:space="preserve"> </w:t>
      </w:r>
      <w:r w:rsidRPr="0097394B">
        <w:rPr>
          <w:rFonts w:eastAsia="Times New Roman"/>
          <w:vanish/>
          <w:color w:val="000000"/>
          <w:sz w:val="16"/>
          <w:szCs w:val="16"/>
        </w:rPr>
        <w:t>affect</w:t>
      </w:r>
      <w:r w:rsidRPr="0097394B">
        <w:rPr>
          <w:rFonts w:eastAsia="Times New Roman"/>
          <w:color w:val="000000"/>
          <w:sz w:val="16"/>
          <w:szCs w:val="16"/>
        </w:rPr>
        <w:t xml:space="preserve"> </w:t>
      </w:r>
      <w:r w:rsidRPr="0097394B">
        <w:rPr>
          <w:rFonts w:eastAsia="Times New Roman"/>
          <w:vanish/>
          <w:color w:val="000000"/>
          <w:sz w:val="16"/>
          <w:szCs w:val="16"/>
        </w:rPr>
        <w:t>employment</w:t>
      </w:r>
      <w:r w:rsidRPr="0097394B">
        <w:rPr>
          <w:rFonts w:eastAsia="Times New Roman"/>
          <w:color w:val="000000"/>
          <w:sz w:val="16"/>
          <w:szCs w:val="16"/>
        </w:rPr>
        <w:t xml:space="preserve"> </w:t>
      </w:r>
      <w:r w:rsidRPr="0097394B">
        <w:rPr>
          <w:rFonts w:eastAsia="Times New Roman"/>
          <w:vanish/>
          <w:color w:val="000000"/>
          <w:sz w:val="16"/>
          <w:szCs w:val="16"/>
        </w:rPr>
        <w:t>levels.</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fact,</w:t>
      </w:r>
      <w:r w:rsidRPr="0097394B">
        <w:rPr>
          <w:rFonts w:eastAsia="Times New Roman"/>
          <w:color w:val="000000"/>
          <w:sz w:val="16"/>
          <w:szCs w:val="16"/>
        </w:rPr>
        <w:t xml:space="preserve"> </w:t>
      </w:r>
      <w:r w:rsidRPr="0097394B">
        <w:rPr>
          <w:rFonts w:eastAsia="Times New Roman"/>
          <w:vanish/>
          <w:color w:val="000000"/>
          <w:sz w:val="16"/>
          <w:szCs w:val="16"/>
        </w:rPr>
        <w:t>when</w:t>
      </w:r>
      <w:r w:rsidRPr="0097394B">
        <w:rPr>
          <w:rFonts w:eastAsia="Times New Roman"/>
          <w:color w:val="000000"/>
          <w:sz w:val="16"/>
          <w:szCs w:val="16"/>
        </w:rPr>
        <w:t xml:space="preserve"> </w:t>
      </w:r>
      <w:r w:rsidRPr="0097394B">
        <w:rPr>
          <w:rFonts w:eastAsia="Times New Roman"/>
          <w:vanish/>
          <w:color w:val="000000"/>
          <w:sz w:val="16"/>
          <w:szCs w:val="16"/>
        </w:rPr>
        <w:t>we</w:t>
      </w:r>
      <w:r w:rsidRPr="0097394B">
        <w:rPr>
          <w:rFonts w:eastAsia="Times New Roman"/>
          <w:color w:val="000000"/>
          <w:sz w:val="16"/>
          <w:szCs w:val="16"/>
        </w:rPr>
        <w:t xml:space="preserve"> </w:t>
      </w:r>
      <w:r w:rsidRPr="0097394B">
        <w:rPr>
          <w:rFonts w:eastAsia="Times New Roman"/>
          <w:vanish/>
          <w:color w:val="000000"/>
          <w:sz w:val="16"/>
          <w:szCs w:val="16"/>
        </w:rPr>
        <w:t>use</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share</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individuals</w:t>
      </w:r>
      <w:r w:rsidRPr="0097394B">
        <w:rPr>
          <w:rFonts w:eastAsia="Times New Roman"/>
          <w:color w:val="000000"/>
          <w:sz w:val="16"/>
          <w:szCs w:val="16"/>
        </w:rPr>
        <w:t xml:space="preserve"> </w:t>
      </w:r>
      <w:r w:rsidRPr="0097394B">
        <w:rPr>
          <w:rFonts w:eastAsia="Times New Roman"/>
          <w:vanish/>
          <w:color w:val="000000"/>
          <w:sz w:val="16"/>
          <w:szCs w:val="16"/>
        </w:rPr>
        <w:t>who</w:t>
      </w:r>
      <w:r w:rsidRPr="0097394B">
        <w:rPr>
          <w:rFonts w:eastAsia="Times New Roman"/>
          <w:color w:val="000000"/>
          <w:sz w:val="16"/>
          <w:szCs w:val="16"/>
        </w:rPr>
        <w:t xml:space="preserve"> </w:t>
      </w:r>
      <w:r w:rsidRPr="0097394B">
        <w:rPr>
          <w:rFonts w:eastAsia="Times New Roman"/>
          <w:vanish/>
          <w:color w:val="000000"/>
          <w:sz w:val="16"/>
          <w:szCs w:val="16"/>
        </w:rPr>
        <w:t>are</w:t>
      </w:r>
      <w:r w:rsidRPr="0097394B">
        <w:rPr>
          <w:rFonts w:eastAsia="Times New Roman"/>
          <w:color w:val="000000"/>
          <w:sz w:val="16"/>
          <w:szCs w:val="16"/>
        </w:rPr>
        <w:t xml:space="preserve"> </w:t>
      </w:r>
      <w:r w:rsidRPr="0097394B">
        <w:rPr>
          <w:rFonts w:eastAsia="Times New Roman"/>
          <w:vanish/>
          <w:color w:val="000000"/>
          <w:sz w:val="16"/>
          <w:szCs w:val="16"/>
        </w:rPr>
        <w:t>employed</w:t>
      </w:r>
      <w:r w:rsidRPr="0097394B">
        <w:rPr>
          <w:rFonts w:eastAsia="Times New Roman"/>
          <w:color w:val="000000"/>
          <w:sz w:val="16"/>
          <w:szCs w:val="16"/>
        </w:rPr>
        <w:t xml:space="preserve"> </w:t>
      </w: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outcome</w:t>
      </w:r>
      <w:r w:rsidRPr="0097394B">
        <w:rPr>
          <w:rFonts w:eastAsia="Times New Roman"/>
          <w:color w:val="000000"/>
          <w:sz w:val="16"/>
          <w:szCs w:val="16"/>
        </w:rPr>
        <w:t xml:space="preserve"> </w:t>
      </w:r>
      <w:r w:rsidRPr="0097394B">
        <w:rPr>
          <w:rFonts w:eastAsia="Times New Roman"/>
          <w:vanish/>
          <w:color w:val="000000"/>
          <w:sz w:val="16"/>
          <w:szCs w:val="16"/>
        </w:rPr>
        <w:t>variable,</w:t>
      </w:r>
      <w:r w:rsidRPr="0097394B">
        <w:rPr>
          <w:rFonts w:eastAsia="Times New Roman"/>
          <w:color w:val="000000"/>
          <w:sz w:val="16"/>
          <w:szCs w:val="16"/>
        </w:rPr>
        <w:t xml:space="preserve"> </w:t>
      </w:r>
      <w:r w:rsidRPr="0097394B">
        <w:rPr>
          <w:rFonts w:eastAsia="Times New Roman"/>
          <w:vanish/>
          <w:color w:val="000000"/>
          <w:sz w:val="16"/>
          <w:szCs w:val="16"/>
        </w:rPr>
        <w:t>we</w:t>
      </w:r>
      <w:r w:rsidRPr="0097394B">
        <w:rPr>
          <w:rFonts w:eastAsia="Times New Roman"/>
          <w:color w:val="000000"/>
          <w:sz w:val="16"/>
          <w:szCs w:val="16"/>
        </w:rPr>
        <w:t xml:space="preserve"> </w:t>
      </w:r>
      <w:r w:rsidRPr="0097394B">
        <w:rPr>
          <w:rFonts w:eastAsia="Times New Roman"/>
          <w:vanish/>
          <w:color w:val="000000"/>
          <w:sz w:val="16"/>
          <w:szCs w:val="16"/>
        </w:rPr>
        <w:t>find</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laws</w:t>
      </w:r>
      <w:r w:rsidRPr="0097394B">
        <w:rPr>
          <w:rFonts w:eastAsia="Times New Roman"/>
          <w:color w:val="000000"/>
          <w:sz w:val="16"/>
          <w:szCs w:val="16"/>
        </w:rPr>
        <w:t xml:space="preserve"> </w:t>
      </w:r>
      <w:r w:rsidRPr="0097394B">
        <w:rPr>
          <w:rFonts w:eastAsia="Times New Roman"/>
          <w:vanish/>
          <w:color w:val="000000"/>
          <w:sz w:val="16"/>
          <w:szCs w:val="16"/>
        </w:rPr>
        <w:t>reduce</w:t>
      </w:r>
      <w:r w:rsidRPr="0097394B">
        <w:rPr>
          <w:rFonts w:eastAsia="Times New Roman"/>
          <w:color w:val="000000"/>
          <w:sz w:val="16"/>
          <w:szCs w:val="16"/>
        </w:rPr>
        <w:t xml:space="preserve"> </w:t>
      </w:r>
      <w:r w:rsidRPr="0097394B">
        <w:rPr>
          <w:rFonts w:eastAsia="Times New Roman"/>
          <w:vanish/>
          <w:color w:val="000000"/>
          <w:sz w:val="16"/>
          <w:szCs w:val="16"/>
        </w:rPr>
        <w:t>employment.</w:t>
      </w:r>
      <w:r w:rsidRPr="0097394B">
        <w:rPr>
          <w:rFonts w:eastAsia="Times New Roman"/>
          <w:color w:val="000000"/>
          <w:sz w:val="16"/>
          <w:szCs w:val="16"/>
        </w:rPr>
        <w:t xml:space="preserve"> </w:t>
      </w:r>
      <w:r w:rsidRPr="0097394B">
        <w:rPr>
          <w:rFonts w:eastAsia="Times New Roman"/>
          <w:vanish/>
          <w:color w:val="000000"/>
          <w:sz w:val="16"/>
          <w:szCs w:val="16"/>
        </w:rPr>
        <w:t>Specifically,</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exposure</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w:t>
      </w:r>
      <w:r w:rsidRPr="0097394B">
        <w:rPr>
          <w:rFonts w:eastAsia="Times New Roman"/>
          <w:color w:val="000000"/>
          <w:sz w:val="16"/>
          <w:szCs w:val="16"/>
        </w:rPr>
        <w:t xml:space="preserve"> </w:t>
      </w:r>
      <w:r w:rsidRPr="0097394B">
        <w:rPr>
          <w:rFonts w:eastAsia="Times New Roman"/>
          <w:vanish/>
          <w:color w:val="000000"/>
          <w:sz w:val="16"/>
          <w:szCs w:val="16"/>
        </w:rPr>
        <w:t>for</w:t>
      </w:r>
      <w:r w:rsidRPr="0097394B">
        <w:rPr>
          <w:rFonts w:eastAsia="Times New Roman"/>
          <w:color w:val="000000"/>
          <w:sz w:val="16"/>
          <w:szCs w:val="16"/>
        </w:rPr>
        <w:t xml:space="preserve"> </w:t>
      </w:r>
      <w:r w:rsidRPr="0097394B">
        <w:rPr>
          <w:rFonts w:eastAsia="Times New Roman"/>
          <w:vanish/>
          <w:color w:val="000000"/>
          <w:sz w:val="16"/>
          <w:szCs w:val="16"/>
        </w:rPr>
        <w:t>all</w:t>
      </w:r>
      <w:r w:rsidRPr="0097394B">
        <w:rPr>
          <w:rFonts w:eastAsia="Times New Roman"/>
          <w:color w:val="000000"/>
          <w:sz w:val="16"/>
          <w:szCs w:val="16"/>
        </w:rPr>
        <w:t xml:space="preserve"> </w:t>
      </w:r>
      <w:r w:rsidRPr="0097394B">
        <w:rPr>
          <w:rFonts w:eastAsia="Times New Roman"/>
          <w:vanish/>
          <w:color w:val="000000"/>
          <w:sz w:val="16"/>
          <w:szCs w:val="16"/>
        </w:rPr>
        <w:t>12</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schooling</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lowers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likelihood</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that</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a</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worker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is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employed</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by</w:t>
      </w:r>
      <w:r w:rsidRPr="0097394B">
        <w:rPr>
          <w:rFonts w:eastAsia="Times New Roman"/>
          <w:b/>
          <w:bCs/>
          <w:color w:val="000000"/>
          <w:szCs w:val="22"/>
          <w:u w:val="single"/>
        </w:rPr>
        <w:t xml:space="preserve"> </w:t>
      </w:r>
      <w:r w:rsidRPr="0097394B">
        <w:rPr>
          <w:rFonts w:eastAsia="Times New Roman"/>
          <w:b/>
          <w:bCs/>
          <w:vanish/>
          <w:color w:val="000000"/>
          <w:szCs w:val="22"/>
          <w:u w:val="single"/>
        </w:rPr>
        <w:t>0.9</w:t>
      </w:r>
      <w:r w:rsidRPr="0097394B">
        <w:rPr>
          <w:rFonts w:eastAsia="Times New Roman"/>
          <w:b/>
          <w:bCs/>
          <w:color w:val="000000"/>
          <w:szCs w:val="22"/>
          <w:u w:val="single"/>
        </w:rPr>
        <w:t xml:space="preserve"> </w:t>
      </w:r>
      <w:r w:rsidRPr="0097394B">
        <w:rPr>
          <w:rFonts w:eastAsia="Times New Roman"/>
          <w:b/>
          <w:bCs/>
          <w:vanish/>
          <w:color w:val="000000"/>
          <w:szCs w:val="22"/>
          <w:u w:val="single"/>
        </w:rPr>
        <w:t>percentage</w:t>
      </w:r>
      <w:r w:rsidRPr="0097394B">
        <w:rPr>
          <w:rFonts w:eastAsia="Times New Roman"/>
          <w:b/>
          <w:bCs/>
          <w:color w:val="000000"/>
          <w:szCs w:val="22"/>
          <w:u w:val="single"/>
        </w:rPr>
        <w:t xml:space="preserve"> </w:t>
      </w:r>
      <w:r w:rsidRPr="0097394B">
        <w:rPr>
          <w:rFonts w:eastAsia="Times New Roman"/>
          <w:b/>
          <w:bCs/>
          <w:vanish/>
          <w:color w:val="000000"/>
          <w:szCs w:val="22"/>
          <w:u w:val="single"/>
        </w:rPr>
        <w:t>points.</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laws</w:t>
      </w:r>
      <w:r w:rsidRPr="0097394B">
        <w:rPr>
          <w:rFonts w:eastAsia="Times New Roman"/>
          <w:color w:val="000000"/>
          <w:sz w:val="16"/>
          <w:szCs w:val="16"/>
        </w:rPr>
        <w:t xml:space="preserve"> </w:t>
      </w:r>
      <w:r w:rsidRPr="0097394B">
        <w:rPr>
          <w:rFonts w:eastAsia="Times New Roman"/>
          <w:vanish/>
          <w:color w:val="000000"/>
          <w:sz w:val="16"/>
          <w:szCs w:val="16"/>
        </w:rPr>
        <w:t>have</w:t>
      </w:r>
      <w:r w:rsidRPr="0097394B">
        <w:rPr>
          <w:rFonts w:eastAsia="Times New Roman"/>
          <w:color w:val="000000"/>
          <w:sz w:val="16"/>
          <w:szCs w:val="16"/>
        </w:rPr>
        <w:t xml:space="preserve"> </w:t>
      </w:r>
      <w:r w:rsidRPr="0097394B">
        <w:rPr>
          <w:rFonts w:eastAsia="Times New Roman"/>
          <w:vanish/>
          <w:color w:val="000000"/>
          <w:sz w:val="16"/>
          <w:szCs w:val="16"/>
        </w:rPr>
        <w:t>no</w:t>
      </w:r>
      <w:r w:rsidRPr="0097394B">
        <w:rPr>
          <w:rFonts w:eastAsia="Times New Roman"/>
          <w:color w:val="000000"/>
          <w:sz w:val="16"/>
          <w:szCs w:val="16"/>
        </w:rPr>
        <w:t xml:space="preserve"> </w:t>
      </w:r>
      <w:r w:rsidRPr="0097394B">
        <w:rPr>
          <w:rFonts w:eastAsia="Times New Roman"/>
          <w:vanish/>
          <w:color w:val="000000"/>
          <w:sz w:val="16"/>
          <w:szCs w:val="16"/>
        </w:rPr>
        <w:t>impact</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unemployment</w:t>
      </w:r>
      <w:r w:rsidRPr="0097394B">
        <w:rPr>
          <w:rFonts w:eastAsia="Times New Roman"/>
          <w:color w:val="000000"/>
          <w:sz w:val="16"/>
          <w:szCs w:val="16"/>
        </w:rPr>
        <w:t xml:space="preserve"> </w:t>
      </w:r>
      <w:r w:rsidRPr="0097394B">
        <w:rPr>
          <w:rFonts w:eastAsia="Times New Roman"/>
          <w:vanish/>
          <w:color w:val="000000"/>
          <w:sz w:val="16"/>
          <w:szCs w:val="16"/>
        </w:rPr>
        <w:t>rates,</w:t>
      </w:r>
      <w:r w:rsidRPr="0097394B">
        <w:rPr>
          <w:rFonts w:eastAsia="Times New Roman"/>
          <w:color w:val="000000"/>
          <w:sz w:val="16"/>
          <w:szCs w:val="16"/>
        </w:rPr>
        <w:t xml:space="preserve"> </w:t>
      </w:r>
      <w:r w:rsidRPr="0097394B">
        <w:rPr>
          <w:rFonts w:eastAsia="Times New Roman"/>
          <w:vanish/>
          <w:color w:val="000000"/>
          <w:sz w:val="16"/>
          <w:szCs w:val="16"/>
        </w:rPr>
        <w:t>however,</w:t>
      </w:r>
      <w:r w:rsidRPr="0097394B">
        <w:rPr>
          <w:rFonts w:eastAsia="Times New Roman"/>
          <w:color w:val="000000"/>
          <w:sz w:val="16"/>
          <w:szCs w:val="16"/>
        </w:rPr>
        <w:t xml:space="preserve"> </w:t>
      </w:r>
      <w:r w:rsidRPr="0097394B">
        <w:rPr>
          <w:rFonts w:eastAsia="Times New Roman"/>
          <w:vanish/>
          <w:color w:val="000000"/>
          <w:sz w:val="16"/>
          <w:szCs w:val="16"/>
        </w:rPr>
        <w:t>suggesting</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they</w:t>
      </w:r>
      <w:r w:rsidRPr="0097394B">
        <w:rPr>
          <w:rFonts w:eastAsia="Times New Roman"/>
          <w:color w:val="000000"/>
          <w:sz w:val="16"/>
          <w:szCs w:val="16"/>
        </w:rPr>
        <w:t xml:space="preserve"> </w:t>
      </w:r>
      <w:r w:rsidRPr="0097394B">
        <w:rPr>
          <w:rFonts w:eastAsia="Times New Roman"/>
          <w:vanish/>
          <w:color w:val="000000"/>
          <w:sz w:val="16"/>
          <w:szCs w:val="16"/>
        </w:rPr>
        <w:t>reduce</w:t>
      </w:r>
      <w:r w:rsidRPr="0097394B">
        <w:rPr>
          <w:rFonts w:eastAsia="Times New Roman"/>
          <w:color w:val="000000"/>
          <w:sz w:val="16"/>
          <w:szCs w:val="16"/>
        </w:rPr>
        <w:t xml:space="preserve"> </w:t>
      </w:r>
      <w:r w:rsidRPr="0097394B">
        <w:rPr>
          <w:rFonts w:eastAsia="Times New Roman"/>
          <w:vanish/>
          <w:color w:val="000000"/>
          <w:sz w:val="16"/>
          <w:szCs w:val="16"/>
        </w:rPr>
        <w:t>employment</w:t>
      </w:r>
      <w:r w:rsidRPr="0097394B">
        <w:rPr>
          <w:rFonts w:eastAsia="Times New Roman"/>
          <w:color w:val="000000"/>
          <w:sz w:val="16"/>
          <w:szCs w:val="16"/>
        </w:rPr>
        <w:t xml:space="preserve"> </w:t>
      </w:r>
      <w:r w:rsidRPr="0097394B">
        <w:rPr>
          <w:rFonts w:eastAsia="Times New Roman"/>
          <w:vanish/>
          <w:color w:val="000000"/>
          <w:sz w:val="16"/>
          <w:szCs w:val="16"/>
        </w:rPr>
        <w:t>by</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leading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some</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individuals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to</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drop</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out</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labor</w:t>
      </w:r>
      <w:r w:rsidRPr="0097394B">
        <w:rPr>
          <w:rFonts w:eastAsia="Times New Roman"/>
          <w:b/>
          <w:bCs/>
          <w:color w:val="000000"/>
          <w:szCs w:val="22"/>
          <w:u w:val="single"/>
        </w:rPr>
        <w:t xml:space="preserve"> </w:t>
      </w:r>
      <w:r w:rsidRPr="0097394B">
        <w:rPr>
          <w:rFonts w:eastAsia="Times New Roman"/>
          <w:b/>
          <w:bCs/>
          <w:vanish/>
          <w:color w:val="000000"/>
          <w:szCs w:val="22"/>
          <w:u w:val="single"/>
        </w:rPr>
        <w:t>force</w:t>
      </w:r>
      <w:r w:rsidRPr="0097394B">
        <w:rPr>
          <w:rFonts w:eastAsia="Times New Roman"/>
          <w:b/>
          <w:bCs/>
          <w:color w:val="000000"/>
          <w:szCs w:val="22"/>
          <w:u w:val="single"/>
        </w:rPr>
        <w:t xml:space="preserve"> </w:t>
      </w:r>
      <w:r w:rsidRPr="0097394B">
        <w:rPr>
          <w:rFonts w:eastAsia="Times New Roman"/>
          <w:b/>
          <w:bCs/>
          <w:vanish/>
          <w:color w:val="000000"/>
          <w:szCs w:val="22"/>
          <w:u w:val="single"/>
        </w:rPr>
        <w:t>altogether.</w:t>
      </w:r>
    </w:p>
    <w:p w14:paraId="63CCE089"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Occupational</w:t>
      </w:r>
      <w:r w:rsidRPr="0097394B">
        <w:rPr>
          <w:rFonts w:eastAsia="Times New Roman"/>
          <w:color w:val="000000"/>
          <w:sz w:val="16"/>
          <w:szCs w:val="16"/>
        </w:rPr>
        <w:t xml:space="preserve"> </w:t>
      </w:r>
      <w:r w:rsidRPr="0097394B">
        <w:rPr>
          <w:rFonts w:eastAsia="Times New Roman"/>
          <w:vanish/>
          <w:color w:val="000000"/>
          <w:sz w:val="16"/>
          <w:szCs w:val="16"/>
        </w:rPr>
        <w:t>skill</w:t>
      </w:r>
      <w:r w:rsidRPr="0097394B">
        <w:rPr>
          <w:rFonts w:eastAsia="Times New Roman"/>
          <w:color w:val="000000"/>
          <w:sz w:val="16"/>
          <w:szCs w:val="16"/>
        </w:rPr>
        <w:t xml:space="preserve"> </w:t>
      </w:r>
      <w:r w:rsidRPr="0097394B">
        <w:rPr>
          <w:rFonts w:eastAsia="Times New Roman"/>
          <w:vanish/>
          <w:color w:val="000000"/>
          <w:sz w:val="16"/>
          <w:szCs w:val="16"/>
        </w:rPr>
        <w:t>level.</w:t>
      </w:r>
      <w:r w:rsidRPr="0097394B">
        <w:rPr>
          <w:rFonts w:eastAsia="Times New Roman"/>
          <w:color w:val="000000"/>
          <w:sz w:val="16"/>
          <w:szCs w:val="16"/>
        </w:rPr>
        <w:t xml:space="preserve"> </w:t>
      </w:r>
      <w:r w:rsidRPr="0097394B">
        <w:rPr>
          <w:rFonts w:eastAsia="Times New Roman"/>
          <w:b/>
          <w:bCs/>
          <w:vanish/>
          <w:color w:val="000000"/>
          <w:szCs w:val="22"/>
          <w:u w:val="single"/>
        </w:rPr>
        <w:t>Finally,</w:t>
      </w:r>
      <w:r w:rsidRPr="0097394B">
        <w:rPr>
          <w:rFonts w:eastAsia="Times New Roman"/>
          <w:b/>
          <w:bCs/>
          <w:color w:val="000000"/>
          <w:szCs w:val="22"/>
          <w:u w:val="single"/>
        </w:rPr>
        <w:t xml:space="preserve"> </w:t>
      </w:r>
      <w:r w:rsidRPr="0097394B">
        <w:rPr>
          <w:rFonts w:eastAsia="Times New Roman"/>
          <w:b/>
          <w:bCs/>
          <w:vanish/>
          <w:color w:val="000000"/>
          <w:szCs w:val="22"/>
          <w:u w:val="single"/>
        </w:rPr>
        <w:t>we</w:t>
      </w:r>
      <w:r w:rsidRPr="0097394B">
        <w:rPr>
          <w:rFonts w:eastAsia="Times New Roman"/>
          <w:b/>
          <w:bCs/>
          <w:color w:val="000000"/>
          <w:szCs w:val="22"/>
          <w:u w:val="single"/>
        </w:rPr>
        <w:t xml:space="preserve"> </w:t>
      </w:r>
      <w:r w:rsidRPr="0097394B">
        <w:rPr>
          <w:rFonts w:eastAsia="Times New Roman"/>
          <w:b/>
          <w:bCs/>
          <w:vanish/>
          <w:color w:val="000000"/>
          <w:szCs w:val="22"/>
          <w:u w:val="single"/>
        </w:rPr>
        <w:t>analyze</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effects</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collective</w:t>
      </w:r>
      <w:r w:rsidRPr="0097394B">
        <w:rPr>
          <w:rFonts w:eastAsia="Times New Roman"/>
          <w:b/>
          <w:bCs/>
          <w:color w:val="000000"/>
          <w:szCs w:val="22"/>
          <w:u w:val="single"/>
        </w:rPr>
        <w:t xml:space="preserve"> </w:t>
      </w:r>
      <w:r w:rsidRPr="0097394B">
        <w:rPr>
          <w:rFonts w:eastAsia="Times New Roman"/>
          <w:b/>
          <w:bCs/>
          <w:vanish/>
          <w:color w:val="000000"/>
          <w:szCs w:val="22"/>
          <w:u w:val="single"/>
        </w:rPr>
        <w:t>bargaining</w:t>
      </w:r>
      <w:r w:rsidRPr="0097394B">
        <w:rPr>
          <w:rFonts w:eastAsia="Times New Roman"/>
          <w:b/>
          <w:bCs/>
          <w:color w:val="000000"/>
          <w:szCs w:val="22"/>
          <w:u w:val="single"/>
        </w:rPr>
        <w:t xml:space="preserve"> </w:t>
      </w:r>
      <w:r w:rsidRPr="0097394B">
        <w:rPr>
          <w:rFonts w:eastAsia="Times New Roman"/>
          <w:b/>
          <w:bCs/>
          <w:vanish/>
          <w:color w:val="000000"/>
          <w:szCs w:val="22"/>
          <w:u w:val="single"/>
        </w:rPr>
        <w:t>on</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skill</w:t>
      </w:r>
      <w:r w:rsidRPr="0097394B">
        <w:rPr>
          <w:rFonts w:eastAsia="Times New Roman"/>
          <w:b/>
          <w:bCs/>
          <w:color w:val="000000"/>
          <w:szCs w:val="22"/>
          <w:u w:val="single"/>
        </w:rPr>
        <w:t xml:space="preserve"> </w:t>
      </w:r>
      <w:r w:rsidRPr="0097394B">
        <w:rPr>
          <w:rFonts w:eastAsia="Times New Roman"/>
          <w:b/>
          <w:bCs/>
          <w:vanish/>
          <w:color w:val="000000"/>
          <w:szCs w:val="22"/>
          <w:u w:val="single"/>
        </w:rPr>
        <w:t>level</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student’s</w:t>
      </w:r>
      <w:r w:rsidRPr="0097394B">
        <w:rPr>
          <w:rFonts w:eastAsia="Times New Roman"/>
          <w:b/>
          <w:bCs/>
          <w:color w:val="000000"/>
          <w:szCs w:val="22"/>
          <w:u w:val="single"/>
        </w:rPr>
        <w:t xml:space="preserve"> </w:t>
      </w:r>
      <w:r w:rsidRPr="0097394B">
        <w:rPr>
          <w:rFonts w:eastAsia="Times New Roman"/>
          <w:b/>
          <w:bCs/>
          <w:vanish/>
          <w:color w:val="000000"/>
          <w:szCs w:val="22"/>
          <w:u w:val="single"/>
        </w:rPr>
        <w:t>selected</w:t>
      </w:r>
      <w:r w:rsidRPr="0097394B">
        <w:rPr>
          <w:rFonts w:eastAsia="Times New Roman"/>
          <w:b/>
          <w:bCs/>
          <w:color w:val="000000"/>
          <w:szCs w:val="22"/>
          <w:u w:val="single"/>
        </w:rPr>
        <w:t xml:space="preserve"> </w:t>
      </w:r>
      <w:r w:rsidRPr="0097394B">
        <w:rPr>
          <w:rFonts w:eastAsia="Times New Roman"/>
          <w:b/>
          <w:bCs/>
          <w:vanish/>
          <w:color w:val="000000"/>
          <w:szCs w:val="22"/>
          <w:u w:val="single"/>
        </w:rPr>
        <w:t>occupation,</w:t>
      </w:r>
      <w:r w:rsidRPr="0097394B">
        <w:rPr>
          <w:rFonts w:eastAsia="Times New Roman"/>
          <w:b/>
          <w:bCs/>
          <w:color w:val="000000"/>
          <w:szCs w:val="22"/>
          <w:u w:val="single"/>
        </w:rPr>
        <w:t xml:space="preserve"> </w:t>
      </w:r>
      <w:r w:rsidRPr="0097394B">
        <w:rPr>
          <w:rFonts w:eastAsia="Times New Roman"/>
          <w:b/>
          <w:bCs/>
          <w:vanish/>
          <w:color w:val="000000"/>
          <w:szCs w:val="22"/>
          <w:u w:val="single"/>
        </w:rPr>
        <w:t>as</w:t>
      </w:r>
      <w:r w:rsidRPr="0097394B">
        <w:rPr>
          <w:rFonts w:eastAsia="Times New Roman"/>
          <w:b/>
          <w:bCs/>
          <w:color w:val="000000"/>
          <w:szCs w:val="22"/>
          <w:u w:val="single"/>
        </w:rPr>
        <w:t xml:space="preserve"> </w:t>
      </w:r>
      <w:r w:rsidRPr="0097394B">
        <w:rPr>
          <w:rFonts w:eastAsia="Times New Roman"/>
          <w:b/>
          <w:bCs/>
          <w:vanish/>
          <w:color w:val="000000"/>
          <w:szCs w:val="22"/>
          <w:u w:val="single"/>
        </w:rPr>
        <w:t>measured</w:t>
      </w:r>
      <w:r w:rsidRPr="0097394B">
        <w:rPr>
          <w:rFonts w:eastAsia="Times New Roman"/>
          <w:b/>
          <w:bCs/>
          <w:color w:val="000000"/>
          <w:szCs w:val="22"/>
          <w:u w:val="single"/>
        </w:rPr>
        <w:t xml:space="preserve"> </w:t>
      </w:r>
      <w:r w:rsidRPr="0097394B">
        <w:rPr>
          <w:rFonts w:eastAsia="Times New Roman"/>
          <w:b/>
          <w:bCs/>
          <w:vanish/>
          <w:color w:val="000000"/>
          <w:szCs w:val="22"/>
          <w:u w:val="single"/>
        </w:rPr>
        <w:t>by</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share</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workers</w:t>
      </w:r>
      <w:r w:rsidRPr="0097394B">
        <w:rPr>
          <w:rFonts w:eastAsia="Times New Roman"/>
          <w:b/>
          <w:bCs/>
          <w:color w:val="000000"/>
          <w:szCs w:val="22"/>
          <w:u w:val="single"/>
        </w:rPr>
        <w:t xml:space="preserve"> </w:t>
      </w:r>
      <w:r w:rsidRPr="0097394B">
        <w:rPr>
          <w:rFonts w:eastAsia="Times New Roman"/>
          <w:b/>
          <w:bCs/>
          <w:vanish/>
          <w:color w:val="000000"/>
          <w:szCs w:val="22"/>
          <w:u w:val="single"/>
        </w:rPr>
        <w:t>in</w:t>
      </w:r>
      <w:r w:rsidRPr="0097394B">
        <w:rPr>
          <w:rFonts w:eastAsia="Times New Roman"/>
          <w:b/>
          <w:bCs/>
          <w:color w:val="000000"/>
          <w:szCs w:val="22"/>
          <w:u w:val="single"/>
        </w:rPr>
        <w:t xml:space="preserve"> </w:t>
      </w:r>
      <w:r w:rsidRPr="0097394B">
        <w:rPr>
          <w:rFonts w:eastAsia="Times New Roman"/>
          <w:b/>
          <w:bCs/>
          <w:vanish/>
          <w:color w:val="000000"/>
          <w:szCs w:val="22"/>
          <w:u w:val="single"/>
        </w:rPr>
        <w:t>that</w:t>
      </w:r>
      <w:r w:rsidRPr="0097394B">
        <w:rPr>
          <w:rFonts w:eastAsia="Times New Roman"/>
          <w:b/>
          <w:bCs/>
          <w:color w:val="000000"/>
          <w:szCs w:val="22"/>
          <w:u w:val="single"/>
        </w:rPr>
        <w:t xml:space="preserve"> </w:t>
      </w:r>
      <w:r w:rsidRPr="0097394B">
        <w:rPr>
          <w:rFonts w:eastAsia="Times New Roman"/>
          <w:b/>
          <w:bCs/>
          <w:vanish/>
          <w:color w:val="000000"/>
          <w:szCs w:val="22"/>
          <w:u w:val="single"/>
        </w:rPr>
        <w:t>occupation</w:t>
      </w:r>
      <w:r w:rsidRPr="0097394B">
        <w:rPr>
          <w:rFonts w:eastAsia="Times New Roman"/>
          <w:b/>
          <w:bCs/>
          <w:color w:val="000000"/>
          <w:szCs w:val="22"/>
          <w:u w:val="single"/>
        </w:rPr>
        <w:t xml:space="preserve"> </w:t>
      </w:r>
      <w:r w:rsidRPr="0097394B">
        <w:rPr>
          <w:rFonts w:eastAsia="Times New Roman"/>
          <w:b/>
          <w:bCs/>
          <w:vanish/>
          <w:color w:val="000000"/>
          <w:szCs w:val="22"/>
          <w:u w:val="single"/>
        </w:rPr>
        <w:t>who</w:t>
      </w:r>
      <w:r w:rsidRPr="0097394B">
        <w:rPr>
          <w:rFonts w:eastAsia="Times New Roman"/>
          <w:b/>
          <w:bCs/>
          <w:color w:val="000000"/>
          <w:szCs w:val="22"/>
          <w:u w:val="single"/>
        </w:rPr>
        <w:t xml:space="preserve"> </w:t>
      </w:r>
      <w:r w:rsidRPr="0097394B">
        <w:rPr>
          <w:rFonts w:eastAsia="Times New Roman"/>
          <w:b/>
          <w:bCs/>
          <w:vanish/>
          <w:color w:val="000000"/>
          <w:szCs w:val="22"/>
          <w:u w:val="single"/>
        </w:rPr>
        <w:t>have</w:t>
      </w:r>
      <w:r w:rsidRPr="0097394B">
        <w:rPr>
          <w:rFonts w:eastAsia="Times New Roman"/>
          <w:b/>
          <w:bCs/>
          <w:color w:val="000000"/>
          <w:szCs w:val="22"/>
          <w:u w:val="single"/>
        </w:rPr>
        <w:t xml:space="preserve"> </w:t>
      </w:r>
      <w:r w:rsidRPr="0097394B">
        <w:rPr>
          <w:rFonts w:eastAsia="Times New Roman"/>
          <w:b/>
          <w:bCs/>
          <w:vanish/>
          <w:color w:val="000000"/>
          <w:szCs w:val="22"/>
          <w:u w:val="single"/>
        </w:rPr>
        <w:t>any</w:t>
      </w:r>
      <w:r w:rsidRPr="0097394B">
        <w:rPr>
          <w:rFonts w:eastAsia="Times New Roman"/>
          <w:b/>
          <w:bCs/>
          <w:color w:val="000000"/>
          <w:szCs w:val="22"/>
          <w:u w:val="single"/>
        </w:rPr>
        <w:t xml:space="preserve"> </w:t>
      </w:r>
      <w:r w:rsidRPr="0097394B">
        <w:rPr>
          <w:rFonts w:eastAsia="Times New Roman"/>
          <w:b/>
          <w:bCs/>
          <w:vanish/>
          <w:color w:val="000000"/>
          <w:szCs w:val="22"/>
          <w:u w:val="single"/>
        </w:rPr>
        <w:t>education</w:t>
      </w:r>
      <w:r w:rsidRPr="0097394B">
        <w:rPr>
          <w:rFonts w:eastAsia="Times New Roman"/>
          <w:b/>
          <w:bCs/>
          <w:color w:val="000000"/>
          <w:szCs w:val="22"/>
          <w:u w:val="single"/>
        </w:rPr>
        <w:t xml:space="preserve"> </w:t>
      </w:r>
      <w:r w:rsidRPr="0097394B">
        <w:rPr>
          <w:rFonts w:eastAsia="Times New Roman"/>
          <w:b/>
          <w:bCs/>
          <w:vanish/>
          <w:color w:val="000000"/>
          <w:szCs w:val="22"/>
          <w:u w:val="single"/>
        </w:rPr>
        <w:t>beyond</w:t>
      </w:r>
      <w:r w:rsidRPr="0097394B">
        <w:rPr>
          <w:rFonts w:eastAsia="Times New Roman"/>
          <w:b/>
          <w:bCs/>
          <w:color w:val="000000"/>
          <w:szCs w:val="22"/>
          <w:u w:val="single"/>
        </w:rPr>
        <w:t xml:space="preserve"> </w:t>
      </w:r>
      <w:r w:rsidRPr="0097394B">
        <w:rPr>
          <w:rFonts w:eastAsia="Times New Roman"/>
          <w:b/>
          <w:bCs/>
          <w:vanish/>
          <w:color w:val="000000"/>
          <w:szCs w:val="22"/>
          <w:u w:val="single"/>
        </w:rPr>
        <w:t>a</w:t>
      </w:r>
      <w:r w:rsidRPr="0097394B">
        <w:rPr>
          <w:rFonts w:eastAsia="Times New Roman"/>
          <w:b/>
          <w:bCs/>
          <w:color w:val="000000"/>
          <w:szCs w:val="22"/>
          <w:u w:val="single"/>
        </w:rPr>
        <w:t xml:space="preserve"> </w:t>
      </w:r>
      <w:r w:rsidRPr="0097394B">
        <w:rPr>
          <w:rFonts w:eastAsia="Times New Roman"/>
          <w:b/>
          <w:bCs/>
          <w:vanish/>
          <w:color w:val="000000"/>
          <w:szCs w:val="22"/>
          <w:u w:val="single"/>
        </w:rPr>
        <w:t>high</w:t>
      </w:r>
      <w:r w:rsidRPr="0097394B">
        <w:rPr>
          <w:rFonts w:eastAsia="Times New Roman"/>
          <w:b/>
          <w:bCs/>
          <w:color w:val="000000"/>
          <w:szCs w:val="22"/>
          <w:u w:val="single"/>
        </w:rPr>
        <w:t xml:space="preserve"> </w:t>
      </w:r>
      <w:r w:rsidRPr="0097394B">
        <w:rPr>
          <w:rFonts w:eastAsia="Times New Roman"/>
          <w:b/>
          <w:bCs/>
          <w:vanish/>
          <w:color w:val="000000"/>
          <w:szCs w:val="22"/>
          <w:u w:val="single"/>
        </w:rPr>
        <w:t>school</w:t>
      </w:r>
      <w:r w:rsidRPr="0097394B">
        <w:rPr>
          <w:rFonts w:eastAsia="Times New Roman"/>
          <w:b/>
          <w:bCs/>
          <w:color w:val="000000"/>
          <w:szCs w:val="22"/>
          <w:u w:val="single"/>
        </w:rPr>
        <w:t xml:space="preserve"> </w:t>
      </w:r>
      <w:r w:rsidRPr="0097394B">
        <w:rPr>
          <w:rFonts w:eastAsia="Times New Roman"/>
          <w:b/>
          <w:bCs/>
          <w:vanish/>
          <w:color w:val="000000"/>
          <w:szCs w:val="22"/>
          <w:u w:val="single"/>
        </w:rPr>
        <w:t>diploma.</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results</w:t>
      </w:r>
      <w:r w:rsidRPr="0097394B">
        <w:rPr>
          <w:rFonts w:eastAsia="Times New Roman"/>
          <w:color w:val="000000"/>
          <w:sz w:val="16"/>
          <w:szCs w:val="16"/>
        </w:rPr>
        <w:t xml:space="preserve"> </w:t>
      </w:r>
      <w:r w:rsidRPr="0097394B">
        <w:rPr>
          <w:rFonts w:eastAsia="Times New Roman"/>
          <w:vanish/>
          <w:color w:val="000000"/>
          <w:sz w:val="16"/>
          <w:szCs w:val="16"/>
        </w:rPr>
        <w:t>suggest</w:t>
      </w:r>
      <w:r w:rsidRPr="0097394B">
        <w:rPr>
          <w:rFonts w:eastAsia="Times New Roman"/>
          <w:color w:val="000000"/>
          <w:sz w:val="16"/>
          <w:szCs w:val="16"/>
        </w:rPr>
        <w:t xml:space="preserve"> </w:t>
      </w:r>
      <w:r w:rsidRPr="0097394B">
        <w:rPr>
          <w:rFonts w:eastAsia="Times New Roman"/>
          <w:vanish/>
          <w:color w:val="000000"/>
          <w:sz w:val="16"/>
          <w:szCs w:val="16"/>
        </w:rPr>
        <w:t>yet</w:t>
      </w:r>
      <w:r w:rsidRPr="0097394B">
        <w:rPr>
          <w:rFonts w:eastAsia="Times New Roman"/>
          <w:color w:val="000000"/>
          <w:sz w:val="16"/>
          <w:szCs w:val="16"/>
        </w:rPr>
        <w:t xml:space="preserve"> </w:t>
      </w:r>
      <w:r w:rsidRPr="0097394B">
        <w:rPr>
          <w:rFonts w:eastAsia="Times New Roman"/>
          <w:vanish/>
          <w:color w:val="000000"/>
          <w:sz w:val="16"/>
          <w:szCs w:val="16"/>
        </w:rPr>
        <w:t>another</w:t>
      </w:r>
      <w:r w:rsidRPr="0097394B">
        <w:rPr>
          <w:rFonts w:eastAsia="Times New Roman"/>
          <w:color w:val="000000"/>
          <w:sz w:val="16"/>
          <w:szCs w:val="16"/>
        </w:rPr>
        <w:t xml:space="preserve"> </w:t>
      </w:r>
      <w:r w:rsidRPr="0097394B">
        <w:rPr>
          <w:rFonts w:eastAsia="Times New Roman"/>
          <w:vanish/>
          <w:color w:val="000000"/>
          <w:sz w:val="16"/>
          <w:szCs w:val="16"/>
        </w:rPr>
        <w:t>negative</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being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exposed</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w:t>
      </w:r>
      <w:r w:rsidRPr="0097394B">
        <w:rPr>
          <w:rFonts w:eastAsia="Times New Roman"/>
          <w:color w:val="000000"/>
          <w:sz w:val="16"/>
          <w:szCs w:val="16"/>
        </w:rPr>
        <w:t xml:space="preserve"> </w:t>
      </w:r>
      <w:r w:rsidRPr="0097394B">
        <w:rPr>
          <w:rFonts w:eastAsia="Times New Roman"/>
          <w:vanish/>
          <w:color w:val="000000"/>
          <w:sz w:val="16"/>
          <w:szCs w:val="16"/>
        </w:rPr>
        <w:t>for</w:t>
      </w:r>
      <w:r w:rsidRPr="0097394B">
        <w:rPr>
          <w:rFonts w:eastAsia="Times New Roman"/>
          <w:color w:val="000000"/>
          <w:sz w:val="16"/>
          <w:szCs w:val="16"/>
        </w:rPr>
        <w:t xml:space="preserve"> </w:t>
      </w:r>
      <w:r w:rsidRPr="0097394B">
        <w:rPr>
          <w:rFonts w:eastAsia="Times New Roman"/>
          <w:vanish/>
          <w:color w:val="000000"/>
          <w:sz w:val="16"/>
          <w:szCs w:val="16"/>
        </w:rPr>
        <w:t>all</w:t>
      </w:r>
      <w:r w:rsidRPr="0097394B">
        <w:rPr>
          <w:rFonts w:eastAsia="Times New Roman"/>
          <w:color w:val="000000"/>
          <w:sz w:val="16"/>
          <w:szCs w:val="16"/>
        </w:rPr>
        <w:t xml:space="preserve"> </w:t>
      </w:r>
      <w:r w:rsidRPr="0097394B">
        <w:rPr>
          <w:rFonts w:eastAsia="Times New Roman"/>
          <w:vanish/>
          <w:color w:val="000000"/>
          <w:sz w:val="16"/>
          <w:szCs w:val="16"/>
        </w:rPr>
        <w:t>12</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schooling</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decreases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proportion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of</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such</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workers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in</w:t>
      </w:r>
      <w:r w:rsidRPr="0097394B">
        <w:rPr>
          <w:rFonts w:eastAsia="Times New Roman"/>
          <w:b/>
          <w:bCs/>
          <w:color w:val="000000"/>
          <w:szCs w:val="22"/>
          <w:u w:val="single"/>
        </w:rPr>
        <w:t xml:space="preserve"> </w:t>
      </w:r>
      <w:r w:rsidRPr="0097394B">
        <w:rPr>
          <w:rFonts w:eastAsia="Times New Roman"/>
          <w:b/>
          <w:bCs/>
          <w:vanish/>
          <w:color w:val="000000"/>
          <w:szCs w:val="22"/>
          <w:u w:val="single"/>
        </w:rPr>
        <w:t>an</w:t>
      </w:r>
      <w:r w:rsidRPr="0097394B">
        <w:rPr>
          <w:rFonts w:eastAsia="Times New Roman"/>
          <w:b/>
          <w:bCs/>
          <w:color w:val="000000"/>
          <w:szCs w:val="22"/>
          <w:u w:val="single"/>
        </w:rPr>
        <w:t xml:space="preserve"> </w:t>
      </w:r>
      <w:r w:rsidRPr="0097394B">
        <w:rPr>
          <w:rFonts w:eastAsia="Times New Roman"/>
          <w:b/>
          <w:bCs/>
          <w:vanish/>
          <w:color w:val="000000"/>
          <w:szCs w:val="22"/>
          <w:u w:val="single"/>
        </w:rPr>
        <w:t>occupation</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by</w:t>
      </w:r>
      <w:r w:rsidRPr="0097394B">
        <w:rPr>
          <w:rFonts w:eastAsia="Times New Roman"/>
          <w:color w:val="000000"/>
          <w:sz w:val="16"/>
          <w:szCs w:val="16"/>
        </w:rPr>
        <w:t xml:space="preserve"> </w:t>
      </w:r>
      <w:r w:rsidRPr="0097394B">
        <w:rPr>
          <w:rFonts w:eastAsia="Times New Roman"/>
          <w:vanish/>
          <w:color w:val="000000"/>
          <w:sz w:val="16"/>
          <w:szCs w:val="16"/>
        </w:rPr>
        <w:t>almost</w:t>
      </w:r>
      <w:r w:rsidRPr="0097394B">
        <w:rPr>
          <w:rFonts w:eastAsia="Times New Roman"/>
          <w:color w:val="000000"/>
          <w:sz w:val="16"/>
          <w:szCs w:val="16"/>
        </w:rPr>
        <w:t xml:space="preserve"> </w:t>
      </w:r>
      <w:r w:rsidRPr="0097394B">
        <w:rPr>
          <w:rFonts w:eastAsia="Times New Roman"/>
          <w:vanish/>
          <w:color w:val="000000"/>
          <w:sz w:val="16"/>
          <w:szCs w:val="16"/>
        </w:rPr>
        <w:t>half</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percentage</w:t>
      </w:r>
      <w:r w:rsidRPr="0097394B">
        <w:rPr>
          <w:rFonts w:eastAsia="Times New Roman"/>
          <w:color w:val="000000"/>
          <w:sz w:val="16"/>
          <w:szCs w:val="16"/>
        </w:rPr>
        <w:t xml:space="preserve"> </w:t>
      </w:r>
      <w:r w:rsidRPr="0097394B">
        <w:rPr>
          <w:rFonts w:eastAsia="Times New Roman"/>
          <w:vanish/>
          <w:color w:val="000000"/>
          <w:sz w:val="16"/>
          <w:szCs w:val="16"/>
        </w:rPr>
        <w:t>point</w:t>
      </w:r>
      <w:r w:rsidRPr="0097394B">
        <w:rPr>
          <w:rFonts w:eastAsia="Times New Roman"/>
          <w:color w:val="000000"/>
          <w:sz w:val="16"/>
          <w:szCs w:val="16"/>
        </w:rPr>
        <w:t xml:space="preserve"> </w:t>
      </w:r>
      <w:r w:rsidRPr="0097394B">
        <w:rPr>
          <w:rFonts w:eastAsia="Times New Roman"/>
          <w:vanish/>
          <w:color w:val="000000"/>
          <w:sz w:val="16"/>
          <w:szCs w:val="16"/>
        </w:rPr>
        <w:t>(or</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0.6</w:t>
      </w:r>
      <w:r w:rsidRPr="0097394B">
        <w:rPr>
          <w:rFonts w:eastAsia="Times New Roman"/>
          <w:color w:val="000000"/>
          <w:sz w:val="16"/>
          <w:szCs w:val="16"/>
        </w:rPr>
        <w:t xml:space="preserve"> </w:t>
      </w:r>
      <w:r w:rsidRPr="0097394B">
        <w:rPr>
          <w:rFonts w:eastAsia="Times New Roman"/>
          <w:vanish/>
          <w:color w:val="000000"/>
          <w:sz w:val="16"/>
          <w:szCs w:val="16"/>
        </w:rPr>
        <w:t>percent</w:t>
      </w:r>
      <w:r w:rsidRPr="0097394B">
        <w:rPr>
          <w:rFonts w:eastAsia="Times New Roman"/>
          <w:color w:val="000000"/>
          <w:sz w:val="16"/>
          <w:szCs w:val="16"/>
        </w:rPr>
        <w:t xml:space="preserve"> </w:t>
      </w:r>
      <w:r w:rsidRPr="0097394B">
        <w:rPr>
          <w:rFonts w:eastAsia="Times New Roman"/>
          <w:vanish/>
          <w:color w:val="000000"/>
          <w:sz w:val="16"/>
          <w:szCs w:val="16"/>
        </w:rPr>
        <w:t>relative</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average).</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modest</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size,</w:t>
      </w:r>
      <w:r w:rsidRPr="0097394B">
        <w:rPr>
          <w:rFonts w:eastAsia="Times New Roman"/>
          <w:color w:val="000000"/>
          <w:sz w:val="16"/>
          <w:szCs w:val="16"/>
        </w:rPr>
        <w:t xml:space="preserve"> </w:t>
      </w:r>
      <w:r w:rsidRPr="0097394B">
        <w:rPr>
          <w:rFonts w:eastAsia="Times New Roman"/>
          <w:vanish/>
          <w:color w:val="000000"/>
          <w:sz w:val="16"/>
          <w:szCs w:val="16"/>
        </w:rPr>
        <w:t>but</w:t>
      </w:r>
      <w:r w:rsidRPr="0097394B">
        <w:rPr>
          <w:rFonts w:eastAsia="Times New Roman"/>
          <w:color w:val="000000"/>
          <w:sz w:val="16"/>
          <w:szCs w:val="16"/>
        </w:rPr>
        <w:t xml:space="preserve"> </w:t>
      </w:r>
      <w:r w:rsidRPr="0097394B">
        <w:rPr>
          <w:rFonts w:eastAsia="Times New Roman"/>
          <w:vanish/>
          <w:color w:val="000000"/>
          <w:sz w:val="16"/>
          <w:szCs w:val="16"/>
        </w:rPr>
        <w:t>it</w:t>
      </w:r>
      <w:r w:rsidRPr="0097394B">
        <w:rPr>
          <w:rFonts w:eastAsia="Times New Roman"/>
          <w:color w:val="000000"/>
          <w:sz w:val="16"/>
          <w:szCs w:val="16"/>
        </w:rPr>
        <w:t xml:space="preserve"> </w:t>
      </w:r>
      <w:r w:rsidRPr="0097394B">
        <w:rPr>
          <w:rFonts w:eastAsia="Times New Roman"/>
          <w:b/>
          <w:bCs/>
          <w:vanish/>
          <w:color w:val="000000"/>
          <w:szCs w:val="22"/>
          <w:u w:val="single"/>
          <w:shd w:val="clear" w:color="auto" w:fill="00FF00"/>
        </w:rPr>
        <w:t>implies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that</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teacher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collective</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bargaining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leads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students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to</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work</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in</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occupations</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requiring</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shd w:val="clear" w:color="auto" w:fill="00FF00"/>
        </w:rPr>
        <w:t>lower</w:t>
      </w:r>
      <w:r w:rsidRPr="0097394B">
        <w:rPr>
          <w:rFonts w:eastAsia="Times New Roman"/>
          <w:b/>
          <w:bCs/>
          <w:color w:val="000000"/>
          <w:szCs w:val="22"/>
          <w:u w:val="single"/>
          <w:shd w:val="clear" w:color="auto" w:fill="00FF00"/>
        </w:rPr>
        <w:t xml:space="preserve"> </w:t>
      </w:r>
      <w:r w:rsidRPr="0097394B">
        <w:rPr>
          <w:rFonts w:eastAsia="Times New Roman"/>
          <w:b/>
          <w:bCs/>
          <w:vanish/>
          <w:color w:val="000000"/>
          <w:szCs w:val="22"/>
          <w:u w:val="single"/>
        </w:rPr>
        <w:t>levels</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shd w:val="clear" w:color="auto" w:fill="00FF00"/>
        </w:rPr>
        <w:t>skill.</w:t>
      </w:r>
    </w:p>
    <w:p w14:paraId="45CEDE02"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Educational</w:t>
      </w:r>
      <w:r w:rsidRPr="0097394B">
        <w:rPr>
          <w:rFonts w:eastAsia="Times New Roman"/>
          <w:color w:val="000000"/>
          <w:sz w:val="16"/>
          <w:szCs w:val="16"/>
        </w:rPr>
        <w:t xml:space="preserve"> </w:t>
      </w:r>
      <w:r w:rsidRPr="0097394B">
        <w:rPr>
          <w:rFonts w:eastAsia="Times New Roman"/>
          <w:vanish/>
          <w:color w:val="000000"/>
          <w:sz w:val="16"/>
          <w:szCs w:val="16"/>
        </w:rPr>
        <w:t>attainment.</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reduced</w:t>
      </w:r>
      <w:r w:rsidRPr="0097394B">
        <w:rPr>
          <w:rFonts w:eastAsia="Times New Roman"/>
          <w:color w:val="000000"/>
          <w:sz w:val="16"/>
          <w:szCs w:val="16"/>
        </w:rPr>
        <w:t xml:space="preserve"> </w:t>
      </w:r>
      <w:r w:rsidRPr="0097394B">
        <w:rPr>
          <w:rFonts w:eastAsia="Times New Roman"/>
          <w:vanish/>
          <w:color w:val="000000"/>
          <w:sz w:val="16"/>
          <w:szCs w:val="16"/>
        </w:rPr>
        <w:t>earnings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labor</w:t>
      </w:r>
      <w:r w:rsidRPr="0097394B">
        <w:rPr>
          <w:rFonts w:eastAsia="Times New Roman"/>
          <w:color w:val="000000"/>
          <w:sz w:val="16"/>
          <w:szCs w:val="16"/>
        </w:rPr>
        <w:t xml:space="preserve"> </w:t>
      </w:r>
      <w:r w:rsidRPr="0097394B">
        <w:rPr>
          <w:rFonts w:eastAsia="Times New Roman"/>
          <w:vanish/>
          <w:color w:val="000000"/>
          <w:sz w:val="16"/>
          <w:szCs w:val="16"/>
        </w:rPr>
        <w:t>force</w:t>
      </w:r>
      <w:r w:rsidRPr="0097394B">
        <w:rPr>
          <w:rFonts w:eastAsia="Times New Roman"/>
          <w:color w:val="000000"/>
          <w:sz w:val="16"/>
          <w:szCs w:val="16"/>
        </w:rPr>
        <w:t xml:space="preserve"> </w:t>
      </w:r>
      <w:r w:rsidRPr="0097394B">
        <w:rPr>
          <w:rFonts w:eastAsia="Times New Roman"/>
          <w:vanish/>
          <w:color w:val="000000"/>
          <w:sz w:val="16"/>
          <w:szCs w:val="16"/>
        </w:rPr>
        <w:t>participation</w:t>
      </w:r>
      <w:r w:rsidRPr="0097394B">
        <w:rPr>
          <w:rFonts w:eastAsia="Times New Roman"/>
          <w:color w:val="000000"/>
          <w:sz w:val="16"/>
          <w:szCs w:val="16"/>
        </w:rPr>
        <w:t xml:space="preserve"> </w:t>
      </w:r>
      <w:r w:rsidRPr="0097394B">
        <w:rPr>
          <w:rFonts w:eastAsia="Times New Roman"/>
          <w:vanish/>
          <w:color w:val="000000"/>
          <w:sz w:val="16"/>
          <w:szCs w:val="16"/>
        </w:rPr>
        <w:t>associated</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teacher</w:t>
      </w:r>
      <w:r w:rsidRPr="0097394B">
        <w:rPr>
          <w:rFonts w:eastAsia="Times New Roman"/>
          <w:color w:val="000000"/>
          <w:sz w:val="16"/>
          <w:szCs w:val="16"/>
        </w:rPr>
        <w:t xml:space="preserve"> </w:t>
      </w:r>
      <w:r w:rsidRPr="0097394B">
        <w:rPr>
          <w:rFonts w:eastAsia="Times New Roman"/>
          <w:vanish/>
          <w:color w:val="000000"/>
          <w:sz w:val="16"/>
          <w:szCs w:val="16"/>
        </w:rPr>
        <w:t>collective</w:t>
      </w:r>
      <w:r w:rsidRPr="0097394B">
        <w:rPr>
          <w:rFonts w:eastAsia="Times New Roman"/>
          <w:color w:val="000000"/>
          <w:sz w:val="16"/>
          <w:szCs w:val="16"/>
        </w:rPr>
        <w:t xml:space="preserve"> </w:t>
      </w:r>
      <w:r w:rsidRPr="0097394B">
        <w:rPr>
          <w:rFonts w:eastAsia="Times New Roman"/>
          <w:vanish/>
          <w:color w:val="000000"/>
          <w:sz w:val="16"/>
          <w:szCs w:val="16"/>
        </w:rPr>
        <w:t>bargaining</w:t>
      </w:r>
      <w:r w:rsidRPr="0097394B">
        <w:rPr>
          <w:rFonts w:eastAsia="Times New Roman"/>
          <w:color w:val="000000"/>
          <w:sz w:val="16"/>
          <w:szCs w:val="16"/>
        </w:rPr>
        <w:t xml:space="preserve"> </w:t>
      </w:r>
      <w:r w:rsidRPr="0097394B">
        <w:rPr>
          <w:rFonts w:eastAsia="Times New Roman"/>
          <w:vanish/>
          <w:color w:val="000000"/>
          <w:sz w:val="16"/>
          <w:szCs w:val="16"/>
        </w:rPr>
        <w:t>raise</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possibility</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affected</w:t>
      </w:r>
      <w:r w:rsidRPr="0097394B">
        <w:rPr>
          <w:rFonts w:eastAsia="Times New Roman"/>
          <w:color w:val="000000"/>
          <w:sz w:val="16"/>
          <w:szCs w:val="16"/>
        </w:rPr>
        <w:t xml:space="preserve"> </w:t>
      </w:r>
      <w:r w:rsidRPr="0097394B">
        <w:rPr>
          <w:rFonts w:eastAsia="Times New Roman"/>
          <w:vanish/>
          <w:color w:val="000000"/>
          <w:sz w:val="16"/>
          <w:szCs w:val="16"/>
        </w:rPr>
        <w:t>students</w:t>
      </w:r>
      <w:r w:rsidRPr="0097394B">
        <w:rPr>
          <w:rFonts w:eastAsia="Times New Roman"/>
          <w:color w:val="000000"/>
          <w:sz w:val="16"/>
          <w:szCs w:val="16"/>
        </w:rPr>
        <w:t xml:space="preserve"> </w:t>
      </w:r>
      <w:r w:rsidRPr="0097394B">
        <w:rPr>
          <w:rFonts w:eastAsia="Times New Roman"/>
          <w:vanish/>
          <w:color w:val="000000"/>
          <w:sz w:val="16"/>
          <w:szCs w:val="16"/>
        </w:rPr>
        <w:t>may</w:t>
      </w:r>
      <w:r w:rsidRPr="0097394B">
        <w:rPr>
          <w:rFonts w:eastAsia="Times New Roman"/>
          <w:color w:val="000000"/>
          <w:sz w:val="16"/>
          <w:szCs w:val="16"/>
        </w:rPr>
        <w:t xml:space="preserve"> </w:t>
      </w:r>
      <w:r w:rsidRPr="0097394B">
        <w:rPr>
          <w:rFonts w:eastAsia="Times New Roman"/>
          <w:vanish/>
          <w:color w:val="000000"/>
          <w:sz w:val="16"/>
          <w:szCs w:val="16"/>
        </w:rPr>
        <w:t>have</w:t>
      </w:r>
      <w:r w:rsidRPr="0097394B">
        <w:rPr>
          <w:rFonts w:eastAsia="Times New Roman"/>
          <w:color w:val="000000"/>
          <w:sz w:val="16"/>
          <w:szCs w:val="16"/>
        </w:rPr>
        <w:t xml:space="preserve"> </w:t>
      </w:r>
      <w:r w:rsidRPr="0097394B">
        <w:rPr>
          <w:rFonts w:eastAsia="Times New Roman"/>
          <w:vanish/>
          <w:color w:val="000000"/>
          <w:sz w:val="16"/>
          <w:szCs w:val="16"/>
        </w:rPr>
        <w:t>completed</w:t>
      </w:r>
      <w:r w:rsidRPr="0097394B">
        <w:rPr>
          <w:rFonts w:eastAsia="Times New Roman"/>
          <w:color w:val="000000"/>
          <w:sz w:val="16"/>
          <w:szCs w:val="16"/>
        </w:rPr>
        <w:t xml:space="preserve"> </w:t>
      </w:r>
      <w:r w:rsidRPr="0097394B">
        <w:rPr>
          <w:rFonts w:eastAsia="Times New Roman"/>
          <w:vanish/>
          <w:color w:val="000000"/>
          <w:sz w:val="16"/>
          <w:szCs w:val="16"/>
        </w:rPr>
        <w:t>less</w:t>
      </w:r>
      <w:r w:rsidRPr="0097394B">
        <w:rPr>
          <w:rFonts w:eastAsia="Times New Roman"/>
          <w:color w:val="000000"/>
          <w:sz w:val="16"/>
          <w:szCs w:val="16"/>
        </w:rPr>
        <w:t xml:space="preserve"> </w:t>
      </w:r>
      <w:r w:rsidRPr="0097394B">
        <w:rPr>
          <w:rFonts w:eastAsia="Times New Roman"/>
          <w:vanish/>
          <w:color w:val="000000"/>
          <w:sz w:val="16"/>
          <w:szCs w:val="16"/>
        </w:rPr>
        <w:t>education.</w:t>
      </w:r>
      <w:r w:rsidRPr="0097394B">
        <w:rPr>
          <w:rFonts w:eastAsia="Times New Roman"/>
          <w:color w:val="000000"/>
          <w:sz w:val="16"/>
          <w:szCs w:val="16"/>
        </w:rPr>
        <w:t xml:space="preserve"> </w:t>
      </w:r>
      <w:r w:rsidRPr="0097394B">
        <w:rPr>
          <w:rFonts w:eastAsia="Times New Roman"/>
          <w:vanish/>
          <w:color w:val="000000"/>
          <w:sz w:val="16"/>
          <w:szCs w:val="16"/>
        </w:rPr>
        <w:t>Our</w:t>
      </w:r>
      <w:r w:rsidRPr="0097394B">
        <w:rPr>
          <w:rFonts w:eastAsia="Times New Roman"/>
          <w:color w:val="000000"/>
          <w:sz w:val="16"/>
          <w:szCs w:val="16"/>
        </w:rPr>
        <w:t xml:space="preserve"> </w:t>
      </w:r>
      <w:r w:rsidRPr="0097394B">
        <w:rPr>
          <w:rFonts w:eastAsia="Times New Roman"/>
          <w:vanish/>
          <w:color w:val="000000"/>
          <w:sz w:val="16"/>
          <w:szCs w:val="16"/>
        </w:rPr>
        <w:t>analysis,</w:t>
      </w:r>
      <w:r w:rsidRPr="0097394B">
        <w:rPr>
          <w:rFonts w:eastAsia="Times New Roman"/>
          <w:color w:val="000000"/>
          <w:sz w:val="16"/>
          <w:szCs w:val="16"/>
        </w:rPr>
        <w:t xml:space="preserve"> </w:t>
      </w:r>
      <w:r w:rsidRPr="0097394B">
        <w:rPr>
          <w:rFonts w:eastAsia="Times New Roman"/>
          <w:vanish/>
          <w:color w:val="000000"/>
          <w:sz w:val="16"/>
          <w:szCs w:val="16"/>
        </w:rPr>
        <w:t>however,</w:t>
      </w:r>
      <w:r w:rsidRPr="0097394B">
        <w:rPr>
          <w:rFonts w:eastAsia="Times New Roman"/>
          <w:color w:val="000000"/>
          <w:sz w:val="16"/>
          <w:szCs w:val="16"/>
        </w:rPr>
        <w:t xml:space="preserve"> </w:t>
      </w:r>
      <w:r w:rsidRPr="0097394B">
        <w:rPr>
          <w:rFonts w:eastAsia="Times New Roman"/>
          <w:vanish/>
          <w:color w:val="000000"/>
          <w:sz w:val="16"/>
          <w:szCs w:val="16"/>
        </w:rPr>
        <w:t>finds</w:t>
      </w:r>
      <w:r w:rsidRPr="0097394B">
        <w:rPr>
          <w:rFonts w:eastAsia="Times New Roman"/>
          <w:color w:val="000000"/>
          <w:sz w:val="16"/>
          <w:szCs w:val="16"/>
        </w:rPr>
        <w:t xml:space="preserve"> </w:t>
      </w:r>
      <w:r w:rsidRPr="0097394B">
        <w:rPr>
          <w:rFonts w:eastAsia="Times New Roman"/>
          <w:vanish/>
          <w:color w:val="000000"/>
          <w:sz w:val="16"/>
          <w:szCs w:val="16"/>
        </w:rPr>
        <w:t>little</w:t>
      </w:r>
      <w:r w:rsidRPr="0097394B">
        <w:rPr>
          <w:rFonts w:eastAsia="Times New Roman"/>
          <w:color w:val="000000"/>
          <w:sz w:val="16"/>
          <w:szCs w:val="16"/>
        </w:rPr>
        <w:t xml:space="preserve"> </w:t>
      </w:r>
      <w:r w:rsidRPr="0097394B">
        <w:rPr>
          <w:rFonts w:eastAsia="Times New Roman"/>
          <w:vanish/>
          <w:color w:val="000000"/>
          <w:sz w:val="16"/>
          <w:szCs w:val="16"/>
        </w:rPr>
        <w:t>evidence</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bargaining</w:t>
      </w:r>
      <w:r w:rsidRPr="0097394B">
        <w:rPr>
          <w:rFonts w:eastAsia="Times New Roman"/>
          <w:color w:val="000000"/>
          <w:sz w:val="16"/>
          <w:szCs w:val="16"/>
        </w:rPr>
        <w:t xml:space="preserve"> </w:t>
      </w:r>
      <w:r w:rsidRPr="0097394B">
        <w:rPr>
          <w:rFonts w:eastAsia="Times New Roman"/>
          <w:vanish/>
          <w:color w:val="000000"/>
          <w:sz w:val="16"/>
          <w:szCs w:val="16"/>
        </w:rPr>
        <w:t>power</w:t>
      </w:r>
      <w:r w:rsidRPr="0097394B">
        <w:rPr>
          <w:rFonts w:eastAsia="Times New Roman"/>
          <w:color w:val="000000"/>
          <w:sz w:val="16"/>
          <w:szCs w:val="16"/>
        </w:rPr>
        <w:t xml:space="preserve"> </w:t>
      </w:r>
      <w:r w:rsidRPr="0097394B">
        <w:rPr>
          <w:rFonts w:eastAsia="Times New Roman"/>
          <w:vanish/>
          <w:color w:val="000000"/>
          <w:sz w:val="16"/>
          <w:szCs w:val="16"/>
        </w:rPr>
        <w:t>having</w:t>
      </w:r>
      <w:r w:rsidRPr="0097394B">
        <w:rPr>
          <w:rFonts w:eastAsia="Times New Roman"/>
          <w:color w:val="000000"/>
          <w:sz w:val="16"/>
          <w:szCs w:val="16"/>
        </w:rPr>
        <w:t xml:space="preserve"> </w:t>
      </w:r>
      <w:r w:rsidRPr="0097394B">
        <w:rPr>
          <w:rFonts w:eastAsia="Times New Roman"/>
          <w:vanish/>
          <w:color w:val="000000"/>
          <w:sz w:val="16"/>
          <w:szCs w:val="16"/>
        </w:rPr>
        <w:t>a</w:t>
      </w:r>
      <w:r w:rsidRPr="0097394B">
        <w:rPr>
          <w:rFonts w:eastAsia="Times New Roman"/>
          <w:color w:val="000000"/>
          <w:sz w:val="16"/>
          <w:szCs w:val="16"/>
        </w:rPr>
        <w:t xml:space="preserve"> </w:t>
      </w:r>
      <w:r w:rsidRPr="0097394B">
        <w:rPr>
          <w:rFonts w:eastAsia="Times New Roman"/>
          <w:vanish/>
          <w:color w:val="000000"/>
          <w:sz w:val="16"/>
          <w:szCs w:val="16"/>
        </w:rPr>
        <w:t>significant</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how</w:t>
      </w:r>
      <w:r w:rsidRPr="0097394B">
        <w:rPr>
          <w:rFonts w:eastAsia="Times New Roman"/>
          <w:color w:val="000000"/>
          <w:sz w:val="16"/>
          <w:szCs w:val="16"/>
        </w:rPr>
        <w:t xml:space="preserve"> </w:t>
      </w:r>
      <w:r w:rsidRPr="0097394B">
        <w:rPr>
          <w:rFonts w:eastAsia="Times New Roman"/>
          <w:vanish/>
          <w:color w:val="000000"/>
          <w:sz w:val="16"/>
          <w:szCs w:val="16"/>
        </w:rPr>
        <w:t>much</w:t>
      </w:r>
      <w:r w:rsidRPr="0097394B">
        <w:rPr>
          <w:rFonts w:eastAsia="Times New Roman"/>
          <w:color w:val="000000"/>
          <w:sz w:val="16"/>
          <w:szCs w:val="16"/>
        </w:rPr>
        <w:t xml:space="preserve"> </w:t>
      </w:r>
      <w:r w:rsidRPr="0097394B">
        <w:rPr>
          <w:rFonts w:eastAsia="Times New Roman"/>
          <w:vanish/>
          <w:color w:val="000000"/>
          <w:sz w:val="16"/>
          <w:szCs w:val="16"/>
        </w:rPr>
        <w:t>schooling</w:t>
      </w:r>
      <w:r w:rsidRPr="0097394B">
        <w:rPr>
          <w:rFonts w:eastAsia="Times New Roman"/>
          <w:color w:val="000000"/>
          <w:sz w:val="16"/>
          <w:szCs w:val="16"/>
        </w:rPr>
        <w:t xml:space="preserve"> </w:t>
      </w:r>
      <w:r w:rsidRPr="0097394B">
        <w:rPr>
          <w:rFonts w:eastAsia="Times New Roman"/>
          <w:vanish/>
          <w:color w:val="000000"/>
          <w:sz w:val="16"/>
          <w:szCs w:val="16"/>
        </w:rPr>
        <w:t>students</w:t>
      </w:r>
      <w:r w:rsidRPr="0097394B">
        <w:rPr>
          <w:rFonts w:eastAsia="Times New Roman"/>
          <w:color w:val="000000"/>
          <w:sz w:val="16"/>
          <w:szCs w:val="16"/>
        </w:rPr>
        <w:t xml:space="preserve"> </w:t>
      </w:r>
      <w:r w:rsidRPr="0097394B">
        <w:rPr>
          <w:rFonts w:eastAsia="Times New Roman"/>
          <w:vanish/>
          <w:color w:val="000000"/>
          <w:sz w:val="16"/>
          <w:szCs w:val="16"/>
        </w:rPr>
        <w:t>completed.</w:t>
      </w:r>
      <w:r w:rsidRPr="0097394B">
        <w:rPr>
          <w:rFonts w:eastAsia="Times New Roman"/>
          <w:color w:val="000000"/>
          <w:sz w:val="16"/>
          <w:szCs w:val="16"/>
        </w:rPr>
        <w:t xml:space="preserve"> </w:t>
      </w:r>
      <w:r w:rsidRPr="0097394B">
        <w:rPr>
          <w:rFonts w:eastAsia="Times New Roman"/>
          <w:vanish/>
          <w:color w:val="000000"/>
          <w:sz w:val="16"/>
          <w:szCs w:val="16"/>
        </w:rPr>
        <w:t>This</w:t>
      </w:r>
      <w:r w:rsidRPr="0097394B">
        <w:rPr>
          <w:rFonts w:eastAsia="Times New Roman"/>
          <w:color w:val="000000"/>
          <w:sz w:val="16"/>
          <w:szCs w:val="16"/>
        </w:rPr>
        <w:t xml:space="preserve"> </w:t>
      </w:r>
      <w:r w:rsidRPr="0097394B">
        <w:rPr>
          <w:rFonts w:eastAsia="Times New Roman"/>
          <w:vanish/>
          <w:color w:val="000000"/>
          <w:sz w:val="16"/>
          <w:szCs w:val="16"/>
        </w:rPr>
        <w:t>finding</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surprising</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light</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substantial</w:t>
      </w:r>
      <w:r w:rsidRPr="0097394B">
        <w:rPr>
          <w:rFonts w:eastAsia="Times New Roman"/>
          <w:color w:val="000000"/>
          <w:sz w:val="16"/>
          <w:szCs w:val="16"/>
        </w:rPr>
        <w:t xml:space="preserve"> </w:t>
      </w:r>
      <w:r w:rsidRPr="0097394B">
        <w:rPr>
          <w:rFonts w:eastAsia="Times New Roman"/>
          <w:vanish/>
          <w:color w:val="000000"/>
          <w:sz w:val="16"/>
          <w:szCs w:val="16"/>
        </w:rPr>
        <w:t>labor-market</w:t>
      </w:r>
      <w:r w:rsidRPr="0097394B">
        <w:rPr>
          <w:rFonts w:eastAsia="Times New Roman"/>
          <w:color w:val="000000"/>
          <w:sz w:val="16"/>
          <w:szCs w:val="16"/>
        </w:rPr>
        <w:t xml:space="preserve"> </w:t>
      </w:r>
      <w:r w:rsidRPr="0097394B">
        <w:rPr>
          <w:rFonts w:eastAsia="Times New Roman"/>
          <w:vanish/>
          <w:color w:val="000000"/>
          <w:sz w:val="16"/>
          <w:szCs w:val="16"/>
        </w:rPr>
        <w:t>effects</w:t>
      </w:r>
      <w:r w:rsidRPr="0097394B">
        <w:rPr>
          <w:rFonts w:eastAsia="Times New Roman"/>
          <w:color w:val="000000"/>
          <w:sz w:val="16"/>
          <w:szCs w:val="16"/>
        </w:rPr>
        <w:t xml:space="preserve"> </w:t>
      </w:r>
      <w:r w:rsidRPr="0097394B">
        <w:rPr>
          <w:rFonts w:eastAsia="Times New Roman"/>
          <w:vanish/>
          <w:color w:val="000000"/>
          <w:sz w:val="16"/>
          <w:szCs w:val="16"/>
        </w:rPr>
        <w:t>we</w:t>
      </w:r>
      <w:r w:rsidRPr="0097394B">
        <w:rPr>
          <w:rFonts w:eastAsia="Times New Roman"/>
          <w:color w:val="000000"/>
          <w:sz w:val="16"/>
          <w:szCs w:val="16"/>
        </w:rPr>
        <w:t xml:space="preserve"> </w:t>
      </w:r>
      <w:r w:rsidRPr="0097394B">
        <w:rPr>
          <w:rFonts w:eastAsia="Times New Roman"/>
          <w:vanish/>
          <w:color w:val="000000"/>
          <w:sz w:val="16"/>
          <w:szCs w:val="16"/>
        </w:rPr>
        <w:t>document,</w:t>
      </w:r>
      <w:r w:rsidRPr="0097394B">
        <w:rPr>
          <w:rFonts w:eastAsia="Times New Roman"/>
          <w:color w:val="000000"/>
          <w:sz w:val="16"/>
          <w:szCs w:val="16"/>
        </w:rPr>
        <w:t xml:space="preserve"> </w:t>
      </w:r>
      <w:r w:rsidRPr="0097394B">
        <w:rPr>
          <w:rFonts w:eastAsia="Times New Roman"/>
          <w:vanish/>
          <w:color w:val="000000"/>
          <w:sz w:val="16"/>
          <w:szCs w:val="16"/>
        </w:rPr>
        <w:t>but</w:t>
      </w:r>
      <w:r w:rsidRPr="0097394B">
        <w:rPr>
          <w:rFonts w:eastAsia="Times New Roman"/>
          <w:color w:val="000000"/>
          <w:sz w:val="16"/>
          <w:szCs w:val="16"/>
        </w:rPr>
        <w:t xml:space="preserve"> </w:t>
      </w:r>
      <w:r w:rsidRPr="0097394B">
        <w:rPr>
          <w:rFonts w:eastAsia="Times New Roman"/>
          <w:vanish/>
          <w:color w:val="000000"/>
          <w:sz w:val="16"/>
          <w:szCs w:val="16"/>
        </w:rPr>
        <w:t>it</w:t>
      </w:r>
      <w:r w:rsidRPr="0097394B">
        <w:rPr>
          <w:rFonts w:eastAsia="Times New Roman"/>
          <w:color w:val="000000"/>
          <w:sz w:val="16"/>
          <w:szCs w:val="16"/>
        </w:rPr>
        <w:t xml:space="preserve"> </w:t>
      </w:r>
      <w:r w:rsidRPr="0097394B">
        <w:rPr>
          <w:rFonts w:eastAsia="Times New Roman"/>
          <w:vanish/>
          <w:color w:val="000000"/>
          <w:sz w:val="16"/>
          <w:szCs w:val="16"/>
        </w:rPr>
        <w:t>comports</w:t>
      </w:r>
      <w:r w:rsidRPr="0097394B">
        <w:rPr>
          <w:rFonts w:eastAsia="Times New Roman"/>
          <w:color w:val="000000"/>
          <w:sz w:val="16"/>
          <w:szCs w:val="16"/>
        </w:rPr>
        <w:t xml:space="preserve"> </w:t>
      </w:r>
      <w:r w:rsidRPr="0097394B">
        <w:rPr>
          <w:rFonts w:eastAsia="Times New Roman"/>
          <w:vanish/>
          <w:color w:val="000000"/>
          <w:sz w:val="16"/>
          <w:szCs w:val="16"/>
        </w:rPr>
        <w:t>with</w:t>
      </w:r>
      <w:r w:rsidRPr="0097394B">
        <w:rPr>
          <w:rFonts w:eastAsia="Times New Roman"/>
          <w:color w:val="000000"/>
          <w:sz w:val="16"/>
          <w:szCs w:val="16"/>
        </w:rPr>
        <w:t xml:space="preserve"> </w:t>
      </w:r>
      <w:r w:rsidRPr="0097394B">
        <w:rPr>
          <w:rFonts w:eastAsia="Times New Roman"/>
          <w:vanish/>
          <w:color w:val="000000"/>
          <w:sz w:val="16"/>
          <w:szCs w:val="16"/>
        </w:rPr>
        <w:t>prior</w:t>
      </w:r>
      <w:r w:rsidRPr="0097394B">
        <w:rPr>
          <w:rFonts w:eastAsia="Times New Roman"/>
          <w:color w:val="000000"/>
          <w:sz w:val="16"/>
          <w:szCs w:val="16"/>
        </w:rPr>
        <w:t xml:space="preserve"> </w:t>
      </w:r>
      <w:r w:rsidRPr="0097394B">
        <w:rPr>
          <w:rFonts w:eastAsia="Times New Roman"/>
          <w:vanish/>
          <w:color w:val="000000"/>
          <w:sz w:val="16"/>
          <w:szCs w:val="16"/>
        </w:rPr>
        <w:t>research</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has</w:t>
      </w:r>
      <w:r w:rsidRPr="0097394B">
        <w:rPr>
          <w:rFonts w:eastAsia="Times New Roman"/>
          <w:color w:val="000000"/>
          <w:sz w:val="16"/>
          <w:szCs w:val="16"/>
        </w:rPr>
        <w:t xml:space="preserve"> </w:t>
      </w:r>
      <w:r w:rsidRPr="0097394B">
        <w:rPr>
          <w:rFonts w:eastAsia="Times New Roman"/>
          <w:vanish/>
          <w:color w:val="000000"/>
          <w:sz w:val="16"/>
          <w:szCs w:val="16"/>
        </w:rPr>
        <w:t>found</w:t>
      </w:r>
      <w:r w:rsidRPr="0097394B">
        <w:rPr>
          <w:rFonts w:eastAsia="Times New Roman"/>
          <w:color w:val="000000"/>
          <w:sz w:val="16"/>
          <w:szCs w:val="16"/>
        </w:rPr>
        <w:t xml:space="preserve"> </w:t>
      </w:r>
      <w:r w:rsidRPr="0097394B">
        <w:rPr>
          <w:rFonts w:eastAsia="Times New Roman"/>
          <w:vanish/>
          <w:color w:val="000000"/>
          <w:sz w:val="16"/>
          <w:szCs w:val="16"/>
        </w:rPr>
        <w:t>no</w:t>
      </w:r>
      <w:r w:rsidRPr="0097394B">
        <w:rPr>
          <w:rFonts w:eastAsia="Times New Roman"/>
          <w:color w:val="000000"/>
          <w:sz w:val="16"/>
          <w:szCs w:val="16"/>
        </w:rPr>
        <w:t xml:space="preserve"> </w:t>
      </w:r>
      <w:r w:rsidRPr="0097394B">
        <w:rPr>
          <w:rFonts w:eastAsia="Times New Roman"/>
          <w:vanish/>
          <w:color w:val="000000"/>
          <w:sz w:val="16"/>
          <w:szCs w:val="16"/>
        </w:rPr>
        <w:t>effect</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duty-to-bargain</w:t>
      </w:r>
      <w:r w:rsidRPr="0097394B">
        <w:rPr>
          <w:rFonts w:eastAsia="Times New Roman"/>
          <w:color w:val="000000"/>
          <w:sz w:val="16"/>
          <w:szCs w:val="16"/>
        </w:rPr>
        <w:t xml:space="preserve"> </w:t>
      </w:r>
      <w:r w:rsidRPr="0097394B">
        <w:rPr>
          <w:rFonts w:eastAsia="Times New Roman"/>
          <w:vanish/>
          <w:color w:val="000000"/>
          <w:sz w:val="16"/>
          <w:szCs w:val="16"/>
        </w:rPr>
        <w:t>law</w:t>
      </w:r>
      <w:r w:rsidRPr="0097394B">
        <w:rPr>
          <w:rFonts w:eastAsia="Times New Roman"/>
          <w:color w:val="000000"/>
          <w:sz w:val="16"/>
          <w:szCs w:val="16"/>
        </w:rPr>
        <w:t xml:space="preserve"> </w:t>
      </w:r>
      <w:r w:rsidRPr="0097394B">
        <w:rPr>
          <w:rFonts w:eastAsia="Times New Roman"/>
          <w:vanish/>
          <w:color w:val="000000"/>
          <w:sz w:val="16"/>
          <w:szCs w:val="16"/>
        </w:rPr>
        <w:t>passage</w:t>
      </w:r>
      <w:r w:rsidRPr="0097394B">
        <w:rPr>
          <w:rFonts w:eastAsia="Times New Roman"/>
          <w:color w:val="000000"/>
          <w:sz w:val="16"/>
          <w:szCs w:val="16"/>
        </w:rPr>
        <w:t xml:space="preserve"> </w:t>
      </w:r>
      <w:r w:rsidRPr="0097394B">
        <w:rPr>
          <w:rFonts w:eastAsia="Times New Roman"/>
          <w:vanish/>
          <w:color w:val="000000"/>
          <w:sz w:val="16"/>
          <w:szCs w:val="16"/>
        </w:rPr>
        <w:t>on</w:t>
      </w:r>
      <w:r w:rsidRPr="0097394B">
        <w:rPr>
          <w:rFonts w:eastAsia="Times New Roman"/>
          <w:color w:val="000000"/>
          <w:sz w:val="16"/>
          <w:szCs w:val="16"/>
        </w:rPr>
        <w:t xml:space="preserve"> </w:t>
      </w:r>
      <w:r w:rsidRPr="0097394B">
        <w:rPr>
          <w:rFonts w:eastAsia="Times New Roman"/>
          <w:vanish/>
          <w:color w:val="000000"/>
          <w:sz w:val="16"/>
          <w:szCs w:val="16"/>
        </w:rPr>
        <w:t>high-school</w:t>
      </w:r>
      <w:r w:rsidRPr="0097394B">
        <w:rPr>
          <w:rFonts w:eastAsia="Times New Roman"/>
          <w:color w:val="000000"/>
          <w:sz w:val="16"/>
          <w:szCs w:val="16"/>
        </w:rPr>
        <w:t xml:space="preserve"> </w:t>
      </w:r>
      <w:r w:rsidRPr="0097394B">
        <w:rPr>
          <w:rFonts w:eastAsia="Times New Roman"/>
          <w:vanish/>
          <w:color w:val="000000"/>
          <w:sz w:val="16"/>
          <w:szCs w:val="16"/>
        </w:rPr>
        <w:t>dropout</w:t>
      </w:r>
      <w:r w:rsidRPr="0097394B">
        <w:rPr>
          <w:rFonts w:eastAsia="Times New Roman"/>
          <w:color w:val="000000"/>
          <w:sz w:val="16"/>
          <w:szCs w:val="16"/>
        </w:rPr>
        <w:t xml:space="preserve"> </w:t>
      </w:r>
      <w:r w:rsidRPr="0097394B">
        <w:rPr>
          <w:rFonts w:eastAsia="Times New Roman"/>
          <w:vanish/>
          <w:color w:val="000000"/>
          <w:sz w:val="16"/>
          <w:szCs w:val="16"/>
        </w:rPr>
        <w:t>rates.</w:t>
      </w:r>
    </w:p>
    <w:p w14:paraId="2C27BE55" w14:textId="77777777" w:rsidR="0097394B" w:rsidRPr="0097394B" w:rsidRDefault="0097394B" w:rsidP="0097394B">
      <w:pPr>
        <w:rPr>
          <w:rFonts w:ascii="Times New Roman" w:eastAsia="Times New Roman" w:hAnsi="Times New Roman" w:cs="Times New Roman"/>
        </w:rPr>
      </w:pPr>
      <w:r w:rsidRPr="0097394B">
        <w:rPr>
          <w:rFonts w:eastAsia="Times New Roman"/>
          <w:vanish/>
          <w:color w:val="000000"/>
          <w:sz w:val="16"/>
          <w:szCs w:val="16"/>
        </w:rPr>
        <w:t>Additionally,</w:t>
      </w:r>
      <w:r w:rsidRPr="0097394B">
        <w:rPr>
          <w:rFonts w:eastAsia="Times New Roman"/>
          <w:color w:val="000000"/>
          <w:sz w:val="16"/>
          <w:szCs w:val="16"/>
        </w:rPr>
        <w:t xml:space="preserve"> </w:t>
      </w:r>
      <w:r w:rsidRPr="0097394B">
        <w:rPr>
          <w:rFonts w:eastAsia="Times New Roman"/>
          <w:vanish/>
          <w:color w:val="000000"/>
          <w:sz w:val="16"/>
          <w:szCs w:val="16"/>
        </w:rPr>
        <w:t>educational</w:t>
      </w:r>
      <w:r w:rsidRPr="0097394B">
        <w:rPr>
          <w:rFonts w:eastAsia="Times New Roman"/>
          <w:color w:val="000000"/>
          <w:sz w:val="16"/>
          <w:szCs w:val="16"/>
        </w:rPr>
        <w:t xml:space="preserve"> </w:t>
      </w:r>
      <w:r w:rsidRPr="0097394B">
        <w:rPr>
          <w:rFonts w:eastAsia="Times New Roman"/>
          <w:vanish/>
          <w:color w:val="000000"/>
          <w:sz w:val="16"/>
          <w:szCs w:val="16"/>
        </w:rPr>
        <w:t>attainment</w:t>
      </w:r>
      <w:r w:rsidRPr="0097394B">
        <w:rPr>
          <w:rFonts w:eastAsia="Times New Roman"/>
          <w:color w:val="000000"/>
          <w:sz w:val="16"/>
          <w:szCs w:val="16"/>
        </w:rPr>
        <w:t xml:space="preserve"> </w:t>
      </w:r>
      <w:r w:rsidRPr="0097394B">
        <w:rPr>
          <w:rFonts w:eastAsia="Times New Roman"/>
          <w:vanish/>
          <w:color w:val="000000"/>
          <w:sz w:val="16"/>
          <w:szCs w:val="16"/>
        </w:rPr>
        <w:t>is</w:t>
      </w:r>
      <w:r w:rsidRPr="0097394B">
        <w:rPr>
          <w:rFonts w:eastAsia="Times New Roman"/>
          <w:color w:val="000000"/>
          <w:sz w:val="16"/>
          <w:szCs w:val="16"/>
        </w:rPr>
        <w:t xml:space="preserve"> </w:t>
      </w:r>
      <w:r w:rsidRPr="0097394B">
        <w:rPr>
          <w:rFonts w:eastAsia="Times New Roman"/>
          <w:vanish/>
          <w:color w:val="000000"/>
          <w:sz w:val="16"/>
          <w:szCs w:val="16"/>
        </w:rPr>
        <w:t>but</w:t>
      </w:r>
      <w:r w:rsidRPr="0097394B">
        <w:rPr>
          <w:rFonts w:eastAsia="Times New Roman"/>
          <w:color w:val="000000"/>
          <w:sz w:val="16"/>
          <w:szCs w:val="16"/>
        </w:rPr>
        <w:t xml:space="preserve"> </w:t>
      </w:r>
      <w:r w:rsidRPr="0097394B">
        <w:rPr>
          <w:rFonts w:eastAsia="Times New Roman"/>
          <w:vanish/>
          <w:color w:val="000000"/>
          <w:sz w:val="16"/>
          <w:szCs w:val="16"/>
        </w:rPr>
        <w:t>one</w:t>
      </w:r>
      <w:r w:rsidRPr="0097394B">
        <w:rPr>
          <w:rFonts w:eastAsia="Times New Roman"/>
          <w:color w:val="000000"/>
          <w:sz w:val="16"/>
          <w:szCs w:val="16"/>
        </w:rPr>
        <w:t xml:space="preserve"> </w:t>
      </w:r>
      <w:r w:rsidRPr="0097394B">
        <w:rPr>
          <w:rFonts w:eastAsia="Times New Roman"/>
          <w:vanish/>
          <w:color w:val="000000"/>
          <w:sz w:val="16"/>
          <w:szCs w:val="16"/>
        </w:rPr>
        <w:t>measure</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amount</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human</w:t>
      </w:r>
      <w:r w:rsidRPr="0097394B">
        <w:rPr>
          <w:rFonts w:eastAsia="Times New Roman"/>
          <w:color w:val="000000"/>
          <w:sz w:val="16"/>
          <w:szCs w:val="16"/>
        </w:rPr>
        <w:t xml:space="preserve"> </w:t>
      </w:r>
      <w:r w:rsidRPr="0097394B">
        <w:rPr>
          <w:rFonts w:eastAsia="Times New Roman"/>
          <w:vanish/>
          <w:color w:val="000000"/>
          <w:sz w:val="16"/>
          <w:szCs w:val="16"/>
        </w:rPr>
        <w:t>capital</w:t>
      </w:r>
      <w:r w:rsidRPr="0097394B">
        <w:rPr>
          <w:rFonts w:eastAsia="Times New Roman"/>
          <w:color w:val="000000"/>
          <w:sz w:val="16"/>
          <w:szCs w:val="16"/>
        </w:rPr>
        <w:t xml:space="preserve"> </w:t>
      </w:r>
      <w:r w:rsidRPr="0097394B">
        <w:rPr>
          <w:rFonts w:eastAsia="Times New Roman"/>
          <w:vanish/>
          <w:color w:val="000000"/>
          <w:sz w:val="16"/>
          <w:szCs w:val="16"/>
        </w:rPr>
        <w:t>students</w:t>
      </w:r>
      <w:r w:rsidRPr="0097394B">
        <w:rPr>
          <w:rFonts w:eastAsia="Times New Roman"/>
          <w:color w:val="000000"/>
          <w:sz w:val="16"/>
          <w:szCs w:val="16"/>
        </w:rPr>
        <w:t xml:space="preserve"> </w:t>
      </w:r>
      <w:r w:rsidRPr="0097394B">
        <w:rPr>
          <w:rFonts w:eastAsia="Times New Roman"/>
          <w:vanish/>
          <w:color w:val="000000"/>
          <w:sz w:val="16"/>
          <w:szCs w:val="16"/>
        </w:rPr>
        <w:t>accumulate.</w:t>
      </w:r>
      <w:r w:rsidRPr="0097394B">
        <w:rPr>
          <w:rFonts w:eastAsia="Times New Roman"/>
          <w:color w:val="000000"/>
          <w:sz w:val="16"/>
          <w:szCs w:val="16"/>
        </w:rPr>
        <w:t xml:space="preserve"> </w:t>
      </w:r>
      <w:r w:rsidRPr="0097394B">
        <w:rPr>
          <w:rFonts w:eastAsia="Times New Roman"/>
          <w:vanish/>
          <w:color w:val="000000"/>
          <w:sz w:val="16"/>
          <w:szCs w:val="16"/>
        </w:rPr>
        <w:t>Even</w:t>
      </w:r>
      <w:r w:rsidRPr="0097394B">
        <w:rPr>
          <w:rFonts w:eastAsia="Times New Roman"/>
          <w:color w:val="000000"/>
          <w:sz w:val="16"/>
          <w:szCs w:val="16"/>
        </w:rPr>
        <w:t xml:space="preserve"> </w:t>
      </w:r>
      <w:r w:rsidRPr="0097394B">
        <w:rPr>
          <w:rFonts w:eastAsia="Times New Roman"/>
          <w:vanish/>
          <w:color w:val="000000"/>
          <w:sz w:val="16"/>
          <w:szCs w:val="16"/>
        </w:rPr>
        <w:t>if</w:t>
      </w:r>
      <w:r w:rsidRPr="0097394B">
        <w:rPr>
          <w:rFonts w:eastAsia="Times New Roman"/>
          <w:color w:val="000000"/>
          <w:sz w:val="16"/>
          <w:szCs w:val="16"/>
        </w:rPr>
        <w:t xml:space="preserve"> </w:t>
      </w:r>
      <w:r w:rsidRPr="0097394B">
        <w:rPr>
          <w:rFonts w:eastAsia="Times New Roman"/>
          <w:vanish/>
          <w:color w:val="000000"/>
          <w:sz w:val="16"/>
          <w:szCs w:val="16"/>
        </w:rPr>
        <w:t>students</w:t>
      </w:r>
      <w:r w:rsidRPr="0097394B">
        <w:rPr>
          <w:rFonts w:eastAsia="Times New Roman"/>
          <w:color w:val="000000"/>
          <w:sz w:val="16"/>
          <w:szCs w:val="16"/>
        </w:rPr>
        <w:t xml:space="preserve"> </w:t>
      </w:r>
      <w:r w:rsidRPr="0097394B">
        <w:rPr>
          <w:rFonts w:eastAsia="Times New Roman"/>
          <w:vanish/>
          <w:color w:val="000000"/>
          <w:sz w:val="16"/>
          <w:szCs w:val="16"/>
        </w:rPr>
        <w:t>do</w:t>
      </w:r>
      <w:r w:rsidRPr="0097394B">
        <w:rPr>
          <w:rFonts w:eastAsia="Times New Roman"/>
          <w:color w:val="000000"/>
          <w:sz w:val="16"/>
          <w:szCs w:val="16"/>
        </w:rPr>
        <w:t xml:space="preserve"> </w:t>
      </w:r>
      <w:r w:rsidRPr="0097394B">
        <w:rPr>
          <w:rFonts w:eastAsia="Times New Roman"/>
          <w:vanish/>
          <w:color w:val="000000"/>
          <w:sz w:val="16"/>
          <w:szCs w:val="16"/>
        </w:rPr>
        <w:t>not</w:t>
      </w:r>
      <w:r w:rsidRPr="0097394B">
        <w:rPr>
          <w:rFonts w:eastAsia="Times New Roman"/>
          <w:color w:val="000000"/>
          <w:sz w:val="16"/>
          <w:szCs w:val="16"/>
        </w:rPr>
        <w:t xml:space="preserve"> </w:t>
      </w:r>
      <w:r w:rsidRPr="0097394B">
        <w:rPr>
          <w:rFonts w:eastAsia="Times New Roman"/>
          <w:vanish/>
          <w:color w:val="000000"/>
          <w:sz w:val="16"/>
          <w:szCs w:val="16"/>
        </w:rPr>
        <w:t>complete</w:t>
      </w:r>
      <w:r w:rsidRPr="0097394B">
        <w:rPr>
          <w:rFonts w:eastAsia="Times New Roman"/>
          <w:color w:val="000000"/>
          <w:sz w:val="16"/>
          <w:szCs w:val="16"/>
        </w:rPr>
        <w:t xml:space="preserve"> </w:t>
      </w:r>
      <w:r w:rsidRPr="0097394B">
        <w:rPr>
          <w:rFonts w:eastAsia="Times New Roman"/>
          <w:vanish/>
          <w:color w:val="000000"/>
          <w:sz w:val="16"/>
          <w:szCs w:val="16"/>
        </w:rPr>
        <w:t>fewer</w:t>
      </w:r>
      <w:r w:rsidRPr="0097394B">
        <w:rPr>
          <w:rFonts w:eastAsia="Times New Roman"/>
          <w:color w:val="000000"/>
          <w:sz w:val="16"/>
          <w:szCs w:val="16"/>
        </w:rPr>
        <w:t xml:space="preserve"> </w:t>
      </w:r>
      <w:r w:rsidRPr="0097394B">
        <w:rPr>
          <w:rFonts w:eastAsia="Times New Roman"/>
          <w:vanish/>
          <w:color w:val="000000"/>
          <w:sz w:val="16"/>
          <w:szCs w:val="16"/>
        </w:rPr>
        <w:t>years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education,</w:t>
      </w:r>
      <w:r w:rsidRPr="0097394B">
        <w:rPr>
          <w:rFonts w:eastAsia="Times New Roman"/>
          <w:color w:val="000000"/>
          <w:sz w:val="16"/>
          <w:szCs w:val="16"/>
        </w:rPr>
        <w:t xml:space="preserve"> </w:t>
      </w:r>
      <w:r w:rsidRPr="0097394B">
        <w:rPr>
          <w:rFonts w:eastAsia="Times New Roman"/>
          <w:vanish/>
          <w:color w:val="000000"/>
          <w:sz w:val="16"/>
          <w:szCs w:val="16"/>
        </w:rPr>
        <w:t>they</w:t>
      </w:r>
      <w:r w:rsidRPr="0097394B">
        <w:rPr>
          <w:rFonts w:eastAsia="Times New Roman"/>
          <w:color w:val="000000"/>
          <w:sz w:val="16"/>
          <w:szCs w:val="16"/>
        </w:rPr>
        <w:t xml:space="preserve"> </w:t>
      </w:r>
      <w:r w:rsidRPr="0097394B">
        <w:rPr>
          <w:rFonts w:eastAsia="Times New Roman"/>
          <w:vanish/>
          <w:color w:val="000000"/>
          <w:sz w:val="16"/>
          <w:szCs w:val="16"/>
        </w:rPr>
        <w:t>may</w:t>
      </w:r>
      <w:r w:rsidRPr="0097394B">
        <w:rPr>
          <w:rFonts w:eastAsia="Times New Roman"/>
          <w:color w:val="000000"/>
          <w:sz w:val="16"/>
          <w:szCs w:val="16"/>
        </w:rPr>
        <w:t xml:space="preserve"> </w:t>
      </w:r>
      <w:r w:rsidRPr="0097394B">
        <w:rPr>
          <w:rFonts w:eastAsia="Times New Roman"/>
          <w:vanish/>
          <w:color w:val="000000"/>
          <w:sz w:val="16"/>
          <w:szCs w:val="16"/>
        </w:rPr>
        <w:t>be</w:t>
      </w:r>
      <w:r w:rsidRPr="0097394B">
        <w:rPr>
          <w:rFonts w:eastAsia="Times New Roman"/>
          <w:color w:val="000000"/>
          <w:sz w:val="16"/>
          <w:szCs w:val="16"/>
        </w:rPr>
        <w:t xml:space="preserve"> </w:t>
      </w:r>
      <w:r w:rsidRPr="0097394B">
        <w:rPr>
          <w:rFonts w:eastAsia="Times New Roman"/>
          <w:vanish/>
          <w:color w:val="000000"/>
          <w:sz w:val="16"/>
          <w:szCs w:val="16"/>
        </w:rPr>
        <w:t>acquiring</w:t>
      </w:r>
      <w:r w:rsidRPr="0097394B">
        <w:rPr>
          <w:rFonts w:eastAsia="Times New Roman"/>
          <w:color w:val="000000"/>
          <w:sz w:val="16"/>
          <w:szCs w:val="16"/>
        </w:rPr>
        <w:t xml:space="preserve"> </w:t>
      </w:r>
      <w:r w:rsidRPr="0097394B">
        <w:rPr>
          <w:rFonts w:eastAsia="Times New Roman"/>
          <w:vanish/>
          <w:color w:val="000000"/>
          <w:sz w:val="16"/>
          <w:szCs w:val="16"/>
        </w:rPr>
        <w:t>fewer</w:t>
      </w:r>
      <w:r w:rsidRPr="0097394B">
        <w:rPr>
          <w:rFonts w:eastAsia="Times New Roman"/>
          <w:color w:val="000000"/>
          <w:sz w:val="16"/>
          <w:szCs w:val="16"/>
        </w:rPr>
        <w:t xml:space="preserve"> </w:t>
      </w:r>
      <w:r w:rsidRPr="0097394B">
        <w:rPr>
          <w:rFonts w:eastAsia="Times New Roman"/>
          <w:vanish/>
          <w:color w:val="000000"/>
          <w:sz w:val="16"/>
          <w:szCs w:val="16"/>
        </w:rPr>
        <w:t>skills</w:t>
      </w:r>
      <w:r w:rsidRPr="0097394B">
        <w:rPr>
          <w:rFonts w:eastAsia="Times New Roman"/>
          <w:color w:val="000000"/>
          <w:sz w:val="16"/>
          <w:szCs w:val="16"/>
        </w:rPr>
        <w:t xml:space="preserve"> </w:t>
      </w:r>
      <w:r w:rsidRPr="0097394B">
        <w:rPr>
          <w:rFonts w:eastAsia="Times New Roman"/>
          <w:vanish/>
          <w:color w:val="000000"/>
          <w:sz w:val="16"/>
          <w:szCs w:val="16"/>
        </w:rPr>
        <w:t>while</w:t>
      </w:r>
      <w:r w:rsidRPr="0097394B">
        <w:rPr>
          <w:rFonts w:eastAsia="Times New Roman"/>
          <w:color w:val="000000"/>
          <w:sz w:val="16"/>
          <w:szCs w:val="16"/>
        </w:rPr>
        <w:t xml:space="preserve"> </w:t>
      </w:r>
      <w:r w:rsidRPr="0097394B">
        <w:rPr>
          <w:rFonts w:eastAsia="Times New Roman"/>
          <w:vanish/>
          <w:color w:val="000000"/>
          <w:sz w:val="16"/>
          <w:szCs w:val="16"/>
        </w:rPr>
        <w:t>they</w:t>
      </w:r>
      <w:r w:rsidRPr="0097394B">
        <w:rPr>
          <w:rFonts w:eastAsia="Times New Roman"/>
          <w:color w:val="000000"/>
          <w:sz w:val="16"/>
          <w:szCs w:val="16"/>
        </w:rPr>
        <w:t xml:space="preserve"> </w:t>
      </w:r>
      <w:r w:rsidRPr="0097394B">
        <w:rPr>
          <w:rFonts w:eastAsia="Times New Roman"/>
          <w:vanish/>
          <w:color w:val="000000"/>
          <w:sz w:val="16"/>
          <w:szCs w:val="16"/>
        </w:rPr>
        <w:t>are</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school.</w:t>
      </w:r>
      <w:r w:rsidRPr="0097394B">
        <w:rPr>
          <w:rFonts w:eastAsia="Times New Roman"/>
          <w:color w:val="000000"/>
          <w:sz w:val="16"/>
          <w:szCs w:val="16"/>
        </w:rPr>
        <w:t xml:space="preserve"> </w:t>
      </w:r>
      <w:r w:rsidRPr="0097394B">
        <w:rPr>
          <w:rFonts w:eastAsia="Times New Roman"/>
          <w:vanish/>
          <w:color w:val="000000"/>
          <w:sz w:val="16"/>
          <w:szCs w:val="16"/>
        </w:rPr>
        <w:t>We</w:t>
      </w:r>
      <w:r w:rsidRPr="0097394B">
        <w:rPr>
          <w:rFonts w:eastAsia="Times New Roman"/>
          <w:color w:val="000000"/>
          <w:sz w:val="16"/>
          <w:szCs w:val="16"/>
        </w:rPr>
        <w:t xml:space="preserve"> </w:t>
      </w:r>
      <w:r w:rsidRPr="0097394B">
        <w:rPr>
          <w:rFonts w:eastAsia="Times New Roman"/>
          <w:vanish/>
          <w:color w:val="000000"/>
          <w:sz w:val="16"/>
          <w:szCs w:val="16"/>
        </w:rPr>
        <w:t>believe</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b/>
          <w:bCs/>
          <w:vanish/>
          <w:color w:val="000000"/>
          <w:szCs w:val="22"/>
          <w:u w:val="single"/>
        </w:rPr>
        <w:t>our</w:t>
      </w:r>
      <w:r w:rsidRPr="0097394B">
        <w:rPr>
          <w:rFonts w:eastAsia="Times New Roman"/>
          <w:b/>
          <w:bCs/>
          <w:color w:val="000000"/>
          <w:szCs w:val="22"/>
          <w:u w:val="single"/>
        </w:rPr>
        <w:t xml:space="preserve"> </w:t>
      </w:r>
      <w:r w:rsidRPr="0097394B">
        <w:rPr>
          <w:rFonts w:eastAsia="Times New Roman"/>
          <w:b/>
          <w:bCs/>
          <w:vanish/>
          <w:color w:val="000000"/>
          <w:szCs w:val="22"/>
          <w:u w:val="single"/>
        </w:rPr>
        <w:t>results</w:t>
      </w:r>
      <w:r w:rsidRPr="0097394B">
        <w:rPr>
          <w:rFonts w:eastAsia="Times New Roman"/>
          <w:color w:val="000000"/>
          <w:sz w:val="16"/>
          <w:szCs w:val="16"/>
        </w:rPr>
        <w:t xml:space="preserve"> </w:t>
      </w:r>
      <w:r w:rsidRPr="0097394B">
        <w:rPr>
          <w:rFonts w:eastAsia="Times New Roman"/>
          <w:vanish/>
          <w:color w:val="000000"/>
          <w:sz w:val="16"/>
          <w:szCs w:val="16"/>
        </w:rPr>
        <w:t>concerning</w:t>
      </w:r>
      <w:r w:rsidRPr="0097394B">
        <w:rPr>
          <w:rFonts w:eastAsia="Times New Roman"/>
          <w:color w:val="000000"/>
          <w:sz w:val="16"/>
          <w:szCs w:val="16"/>
        </w:rPr>
        <w:t xml:space="preserve"> </w:t>
      </w:r>
      <w:r w:rsidRPr="0097394B">
        <w:rPr>
          <w:rFonts w:eastAsia="Times New Roman"/>
          <w:vanish/>
          <w:color w:val="000000"/>
          <w:sz w:val="16"/>
          <w:szCs w:val="16"/>
        </w:rPr>
        <w:t>earnings</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employment</w:t>
      </w:r>
      <w:r w:rsidRPr="0097394B">
        <w:rPr>
          <w:rFonts w:eastAsia="Times New Roman"/>
          <w:color w:val="000000"/>
          <w:sz w:val="16"/>
          <w:szCs w:val="16"/>
        </w:rPr>
        <w:t xml:space="preserve"> </w:t>
      </w:r>
      <w:r w:rsidRPr="0097394B">
        <w:rPr>
          <w:rFonts w:eastAsia="Times New Roman"/>
          <w:vanish/>
          <w:color w:val="000000"/>
          <w:sz w:val="16"/>
          <w:szCs w:val="16"/>
        </w:rPr>
        <w:t>are</w:t>
      </w:r>
      <w:r w:rsidRPr="0097394B">
        <w:rPr>
          <w:rFonts w:eastAsia="Times New Roman"/>
          <w:color w:val="000000"/>
          <w:sz w:val="16"/>
          <w:szCs w:val="16"/>
        </w:rPr>
        <w:t xml:space="preserve"> </w:t>
      </w:r>
      <w:r w:rsidRPr="0097394B">
        <w:rPr>
          <w:rFonts w:eastAsia="Times New Roman"/>
          <w:vanish/>
          <w:color w:val="000000"/>
          <w:sz w:val="16"/>
          <w:szCs w:val="16"/>
        </w:rPr>
        <w:t>driven</w:t>
      </w:r>
      <w:r w:rsidRPr="0097394B">
        <w:rPr>
          <w:rFonts w:eastAsia="Times New Roman"/>
          <w:color w:val="000000"/>
          <w:sz w:val="16"/>
          <w:szCs w:val="16"/>
        </w:rPr>
        <w:t xml:space="preserve"> </w:t>
      </w:r>
      <w:r w:rsidRPr="0097394B">
        <w:rPr>
          <w:rFonts w:eastAsia="Times New Roman"/>
          <w:vanish/>
          <w:color w:val="000000"/>
          <w:sz w:val="16"/>
          <w:szCs w:val="16"/>
        </w:rPr>
        <w:t>by</w:t>
      </w:r>
      <w:r w:rsidRPr="0097394B">
        <w:rPr>
          <w:rFonts w:eastAsia="Times New Roman"/>
          <w:color w:val="000000"/>
          <w:sz w:val="16"/>
          <w:szCs w:val="16"/>
        </w:rPr>
        <w:t xml:space="preserve"> </w:t>
      </w:r>
      <w:r w:rsidRPr="0097394B">
        <w:rPr>
          <w:rFonts w:eastAsia="Times New Roman"/>
          <w:vanish/>
          <w:color w:val="000000"/>
          <w:sz w:val="16"/>
          <w:szCs w:val="16"/>
        </w:rPr>
        <w:t>other</w:t>
      </w:r>
      <w:r w:rsidRPr="0097394B">
        <w:rPr>
          <w:rFonts w:eastAsia="Times New Roman"/>
          <w:color w:val="000000"/>
          <w:sz w:val="16"/>
          <w:szCs w:val="16"/>
        </w:rPr>
        <w:t xml:space="preserve"> </w:t>
      </w:r>
      <w:r w:rsidRPr="0097394B">
        <w:rPr>
          <w:rFonts w:eastAsia="Times New Roman"/>
          <w:vanish/>
          <w:color w:val="000000"/>
          <w:sz w:val="16"/>
          <w:szCs w:val="16"/>
        </w:rPr>
        <w:t>aspects</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school</w:t>
      </w:r>
      <w:r w:rsidRPr="0097394B">
        <w:rPr>
          <w:rFonts w:eastAsia="Times New Roman"/>
          <w:color w:val="000000"/>
          <w:sz w:val="16"/>
          <w:szCs w:val="16"/>
        </w:rPr>
        <w:t xml:space="preserve"> </w:t>
      </w:r>
      <w:r w:rsidRPr="0097394B">
        <w:rPr>
          <w:rFonts w:eastAsia="Times New Roman"/>
          <w:vanish/>
          <w:color w:val="000000"/>
          <w:sz w:val="16"/>
          <w:szCs w:val="16"/>
        </w:rPr>
        <w:t>quality</w:t>
      </w:r>
      <w:r w:rsidRPr="0097394B">
        <w:rPr>
          <w:rFonts w:eastAsia="Times New Roman"/>
          <w:color w:val="000000"/>
          <w:sz w:val="16"/>
          <w:szCs w:val="16"/>
        </w:rPr>
        <w:t xml:space="preserve"> </w:t>
      </w:r>
      <w:r w:rsidRPr="0097394B">
        <w:rPr>
          <w:rFonts w:eastAsia="Times New Roman"/>
          <w:vanish/>
          <w:color w:val="000000"/>
          <w:sz w:val="16"/>
          <w:szCs w:val="16"/>
        </w:rPr>
        <w:t>that</w:t>
      </w:r>
      <w:r w:rsidRPr="0097394B">
        <w:rPr>
          <w:rFonts w:eastAsia="Times New Roman"/>
          <w:color w:val="000000"/>
          <w:sz w:val="16"/>
          <w:szCs w:val="16"/>
        </w:rPr>
        <w:t xml:space="preserve"> </w:t>
      </w:r>
      <w:r w:rsidRPr="0097394B">
        <w:rPr>
          <w:rFonts w:eastAsia="Times New Roman"/>
          <w:vanish/>
          <w:color w:val="000000"/>
          <w:sz w:val="16"/>
          <w:szCs w:val="16"/>
        </w:rPr>
        <w:t>are</w:t>
      </w:r>
      <w:r w:rsidRPr="0097394B">
        <w:rPr>
          <w:rFonts w:eastAsia="Times New Roman"/>
          <w:color w:val="000000"/>
          <w:sz w:val="16"/>
          <w:szCs w:val="16"/>
        </w:rPr>
        <w:t xml:space="preserve"> </w:t>
      </w:r>
      <w:r w:rsidRPr="0097394B">
        <w:rPr>
          <w:rFonts w:eastAsia="Times New Roman"/>
          <w:vanish/>
          <w:color w:val="000000"/>
          <w:sz w:val="16"/>
          <w:szCs w:val="16"/>
        </w:rPr>
        <w:t>not</w:t>
      </w:r>
      <w:r w:rsidRPr="0097394B">
        <w:rPr>
          <w:rFonts w:eastAsia="Times New Roman"/>
          <w:color w:val="000000"/>
          <w:sz w:val="16"/>
          <w:szCs w:val="16"/>
        </w:rPr>
        <w:t xml:space="preserve"> </w:t>
      </w:r>
      <w:r w:rsidRPr="0097394B">
        <w:rPr>
          <w:rFonts w:eastAsia="Times New Roman"/>
          <w:vanish/>
          <w:color w:val="000000"/>
          <w:sz w:val="16"/>
          <w:szCs w:val="16"/>
        </w:rPr>
        <w:t>reflected</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educational</w:t>
      </w:r>
      <w:r w:rsidRPr="0097394B">
        <w:rPr>
          <w:rFonts w:eastAsia="Times New Roman"/>
          <w:color w:val="000000"/>
          <w:sz w:val="16"/>
          <w:szCs w:val="16"/>
        </w:rPr>
        <w:t xml:space="preserve"> </w:t>
      </w:r>
      <w:r w:rsidRPr="0097394B">
        <w:rPr>
          <w:rFonts w:eastAsia="Times New Roman"/>
          <w:vanish/>
          <w:color w:val="000000"/>
          <w:sz w:val="16"/>
          <w:szCs w:val="16"/>
        </w:rPr>
        <w:t>attainment,</w:t>
      </w:r>
      <w:r w:rsidRPr="0097394B">
        <w:rPr>
          <w:rFonts w:eastAsia="Times New Roman"/>
          <w:color w:val="000000"/>
          <w:sz w:val="16"/>
          <w:szCs w:val="16"/>
        </w:rPr>
        <w:t xml:space="preserve"> </w:t>
      </w:r>
      <w:r w:rsidRPr="0097394B">
        <w:rPr>
          <w:rFonts w:eastAsia="Times New Roman"/>
          <w:vanish/>
          <w:color w:val="000000"/>
          <w:sz w:val="16"/>
          <w:szCs w:val="16"/>
        </w:rPr>
        <w:t>and</w:t>
      </w:r>
      <w:r w:rsidRPr="0097394B">
        <w:rPr>
          <w:rFonts w:eastAsia="Times New Roman"/>
          <w:color w:val="000000"/>
          <w:sz w:val="16"/>
          <w:szCs w:val="16"/>
        </w:rPr>
        <w:t xml:space="preserve"> </w:t>
      </w:r>
      <w:r w:rsidRPr="0097394B">
        <w:rPr>
          <w:rFonts w:eastAsia="Times New Roman"/>
          <w:vanish/>
          <w:color w:val="000000"/>
          <w:sz w:val="16"/>
          <w:szCs w:val="16"/>
        </w:rPr>
        <w:t>they</w:t>
      </w:r>
      <w:r w:rsidRPr="0097394B">
        <w:rPr>
          <w:rFonts w:eastAsia="Times New Roman"/>
          <w:color w:val="000000"/>
          <w:sz w:val="16"/>
          <w:szCs w:val="16"/>
        </w:rPr>
        <w:t xml:space="preserve"> </w:t>
      </w:r>
      <w:r w:rsidRPr="0097394B">
        <w:rPr>
          <w:rFonts w:eastAsia="Times New Roman"/>
          <w:b/>
          <w:bCs/>
          <w:vanish/>
          <w:color w:val="000000"/>
          <w:szCs w:val="22"/>
          <w:u w:val="single"/>
        </w:rPr>
        <w:t>reinforce</w:t>
      </w:r>
      <w:r w:rsidRPr="0097394B">
        <w:rPr>
          <w:rFonts w:eastAsia="Times New Roman"/>
          <w:b/>
          <w:bCs/>
          <w:color w:val="000000"/>
          <w:szCs w:val="22"/>
          <w:u w:val="single"/>
        </w:rPr>
        <w:t xml:space="preserve"> </w:t>
      </w:r>
      <w:r w:rsidRPr="0097394B">
        <w:rPr>
          <w:rFonts w:eastAsia="Times New Roman"/>
          <w:b/>
          <w:bCs/>
          <w:vanish/>
          <w:color w:val="000000"/>
          <w:szCs w:val="22"/>
          <w:u w:val="single"/>
        </w:rPr>
        <w:t>the</w:t>
      </w:r>
      <w:r w:rsidRPr="0097394B">
        <w:rPr>
          <w:rFonts w:eastAsia="Times New Roman"/>
          <w:b/>
          <w:bCs/>
          <w:color w:val="000000"/>
          <w:szCs w:val="22"/>
          <w:u w:val="single"/>
        </w:rPr>
        <w:t xml:space="preserve"> </w:t>
      </w:r>
      <w:r w:rsidRPr="0097394B">
        <w:rPr>
          <w:rFonts w:eastAsia="Times New Roman"/>
          <w:b/>
          <w:bCs/>
          <w:vanish/>
          <w:color w:val="000000"/>
          <w:szCs w:val="22"/>
          <w:u w:val="single"/>
        </w:rPr>
        <w:t>importance</w:t>
      </w:r>
      <w:r w:rsidRPr="0097394B">
        <w:rPr>
          <w:rFonts w:eastAsia="Times New Roman"/>
          <w:b/>
          <w:bCs/>
          <w:color w:val="000000"/>
          <w:szCs w:val="22"/>
          <w:u w:val="single"/>
        </w:rPr>
        <w:t xml:space="preserve"> </w:t>
      </w:r>
      <w:r w:rsidRPr="0097394B">
        <w:rPr>
          <w:rFonts w:eastAsia="Times New Roman"/>
          <w:b/>
          <w:bCs/>
          <w:vanish/>
          <w:color w:val="000000"/>
          <w:szCs w:val="22"/>
          <w:u w:val="single"/>
        </w:rPr>
        <w:t>of</w:t>
      </w:r>
      <w:r w:rsidRPr="0097394B">
        <w:rPr>
          <w:rFonts w:eastAsia="Times New Roman"/>
          <w:b/>
          <w:bCs/>
          <w:color w:val="000000"/>
          <w:szCs w:val="22"/>
          <w:u w:val="single"/>
        </w:rPr>
        <w:t xml:space="preserve"> </w:t>
      </w:r>
      <w:r w:rsidRPr="0097394B">
        <w:rPr>
          <w:rFonts w:eastAsia="Times New Roman"/>
          <w:b/>
          <w:bCs/>
          <w:vanish/>
          <w:color w:val="000000"/>
          <w:szCs w:val="22"/>
          <w:u w:val="single"/>
        </w:rPr>
        <w:t>studying</w:t>
      </w:r>
      <w:r w:rsidRPr="0097394B">
        <w:rPr>
          <w:rFonts w:eastAsia="Times New Roman"/>
          <w:color w:val="000000"/>
          <w:sz w:val="16"/>
          <w:szCs w:val="16"/>
        </w:rPr>
        <w:t xml:space="preserve"> </w:t>
      </w:r>
      <w:r w:rsidRPr="0097394B">
        <w:rPr>
          <w:rFonts w:eastAsia="Times New Roman"/>
          <w:vanish/>
          <w:color w:val="000000"/>
          <w:sz w:val="16"/>
          <w:szCs w:val="16"/>
        </w:rPr>
        <w:t>labor-market</w:t>
      </w:r>
      <w:r w:rsidRPr="0097394B">
        <w:rPr>
          <w:rFonts w:eastAsia="Times New Roman"/>
          <w:color w:val="000000"/>
          <w:sz w:val="16"/>
          <w:szCs w:val="16"/>
        </w:rPr>
        <w:t xml:space="preserve"> </w:t>
      </w:r>
      <w:r w:rsidRPr="0097394B">
        <w:rPr>
          <w:rFonts w:eastAsia="Times New Roman"/>
          <w:vanish/>
          <w:color w:val="000000"/>
          <w:sz w:val="16"/>
          <w:szCs w:val="16"/>
        </w:rPr>
        <w:t>outcomes</w:t>
      </w:r>
      <w:r w:rsidRPr="0097394B">
        <w:rPr>
          <w:rFonts w:eastAsia="Times New Roman"/>
          <w:color w:val="000000"/>
          <w:sz w:val="16"/>
          <w:szCs w:val="16"/>
        </w:rPr>
        <w:t xml:space="preserve"> </w:t>
      </w:r>
      <w:r w:rsidRPr="0097394B">
        <w:rPr>
          <w:rFonts w:eastAsia="Times New Roman"/>
          <w:vanish/>
          <w:color w:val="000000"/>
          <w:sz w:val="16"/>
          <w:szCs w:val="16"/>
        </w:rPr>
        <w:t>directly</w:t>
      </w:r>
      <w:r w:rsidRPr="0097394B">
        <w:rPr>
          <w:rFonts w:eastAsia="Times New Roman"/>
          <w:color w:val="000000"/>
          <w:sz w:val="16"/>
          <w:szCs w:val="16"/>
        </w:rPr>
        <w:t xml:space="preserve"> </w:t>
      </w:r>
      <w:r w:rsidRPr="0097394B">
        <w:rPr>
          <w:rFonts w:eastAsia="Times New Roman"/>
          <w:vanish/>
          <w:color w:val="000000"/>
          <w:sz w:val="16"/>
          <w:szCs w:val="16"/>
        </w:rPr>
        <w:t>in</w:t>
      </w:r>
      <w:r w:rsidRPr="0097394B">
        <w:rPr>
          <w:rFonts w:eastAsia="Times New Roman"/>
          <w:color w:val="000000"/>
          <w:sz w:val="16"/>
          <w:szCs w:val="16"/>
        </w:rPr>
        <w:t xml:space="preserve"> </w:t>
      </w:r>
      <w:r w:rsidRPr="0097394B">
        <w:rPr>
          <w:rFonts w:eastAsia="Times New Roman"/>
          <w:vanish/>
          <w:color w:val="000000"/>
          <w:sz w:val="16"/>
          <w:szCs w:val="16"/>
        </w:rPr>
        <w:t>order</w:t>
      </w:r>
      <w:r w:rsidRPr="0097394B">
        <w:rPr>
          <w:rFonts w:eastAsia="Times New Roman"/>
          <w:color w:val="000000"/>
          <w:sz w:val="16"/>
          <w:szCs w:val="16"/>
        </w:rPr>
        <w:t xml:space="preserve"> </w:t>
      </w:r>
      <w:r w:rsidRPr="0097394B">
        <w:rPr>
          <w:rFonts w:eastAsia="Times New Roman"/>
          <w:vanish/>
          <w:color w:val="000000"/>
          <w:sz w:val="16"/>
          <w:szCs w:val="16"/>
        </w:rPr>
        <w:t>to</w:t>
      </w:r>
      <w:r w:rsidRPr="0097394B">
        <w:rPr>
          <w:rFonts w:eastAsia="Times New Roman"/>
          <w:color w:val="000000"/>
          <w:sz w:val="16"/>
          <w:szCs w:val="16"/>
        </w:rPr>
        <w:t xml:space="preserve"> </w:t>
      </w:r>
      <w:r w:rsidRPr="0097394B">
        <w:rPr>
          <w:rFonts w:eastAsia="Times New Roman"/>
          <w:vanish/>
          <w:color w:val="000000"/>
          <w:sz w:val="16"/>
          <w:szCs w:val="16"/>
        </w:rPr>
        <w:t>understand</w:t>
      </w:r>
      <w:r w:rsidRPr="0097394B">
        <w:rPr>
          <w:rFonts w:eastAsia="Times New Roman"/>
          <w:color w:val="000000"/>
          <w:sz w:val="16"/>
          <w:szCs w:val="16"/>
        </w:rPr>
        <w:t xml:space="preserve"> </w:t>
      </w:r>
      <w:r w:rsidRPr="0097394B">
        <w:rPr>
          <w:rFonts w:eastAsia="Times New Roman"/>
          <w:b/>
          <w:bCs/>
          <w:vanish/>
          <w:color w:val="000000"/>
          <w:szCs w:val="22"/>
          <w:u w:val="single"/>
        </w:rPr>
        <w:t>how</w:t>
      </w:r>
      <w:r w:rsidRPr="0097394B">
        <w:rPr>
          <w:rFonts w:eastAsia="Times New Roman"/>
          <w:color w:val="000000"/>
          <w:sz w:val="16"/>
          <w:szCs w:val="16"/>
        </w:rPr>
        <w:t xml:space="preserve"> </w:t>
      </w:r>
      <w:r w:rsidRPr="0097394B">
        <w:rPr>
          <w:rFonts w:eastAsia="Times New Roman"/>
          <w:vanish/>
          <w:color w:val="000000"/>
          <w:sz w:val="16"/>
          <w:szCs w:val="16"/>
        </w:rPr>
        <w:t>major</w:t>
      </w:r>
      <w:r w:rsidRPr="0097394B">
        <w:rPr>
          <w:rFonts w:eastAsia="Times New Roman"/>
          <w:color w:val="000000"/>
          <w:sz w:val="16"/>
          <w:szCs w:val="16"/>
        </w:rPr>
        <w:t xml:space="preserve"> </w:t>
      </w:r>
      <w:r w:rsidRPr="0097394B">
        <w:rPr>
          <w:rFonts w:eastAsia="Times New Roman"/>
          <w:vanish/>
          <w:color w:val="000000"/>
          <w:sz w:val="16"/>
          <w:szCs w:val="16"/>
        </w:rPr>
        <w:t>reforms</w:t>
      </w:r>
      <w:r w:rsidRPr="0097394B">
        <w:rPr>
          <w:rFonts w:eastAsia="Times New Roman"/>
          <w:color w:val="000000"/>
          <w:sz w:val="16"/>
          <w:szCs w:val="16"/>
        </w:rPr>
        <w:t xml:space="preserve"> </w:t>
      </w:r>
      <w:r w:rsidRPr="0097394B">
        <w:rPr>
          <w:rFonts w:eastAsia="Times New Roman"/>
          <w:vanish/>
          <w:color w:val="000000"/>
          <w:sz w:val="16"/>
          <w:szCs w:val="16"/>
        </w:rPr>
        <w:t>such</w:t>
      </w:r>
      <w:r w:rsidRPr="0097394B">
        <w:rPr>
          <w:rFonts w:eastAsia="Times New Roman"/>
          <w:color w:val="000000"/>
          <w:sz w:val="16"/>
          <w:szCs w:val="16"/>
        </w:rPr>
        <w:t xml:space="preserve"> </w:t>
      </w:r>
      <w:r w:rsidRPr="0097394B">
        <w:rPr>
          <w:rFonts w:eastAsia="Times New Roman"/>
          <w:vanish/>
          <w:color w:val="000000"/>
          <w:sz w:val="16"/>
          <w:szCs w:val="16"/>
        </w:rPr>
        <w:t>as</w:t>
      </w:r>
      <w:r w:rsidRPr="0097394B">
        <w:rPr>
          <w:rFonts w:eastAsia="Times New Roman"/>
          <w:color w:val="000000"/>
          <w:sz w:val="16"/>
          <w:szCs w:val="16"/>
        </w:rPr>
        <w:t xml:space="preserve"> </w:t>
      </w:r>
      <w:r w:rsidRPr="0097394B">
        <w:rPr>
          <w:rFonts w:eastAsia="Times New Roman"/>
          <w:vanish/>
          <w:color w:val="000000"/>
          <w:sz w:val="16"/>
          <w:szCs w:val="16"/>
        </w:rPr>
        <w:t>the</w:t>
      </w:r>
      <w:r w:rsidRPr="0097394B">
        <w:rPr>
          <w:rFonts w:eastAsia="Times New Roman"/>
          <w:color w:val="000000"/>
          <w:sz w:val="16"/>
          <w:szCs w:val="16"/>
        </w:rPr>
        <w:t xml:space="preserve"> </w:t>
      </w:r>
      <w:r w:rsidRPr="0097394B">
        <w:rPr>
          <w:rFonts w:eastAsia="Times New Roman"/>
          <w:vanish/>
          <w:color w:val="000000"/>
          <w:sz w:val="16"/>
          <w:szCs w:val="16"/>
        </w:rPr>
        <w:t>enactment</w:t>
      </w:r>
      <w:r w:rsidRPr="0097394B">
        <w:rPr>
          <w:rFonts w:eastAsia="Times New Roman"/>
          <w:color w:val="000000"/>
          <w:sz w:val="16"/>
          <w:szCs w:val="16"/>
        </w:rPr>
        <w:t xml:space="preserve"> </w:t>
      </w:r>
      <w:r w:rsidRPr="0097394B">
        <w:rPr>
          <w:rFonts w:eastAsia="Times New Roman"/>
          <w:vanish/>
          <w:color w:val="000000"/>
          <w:sz w:val="16"/>
          <w:szCs w:val="16"/>
        </w:rPr>
        <w:t>of</w:t>
      </w:r>
      <w:r w:rsidRPr="0097394B">
        <w:rPr>
          <w:rFonts w:eastAsia="Times New Roman"/>
          <w:color w:val="000000"/>
          <w:sz w:val="16"/>
          <w:szCs w:val="16"/>
        </w:rPr>
        <w:t xml:space="preserve"> </w:t>
      </w:r>
      <w:r w:rsidRPr="0097394B">
        <w:rPr>
          <w:rFonts w:eastAsia="Times New Roman"/>
          <w:vanish/>
          <w:color w:val="000000"/>
          <w:sz w:val="16"/>
          <w:szCs w:val="16"/>
        </w:rPr>
        <w:t>teacher</w:t>
      </w:r>
      <w:r w:rsidRPr="0097394B">
        <w:rPr>
          <w:rFonts w:eastAsia="Times New Roman"/>
          <w:color w:val="000000"/>
          <w:sz w:val="16"/>
          <w:szCs w:val="16"/>
        </w:rPr>
        <w:t xml:space="preserve"> </w:t>
      </w:r>
      <w:r w:rsidRPr="0097394B">
        <w:rPr>
          <w:rFonts w:eastAsia="Times New Roman"/>
          <w:b/>
          <w:bCs/>
          <w:vanish/>
          <w:color w:val="000000"/>
          <w:szCs w:val="22"/>
          <w:u w:val="single"/>
        </w:rPr>
        <w:t>collective-bargaining</w:t>
      </w:r>
      <w:r w:rsidRPr="0097394B">
        <w:rPr>
          <w:rFonts w:eastAsia="Times New Roman"/>
          <w:b/>
          <w:bCs/>
          <w:color w:val="000000"/>
          <w:szCs w:val="22"/>
          <w:u w:val="single"/>
        </w:rPr>
        <w:t xml:space="preserve"> </w:t>
      </w:r>
      <w:r w:rsidRPr="0097394B">
        <w:rPr>
          <w:rFonts w:eastAsia="Times New Roman"/>
          <w:b/>
          <w:bCs/>
          <w:vanish/>
          <w:color w:val="000000"/>
          <w:szCs w:val="22"/>
          <w:u w:val="single"/>
        </w:rPr>
        <w:t>laws</w:t>
      </w:r>
      <w:r w:rsidRPr="0097394B">
        <w:rPr>
          <w:rFonts w:eastAsia="Times New Roman"/>
          <w:b/>
          <w:bCs/>
          <w:color w:val="000000"/>
          <w:szCs w:val="22"/>
          <w:u w:val="single"/>
        </w:rPr>
        <w:t xml:space="preserve"> </w:t>
      </w:r>
      <w:r w:rsidRPr="0097394B">
        <w:rPr>
          <w:rFonts w:eastAsia="Times New Roman"/>
          <w:b/>
          <w:bCs/>
          <w:vanish/>
          <w:color w:val="000000"/>
          <w:szCs w:val="22"/>
          <w:u w:val="single"/>
        </w:rPr>
        <w:t>affect</w:t>
      </w:r>
      <w:r w:rsidRPr="0097394B">
        <w:rPr>
          <w:rFonts w:eastAsia="Times New Roman"/>
          <w:b/>
          <w:bCs/>
          <w:color w:val="000000"/>
          <w:szCs w:val="22"/>
          <w:u w:val="single"/>
        </w:rPr>
        <w:t xml:space="preserve"> </w:t>
      </w:r>
      <w:r w:rsidRPr="0097394B">
        <w:rPr>
          <w:rFonts w:eastAsia="Times New Roman"/>
          <w:b/>
          <w:bCs/>
          <w:vanish/>
          <w:color w:val="000000"/>
          <w:szCs w:val="22"/>
          <w:u w:val="single"/>
        </w:rPr>
        <w:t>students’</w:t>
      </w:r>
      <w:r w:rsidRPr="0097394B">
        <w:rPr>
          <w:rFonts w:eastAsia="Times New Roman"/>
          <w:b/>
          <w:bCs/>
          <w:color w:val="000000"/>
          <w:szCs w:val="22"/>
          <w:u w:val="single"/>
        </w:rPr>
        <w:t xml:space="preserve"> </w:t>
      </w:r>
      <w:r w:rsidRPr="0097394B">
        <w:rPr>
          <w:rFonts w:eastAsia="Times New Roman"/>
          <w:b/>
          <w:bCs/>
          <w:vanish/>
          <w:color w:val="000000"/>
          <w:szCs w:val="22"/>
          <w:u w:val="single"/>
        </w:rPr>
        <w:t>life</w:t>
      </w:r>
      <w:r w:rsidRPr="0097394B">
        <w:rPr>
          <w:rFonts w:eastAsia="Times New Roman"/>
          <w:b/>
          <w:bCs/>
          <w:color w:val="000000"/>
          <w:szCs w:val="22"/>
          <w:u w:val="single"/>
        </w:rPr>
        <w:t xml:space="preserve"> </w:t>
      </w:r>
      <w:r w:rsidRPr="0097394B">
        <w:rPr>
          <w:rFonts w:eastAsia="Times New Roman"/>
          <w:b/>
          <w:bCs/>
          <w:vanish/>
          <w:color w:val="000000"/>
          <w:szCs w:val="22"/>
          <w:u w:val="single"/>
        </w:rPr>
        <w:t>outcomes.</w:t>
      </w:r>
    </w:p>
    <w:p w14:paraId="0BBD80EC" w14:textId="77777777" w:rsidR="0097394B" w:rsidRPr="0097394B" w:rsidRDefault="0097394B" w:rsidP="0097394B">
      <w:pPr>
        <w:pStyle w:val="Heading4"/>
      </w:pPr>
      <w:r w:rsidRPr="0097394B">
        <w:t>Strikes are yet another set of temporal reification- they empty worker’s pockets, and get circumvented by employer awareness, scabs, and power balances.</w:t>
      </w:r>
    </w:p>
    <w:p w14:paraId="0007A080" w14:textId="77777777" w:rsidR="0097394B" w:rsidRPr="0097394B" w:rsidRDefault="0097394B" w:rsidP="0097394B">
      <w:r w:rsidRPr="0097394B">
        <w:rPr>
          <w:rStyle w:val="Style13ptBold"/>
        </w:rPr>
        <w:t>Organizing Work, 19</w:t>
      </w:r>
      <w:r w:rsidRPr="0097394B">
        <w:t>, Why don’t strikes achieve more?, No Publication, 5-1-2019, DOA: 10-28-2021, https://organizing.work/2019/05/why-dont-strikes-achieve-more/, r0w@n</w:t>
      </w:r>
    </w:p>
    <w:p w14:paraId="3FA4FBE8" w14:textId="77777777" w:rsidR="0097394B" w:rsidRPr="0097394B" w:rsidRDefault="0097394B" w:rsidP="0097394B">
      <w:pPr>
        <w:rPr>
          <w:sz w:val="16"/>
        </w:rPr>
      </w:pPr>
      <w:r w:rsidRPr="0097394B">
        <w:rPr>
          <w:vanish/>
          <w:sz w:val="16"/>
        </w:rPr>
        <w:t>Acknowledging</w:t>
      </w:r>
      <w:r w:rsidRPr="0097394B">
        <w:rPr>
          <w:sz w:val="16"/>
        </w:rPr>
        <w:t xml:space="preserve"> </w:t>
      </w:r>
      <w:r w:rsidRPr="0097394B">
        <w:rPr>
          <w:vanish/>
          <w:sz w:val="16"/>
        </w:rPr>
        <w:t>that</w:t>
      </w:r>
      <w:r w:rsidRPr="0097394B">
        <w:rPr>
          <w:sz w:val="16"/>
        </w:rPr>
        <w:t xml:space="preserve"> </w:t>
      </w:r>
      <w:r w:rsidRPr="0097394B">
        <w:rPr>
          <w:vanish/>
          <w:sz w:val="16"/>
        </w:rPr>
        <w:t>unions</w:t>
      </w:r>
      <w:r w:rsidRPr="0097394B">
        <w:rPr>
          <w:sz w:val="16"/>
        </w:rPr>
        <w:t xml:space="preserve"> </w:t>
      </w:r>
      <w:r w:rsidRPr="0097394B">
        <w:rPr>
          <w:vanish/>
          <w:sz w:val="16"/>
        </w:rPr>
        <w:t>are</w:t>
      </w:r>
      <w:r w:rsidRPr="0097394B">
        <w:rPr>
          <w:sz w:val="16"/>
        </w:rPr>
        <w:t xml:space="preserve"> </w:t>
      </w:r>
      <w:r w:rsidRPr="0097394B">
        <w:rPr>
          <w:vanish/>
          <w:sz w:val="16"/>
        </w:rPr>
        <w:t>signing</w:t>
      </w:r>
      <w:r w:rsidRPr="0097394B">
        <w:rPr>
          <w:sz w:val="16"/>
        </w:rPr>
        <w:t xml:space="preserve"> </w:t>
      </w:r>
      <w:r w:rsidRPr="0097394B">
        <w:rPr>
          <w:vanish/>
          <w:sz w:val="16"/>
        </w:rPr>
        <w:t>two-tier</w:t>
      </w:r>
      <w:r w:rsidRPr="0097394B">
        <w:rPr>
          <w:sz w:val="16"/>
        </w:rPr>
        <w:t xml:space="preserve"> </w:t>
      </w:r>
      <w:r w:rsidRPr="0097394B">
        <w:rPr>
          <w:vanish/>
          <w:sz w:val="16"/>
        </w:rPr>
        <w:t>or</w:t>
      </w:r>
      <w:r w:rsidRPr="0097394B">
        <w:rPr>
          <w:sz w:val="16"/>
        </w:rPr>
        <w:t xml:space="preserve"> </w:t>
      </w:r>
      <w:r w:rsidRPr="0097394B">
        <w:rPr>
          <w:vanish/>
          <w:sz w:val="16"/>
        </w:rPr>
        <w:t>rollback</w:t>
      </w:r>
      <w:r w:rsidRPr="0097394B">
        <w:rPr>
          <w:sz w:val="16"/>
        </w:rPr>
        <w:t xml:space="preserve"> </w:t>
      </w:r>
      <w:r w:rsidRPr="0097394B">
        <w:rPr>
          <w:vanish/>
          <w:sz w:val="16"/>
        </w:rPr>
        <w:t>contracts</w:t>
      </w:r>
      <w:r w:rsidRPr="0097394B">
        <w:rPr>
          <w:sz w:val="16"/>
        </w:rPr>
        <w:t xml:space="preserve"> </w:t>
      </w:r>
      <w:r w:rsidRPr="0097394B">
        <w:rPr>
          <w:vanish/>
          <w:sz w:val="16"/>
        </w:rPr>
        <w:t>is</w:t>
      </w:r>
      <w:r w:rsidRPr="0097394B">
        <w:rPr>
          <w:sz w:val="16"/>
        </w:rPr>
        <w:t xml:space="preserve"> </w:t>
      </w:r>
      <w:r w:rsidRPr="0097394B">
        <w:rPr>
          <w:vanish/>
          <w:sz w:val="16"/>
        </w:rPr>
        <w:t>demoralizing.</w:t>
      </w:r>
      <w:r w:rsidRPr="0097394B">
        <w:rPr>
          <w:sz w:val="16"/>
        </w:rPr>
        <w:t xml:space="preserve"> </w:t>
      </w:r>
      <w:r w:rsidRPr="0097394B">
        <w:rPr>
          <w:vanish/>
          <w:sz w:val="16"/>
        </w:rPr>
        <w:t>It</w:t>
      </w:r>
      <w:r w:rsidRPr="0097394B">
        <w:rPr>
          <w:sz w:val="16"/>
        </w:rPr>
        <w:t xml:space="preserve"> </w:t>
      </w:r>
      <w:r w:rsidRPr="0097394B">
        <w:rPr>
          <w:vanish/>
          <w:sz w:val="16"/>
        </w:rPr>
        <w:t>is</w:t>
      </w:r>
      <w:r w:rsidRPr="0097394B">
        <w:rPr>
          <w:sz w:val="16"/>
        </w:rPr>
        <w:t xml:space="preserve"> </w:t>
      </w:r>
      <w:r w:rsidRPr="0097394B">
        <w:rPr>
          <w:vanish/>
          <w:sz w:val="16"/>
        </w:rPr>
        <w:t>especially</w:t>
      </w:r>
      <w:r w:rsidRPr="0097394B">
        <w:rPr>
          <w:sz w:val="16"/>
        </w:rPr>
        <w:t xml:space="preserve"> </w:t>
      </w:r>
      <w:r w:rsidRPr="0097394B">
        <w:rPr>
          <w:vanish/>
          <w:sz w:val="16"/>
        </w:rPr>
        <w:t>so</w:t>
      </w:r>
      <w:r w:rsidRPr="0097394B">
        <w:rPr>
          <w:sz w:val="16"/>
        </w:rPr>
        <w:t xml:space="preserve"> </w:t>
      </w:r>
      <w:r w:rsidRPr="0097394B">
        <w:rPr>
          <w:vanish/>
          <w:sz w:val="16"/>
        </w:rPr>
        <w:t>at</w:t>
      </w:r>
      <w:r w:rsidRPr="0097394B">
        <w:rPr>
          <w:sz w:val="16"/>
        </w:rPr>
        <w:t xml:space="preserve"> </w:t>
      </w:r>
      <w:r w:rsidRPr="0097394B">
        <w:rPr>
          <w:vanish/>
          <w:sz w:val="16"/>
        </w:rPr>
        <w:t>a</w:t>
      </w:r>
      <w:r w:rsidRPr="0097394B">
        <w:rPr>
          <w:sz w:val="16"/>
        </w:rPr>
        <w:t xml:space="preserve"> </w:t>
      </w:r>
      <w:r w:rsidRPr="0097394B">
        <w:rPr>
          <w:vanish/>
          <w:sz w:val="16"/>
        </w:rPr>
        <w:t>time</w:t>
      </w:r>
      <w:r w:rsidRPr="0097394B">
        <w:rPr>
          <w:sz w:val="16"/>
        </w:rPr>
        <w:t xml:space="preserve"> </w:t>
      </w:r>
      <w:r w:rsidRPr="0097394B">
        <w:rPr>
          <w:vanish/>
          <w:sz w:val="16"/>
        </w:rPr>
        <w:t>when</w:t>
      </w:r>
      <w:r w:rsidRPr="0097394B">
        <w:rPr>
          <w:sz w:val="16"/>
        </w:rPr>
        <w:t xml:space="preserve"> </w:t>
      </w:r>
      <w:r w:rsidRPr="0097394B">
        <w:rPr>
          <w:vanish/>
          <w:sz w:val="16"/>
        </w:rPr>
        <w:t>labor</w:t>
      </w:r>
      <w:r w:rsidRPr="0097394B">
        <w:rPr>
          <w:sz w:val="16"/>
        </w:rPr>
        <w:t xml:space="preserve"> </w:t>
      </w:r>
      <w:r w:rsidRPr="0097394B">
        <w:rPr>
          <w:vanish/>
          <w:sz w:val="16"/>
        </w:rPr>
        <w:t>is</w:t>
      </w:r>
      <w:r w:rsidRPr="0097394B">
        <w:rPr>
          <w:sz w:val="16"/>
        </w:rPr>
        <w:t xml:space="preserve"> </w:t>
      </w:r>
      <w:r w:rsidRPr="0097394B">
        <w:rPr>
          <w:vanish/>
          <w:sz w:val="16"/>
        </w:rPr>
        <w:t>supposed</w:t>
      </w:r>
      <w:r w:rsidRPr="0097394B">
        <w:rPr>
          <w:sz w:val="16"/>
        </w:rPr>
        <w:t xml:space="preserve"> </w:t>
      </w:r>
      <w:r w:rsidRPr="0097394B">
        <w:rPr>
          <w:vanish/>
          <w:sz w:val="16"/>
        </w:rPr>
        <w:t>to</w:t>
      </w:r>
      <w:r w:rsidRPr="0097394B">
        <w:rPr>
          <w:sz w:val="16"/>
        </w:rPr>
        <w:t xml:space="preserve"> </w:t>
      </w:r>
      <w:r w:rsidRPr="0097394B">
        <w:rPr>
          <w:vanish/>
          <w:sz w:val="16"/>
        </w:rPr>
        <w:t>be</w:t>
      </w:r>
      <w:r w:rsidRPr="0097394B">
        <w:rPr>
          <w:sz w:val="16"/>
        </w:rPr>
        <w:t xml:space="preserve"> </w:t>
      </w:r>
      <w:r w:rsidRPr="0097394B">
        <w:rPr>
          <w:vanish/>
          <w:sz w:val="16"/>
        </w:rPr>
        <w:t>in</w:t>
      </w:r>
      <w:r w:rsidRPr="0097394B">
        <w:rPr>
          <w:sz w:val="16"/>
        </w:rPr>
        <w:t xml:space="preserve"> </w:t>
      </w:r>
      <w:r w:rsidRPr="0097394B">
        <w:rPr>
          <w:vanish/>
          <w:sz w:val="16"/>
        </w:rPr>
        <w:t>a</w:t>
      </w:r>
      <w:r w:rsidRPr="0097394B">
        <w:rPr>
          <w:sz w:val="16"/>
        </w:rPr>
        <w:t xml:space="preserve"> </w:t>
      </w:r>
      <w:r w:rsidRPr="0097394B">
        <w:rPr>
          <w:vanish/>
          <w:sz w:val="16"/>
        </w:rPr>
        <w:t>strong</w:t>
      </w:r>
      <w:r w:rsidRPr="0097394B">
        <w:rPr>
          <w:sz w:val="16"/>
        </w:rPr>
        <w:t xml:space="preserve"> </w:t>
      </w:r>
      <w:r w:rsidRPr="0097394B">
        <w:rPr>
          <w:vanish/>
          <w:sz w:val="16"/>
        </w:rPr>
        <w:t>bargaining</w:t>
      </w:r>
      <w:r w:rsidRPr="0097394B">
        <w:rPr>
          <w:sz w:val="16"/>
        </w:rPr>
        <w:t xml:space="preserve"> </w:t>
      </w:r>
      <w:r w:rsidRPr="0097394B">
        <w:rPr>
          <w:vanish/>
          <w:sz w:val="16"/>
        </w:rPr>
        <w:t>position</w:t>
      </w:r>
      <w:r w:rsidRPr="0097394B">
        <w:rPr>
          <w:sz w:val="16"/>
        </w:rPr>
        <w:t xml:space="preserve"> </w:t>
      </w:r>
      <w:r w:rsidRPr="0097394B">
        <w:rPr>
          <w:vanish/>
          <w:sz w:val="16"/>
        </w:rPr>
        <w:t>because</w:t>
      </w:r>
      <w:r w:rsidRPr="0097394B">
        <w:rPr>
          <w:sz w:val="16"/>
        </w:rPr>
        <w:t xml:space="preserve"> </w:t>
      </w:r>
      <w:r w:rsidRPr="0097394B">
        <w:rPr>
          <w:vanish/>
          <w:sz w:val="16"/>
        </w:rPr>
        <w:t>of</w:t>
      </w:r>
      <w:r w:rsidRPr="0097394B">
        <w:rPr>
          <w:sz w:val="16"/>
        </w:rPr>
        <w:t xml:space="preserve"> </w:t>
      </w:r>
      <w:r w:rsidRPr="0097394B">
        <w:rPr>
          <w:vanish/>
          <w:sz w:val="16"/>
        </w:rPr>
        <w:t>a</w:t>
      </w:r>
      <w:r w:rsidRPr="0097394B">
        <w:rPr>
          <w:sz w:val="16"/>
        </w:rPr>
        <w:t xml:space="preserve"> </w:t>
      </w:r>
      <w:r w:rsidRPr="0097394B">
        <w:rPr>
          <w:vanish/>
          <w:sz w:val="16"/>
        </w:rPr>
        <w:t>decent</w:t>
      </w:r>
      <w:r w:rsidRPr="0097394B">
        <w:rPr>
          <w:sz w:val="16"/>
        </w:rPr>
        <w:t xml:space="preserve"> </w:t>
      </w:r>
      <w:r w:rsidRPr="0097394B">
        <w:rPr>
          <w:vanish/>
          <w:sz w:val="16"/>
        </w:rPr>
        <w:t>economy</w:t>
      </w:r>
      <w:r w:rsidRPr="0097394B">
        <w:rPr>
          <w:sz w:val="16"/>
        </w:rPr>
        <w:t xml:space="preserve"> </w:t>
      </w:r>
      <w:r w:rsidRPr="0097394B">
        <w:rPr>
          <w:vanish/>
          <w:sz w:val="16"/>
        </w:rPr>
        <w:t>with</w:t>
      </w:r>
      <w:r w:rsidRPr="0097394B">
        <w:rPr>
          <w:sz w:val="16"/>
        </w:rPr>
        <w:t xml:space="preserve"> </w:t>
      </w:r>
      <w:r w:rsidRPr="0097394B">
        <w:rPr>
          <w:vanish/>
          <w:sz w:val="16"/>
        </w:rPr>
        <w:t>low</w:t>
      </w:r>
      <w:r w:rsidRPr="0097394B">
        <w:rPr>
          <w:sz w:val="16"/>
        </w:rPr>
        <w:t xml:space="preserve"> </w:t>
      </w:r>
      <w:r w:rsidRPr="0097394B">
        <w:rPr>
          <w:vanish/>
          <w:sz w:val="16"/>
        </w:rPr>
        <w:t>unemployment.</w:t>
      </w:r>
      <w:r w:rsidRPr="0097394B">
        <w:rPr>
          <w:sz w:val="16"/>
        </w:rPr>
        <w:t xml:space="preserve"> </w:t>
      </w:r>
      <w:r w:rsidRPr="0097394B">
        <w:rPr>
          <w:vanish/>
          <w:sz w:val="16"/>
        </w:rPr>
        <w:t>If</w:t>
      </w:r>
      <w:r w:rsidRPr="0097394B">
        <w:rPr>
          <w:sz w:val="16"/>
        </w:rPr>
        <w:t xml:space="preserve"> </w:t>
      </w:r>
      <w:r w:rsidRPr="0097394B">
        <w:rPr>
          <w:vanish/>
          <w:sz w:val="16"/>
        </w:rPr>
        <w:t>strikes</w:t>
      </w:r>
      <w:r w:rsidRPr="0097394B">
        <w:rPr>
          <w:sz w:val="16"/>
        </w:rPr>
        <w:t xml:space="preserve"> </w:t>
      </w:r>
      <w:r w:rsidRPr="0097394B">
        <w:rPr>
          <w:vanish/>
          <w:sz w:val="16"/>
        </w:rPr>
        <w:t>are</w:t>
      </w:r>
      <w:r w:rsidRPr="0097394B">
        <w:rPr>
          <w:sz w:val="16"/>
        </w:rPr>
        <w:t xml:space="preserve"> </w:t>
      </w:r>
      <w:r w:rsidRPr="0097394B">
        <w:rPr>
          <w:vanish/>
          <w:sz w:val="16"/>
        </w:rPr>
        <w:t>the</w:t>
      </w:r>
      <w:r w:rsidRPr="0097394B">
        <w:rPr>
          <w:sz w:val="16"/>
        </w:rPr>
        <w:t xml:space="preserve"> </w:t>
      </w:r>
      <w:r w:rsidRPr="0097394B">
        <w:rPr>
          <w:vanish/>
          <w:sz w:val="16"/>
        </w:rPr>
        <w:t>best</w:t>
      </w:r>
      <w:r w:rsidRPr="0097394B">
        <w:rPr>
          <w:sz w:val="16"/>
        </w:rPr>
        <w:t xml:space="preserve"> </w:t>
      </w:r>
      <w:r w:rsidRPr="0097394B">
        <w:rPr>
          <w:vanish/>
          <w:sz w:val="16"/>
        </w:rPr>
        <w:t>tactic</w:t>
      </w:r>
      <w:r w:rsidRPr="0097394B">
        <w:rPr>
          <w:sz w:val="16"/>
        </w:rPr>
        <w:t xml:space="preserve"> </w:t>
      </w:r>
      <w:r w:rsidRPr="0097394B">
        <w:rPr>
          <w:vanish/>
          <w:sz w:val="16"/>
        </w:rPr>
        <w:t>labor</w:t>
      </w:r>
      <w:r w:rsidRPr="0097394B">
        <w:rPr>
          <w:sz w:val="16"/>
        </w:rPr>
        <w:t xml:space="preserve"> </w:t>
      </w:r>
      <w:r w:rsidRPr="0097394B">
        <w:rPr>
          <w:vanish/>
          <w:sz w:val="16"/>
        </w:rPr>
        <w:t>has,</w:t>
      </w:r>
      <w:r w:rsidRPr="0097394B">
        <w:rPr>
          <w:sz w:val="16"/>
        </w:rPr>
        <w:t xml:space="preserve"> </w:t>
      </w:r>
      <w:r w:rsidRPr="0097394B">
        <w:rPr>
          <w:vanish/>
          <w:sz w:val="16"/>
        </w:rPr>
        <w:t>and</w:t>
      </w:r>
      <w:r w:rsidRPr="0097394B">
        <w:rPr>
          <w:sz w:val="16"/>
        </w:rPr>
        <w:t xml:space="preserve"> </w:t>
      </w:r>
      <w:r w:rsidRPr="0097394B">
        <w:rPr>
          <w:vanish/>
          <w:sz w:val="16"/>
        </w:rPr>
        <w:t>the</w:t>
      </w:r>
      <w:r w:rsidRPr="0097394B">
        <w:rPr>
          <w:sz w:val="16"/>
        </w:rPr>
        <w:t xml:space="preserve"> </w:t>
      </w:r>
      <w:r w:rsidRPr="0097394B">
        <w:rPr>
          <w:vanish/>
          <w:sz w:val="16"/>
        </w:rPr>
        <w:t>economic</w:t>
      </w:r>
      <w:r w:rsidRPr="0097394B">
        <w:rPr>
          <w:sz w:val="16"/>
        </w:rPr>
        <w:t xml:space="preserve"> </w:t>
      </w:r>
      <w:r w:rsidRPr="0097394B">
        <w:rPr>
          <w:vanish/>
          <w:sz w:val="16"/>
        </w:rPr>
        <w:t>circumstances</w:t>
      </w:r>
      <w:r w:rsidRPr="0097394B">
        <w:rPr>
          <w:sz w:val="16"/>
        </w:rPr>
        <w:t xml:space="preserve"> </w:t>
      </w:r>
      <w:r w:rsidRPr="0097394B">
        <w:rPr>
          <w:vanish/>
          <w:sz w:val="16"/>
        </w:rPr>
        <w:t>are</w:t>
      </w:r>
      <w:r w:rsidRPr="0097394B">
        <w:rPr>
          <w:sz w:val="16"/>
        </w:rPr>
        <w:t xml:space="preserve"> </w:t>
      </w:r>
      <w:r w:rsidRPr="0097394B">
        <w:rPr>
          <w:vanish/>
          <w:sz w:val="16"/>
        </w:rPr>
        <w:t>in</w:t>
      </w:r>
      <w:r w:rsidRPr="0097394B">
        <w:rPr>
          <w:sz w:val="16"/>
        </w:rPr>
        <w:t xml:space="preserve"> </w:t>
      </w:r>
      <w:r w:rsidRPr="0097394B">
        <w:rPr>
          <w:vanish/>
          <w:sz w:val="16"/>
        </w:rPr>
        <w:t>our</w:t>
      </w:r>
      <w:r w:rsidRPr="0097394B">
        <w:rPr>
          <w:sz w:val="16"/>
        </w:rPr>
        <w:t xml:space="preserve"> </w:t>
      </w:r>
      <w:r w:rsidRPr="0097394B">
        <w:rPr>
          <w:vanish/>
          <w:sz w:val="16"/>
        </w:rPr>
        <w:t>favor,</w:t>
      </w:r>
      <w:r w:rsidRPr="0097394B">
        <w:rPr>
          <w:sz w:val="16"/>
        </w:rPr>
        <w:t xml:space="preserve"> </w:t>
      </w:r>
      <w:r w:rsidRPr="0097394B">
        <w:rPr>
          <w:vanish/>
          <w:sz w:val="16"/>
        </w:rPr>
        <w:t>why</w:t>
      </w:r>
      <w:r w:rsidRPr="0097394B">
        <w:rPr>
          <w:sz w:val="16"/>
        </w:rPr>
        <w:t xml:space="preserve"> </w:t>
      </w:r>
      <w:r w:rsidRPr="0097394B">
        <w:rPr>
          <w:vanish/>
          <w:sz w:val="16"/>
        </w:rPr>
        <w:t>are</w:t>
      </w:r>
      <w:r w:rsidRPr="0097394B">
        <w:rPr>
          <w:sz w:val="16"/>
        </w:rPr>
        <w:t xml:space="preserve"> </w:t>
      </w:r>
      <w:r w:rsidRPr="0097394B">
        <w:rPr>
          <w:vanish/>
          <w:sz w:val="16"/>
        </w:rPr>
        <w:t>unions</w:t>
      </w:r>
      <w:r w:rsidRPr="0097394B">
        <w:rPr>
          <w:sz w:val="16"/>
        </w:rPr>
        <w:t xml:space="preserve"> </w:t>
      </w:r>
      <w:r w:rsidRPr="0097394B">
        <w:rPr>
          <w:vanish/>
          <w:sz w:val="16"/>
        </w:rPr>
        <w:t>signing</w:t>
      </w:r>
      <w:r w:rsidRPr="0097394B">
        <w:rPr>
          <w:sz w:val="16"/>
        </w:rPr>
        <w:t xml:space="preserve"> </w:t>
      </w:r>
      <w:r w:rsidRPr="0097394B">
        <w:rPr>
          <w:vanish/>
          <w:sz w:val="16"/>
        </w:rPr>
        <w:t>crappy</w:t>
      </w:r>
      <w:r w:rsidRPr="0097394B">
        <w:rPr>
          <w:sz w:val="16"/>
        </w:rPr>
        <w:t xml:space="preserve"> </w:t>
      </w:r>
      <w:r w:rsidRPr="0097394B">
        <w:rPr>
          <w:vanish/>
          <w:sz w:val="16"/>
        </w:rPr>
        <w:t>contracts?</w:t>
      </w:r>
      <w:r w:rsidRPr="0097394B">
        <w:rPr>
          <w:sz w:val="16"/>
        </w:rPr>
        <w:t xml:space="preserve"> </w:t>
      </w:r>
      <w:r w:rsidRPr="0097394B">
        <w:rPr>
          <w:vanish/>
          <w:sz w:val="16"/>
        </w:rPr>
        <w:t>Why</w:t>
      </w:r>
      <w:r w:rsidRPr="0097394B">
        <w:rPr>
          <w:sz w:val="16"/>
        </w:rPr>
        <w:t xml:space="preserve"> </w:t>
      </w:r>
      <w:r w:rsidRPr="0097394B">
        <w:rPr>
          <w:vanish/>
          <w:sz w:val="16"/>
        </w:rPr>
        <w:t>don’t</w:t>
      </w:r>
      <w:r w:rsidRPr="0097394B">
        <w:rPr>
          <w:sz w:val="16"/>
        </w:rPr>
        <w:t xml:space="preserve"> </w:t>
      </w:r>
      <w:r w:rsidRPr="0097394B">
        <w:rPr>
          <w:vanish/>
          <w:sz w:val="16"/>
        </w:rPr>
        <w:t>strikes</w:t>
      </w:r>
      <w:r w:rsidRPr="0097394B">
        <w:rPr>
          <w:sz w:val="16"/>
        </w:rPr>
        <w:t xml:space="preserve"> </w:t>
      </w:r>
      <w:r w:rsidRPr="0097394B">
        <w:rPr>
          <w:vanish/>
          <w:sz w:val="16"/>
        </w:rPr>
        <w:t>achieve</w:t>
      </w:r>
      <w:r w:rsidRPr="0097394B">
        <w:rPr>
          <w:sz w:val="16"/>
        </w:rPr>
        <w:t xml:space="preserve"> </w:t>
      </w:r>
      <w:r w:rsidRPr="0097394B">
        <w:rPr>
          <w:vanish/>
          <w:sz w:val="16"/>
        </w:rPr>
        <w:t>more?</w:t>
      </w:r>
      <w:r w:rsidRPr="0097394B">
        <w:rPr>
          <w:sz w:val="16"/>
        </w:rPr>
        <w:t xml:space="preserve"> </w:t>
      </w:r>
      <w:r w:rsidRPr="0097394B">
        <w:rPr>
          <w:vanish/>
          <w:sz w:val="16"/>
        </w:rPr>
        <w:t>There</w:t>
      </w:r>
      <w:r w:rsidRPr="0097394B">
        <w:rPr>
          <w:sz w:val="16"/>
        </w:rPr>
        <w:t xml:space="preserve"> </w:t>
      </w:r>
      <w:r w:rsidRPr="0097394B">
        <w:rPr>
          <w:vanish/>
          <w:sz w:val="16"/>
        </w:rPr>
        <w:t>are</w:t>
      </w:r>
      <w:r w:rsidRPr="0097394B">
        <w:rPr>
          <w:sz w:val="16"/>
        </w:rPr>
        <w:t xml:space="preserve"> </w:t>
      </w:r>
      <w:r w:rsidRPr="0097394B">
        <w:rPr>
          <w:vanish/>
          <w:sz w:val="16"/>
        </w:rPr>
        <w:t>a</w:t>
      </w:r>
      <w:r w:rsidRPr="0097394B">
        <w:rPr>
          <w:sz w:val="16"/>
        </w:rPr>
        <w:t xml:space="preserve"> </w:t>
      </w:r>
      <w:r w:rsidRPr="0097394B">
        <w:rPr>
          <w:vanish/>
          <w:sz w:val="16"/>
        </w:rPr>
        <w:t>number</w:t>
      </w:r>
      <w:r w:rsidRPr="0097394B">
        <w:rPr>
          <w:sz w:val="16"/>
        </w:rPr>
        <w:t xml:space="preserve"> </w:t>
      </w:r>
      <w:r w:rsidRPr="0097394B">
        <w:rPr>
          <w:vanish/>
          <w:sz w:val="16"/>
        </w:rPr>
        <w:t>of</w:t>
      </w:r>
      <w:r w:rsidRPr="0097394B">
        <w:rPr>
          <w:sz w:val="16"/>
        </w:rPr>
        <w:t xml:space="preserve"> </w:t>
      </w:r>
      <w:r w:rsidRPr="0097394B">
        <w:rPr>
          <w:vanish/>
          <w:sz w:val="16"/>
        </w:rPr>
        <w:t>factors</w:t>
      </w:r>
      <w:r w:rsidRPr="0097394B">
        <w:rPr>
          <w:sz w:val="16"/>
        </w:rPr>
        <w:t xml:space="preserve"> </w:t>
      </w:r>
      <w:r w:rsidRPr="0097394B">
        <w:rPr>
          <w:vanish/>
          <w:sz w:val="16"/>
        </w:rPr>
        <w:t>that</w:t>
      </w:r>
      <w:r w:rsidRPr="0097394B">
        <w:rPr>
          <w:sz w:val="16"/>
        </w:rPr>
        <w:t xml:space="preserve"> </w:t>
      </w:r>
      <w:r w:rsidRPr="0097394B">
        <w:rPr>
          <w:vanish/>
          <w:sz w:val="16"/>
        </w:rPr>
        <w:t>contain</w:t>
      </w:r>
      <w:r w:rsidRPr="0097394B">
        <w:rPr>
          <w:sz w:val="16"/>
        </w:rPr>
        <w:t xml:space="preserve"> </w:t>
      </w:r>
      <w:r w:rsidRPr="0097394B">
        <w:rPr>
          <w:vanish/>
          <w:sz w:val="16"/>
        </w:rPr>
        <w:t>how</w:t>
      </w:r>
      <w:r w:rsidRPr="0097394B">
        <w:rPr>
          <w:sz w:val="16"/>
        </w:rPr>
        <w:t xml:space="preserve"> </w:t>
      </w:r>
      <w:r w:rsidRPr="0097394B">
        <w:rPr>
          <w:vanish/>
          <w:sz w:val="16"/>
        </w:rPr>
        <w:t>effective</w:t>
      </w:r>
      <w:r w:rsidRPr="0097394B">
        <w:rPr>
          <w:sz w:val="16"/>
        </w:rPr>
        <w:t xml:space="preserve"> </w:t>
      </w:r>
      <w:r w:rsidRPr="0097394B">
        <w:rPr>
          <w:rStyle w:val="Emphasis"/>
          <w:highlight w:val="cyan"/>
        </w:rPr>
        <w:t>strikes</w:t>
      </w:r>
      <w:r w:rsidRPr="0097394B">
        <w:rPr>
          <w:rStyle w:val="Emphasis"/>
        </w:rPr>
        <w:t xml:space="preserve"> </w:t>
      </w:r>
      <w:r w:rsidRPr="0097394B">
        <w:rPr>
          <w:vanish/>
          <w:sz w:val="16"/>
        </w:rPr>
        <w:t>can</w:t>
      </w:r>
      <w:r w:rsidRPr="0097394B">
        <w:rPr>
          <w:sz w:val="16"/>
        </w:rPr>
        <w:t xml:space="preserve"> </w:t>
      </w:r>
      <w:r w:rsidRPr="0097394B">
        <w:rPr>
          <w:vanish/>
          <w:sz w:val="16"/>
        </w:rPr>
        <w:t>be,</w:t>
      </w:r>
      <w:r w:rsidRPr="0097394B">
        <w:rPr>
          <w:sz w:val="16"/>
        </w:rPr>
        <w:t xml:space="preserve"> </w:t>
      </w:r>
      <w:r w:rsidRPr="0097394B">
        <w:rPr>
          <w:vanish/>
          <w:sz w:val="16"/>
        </w:rPr>
        <w:t>and</w:t>
      </w:r>
      <w:r w:rsidRPr="0097394B">
        <w:rPr>
          <w:sz w:val="16"/>
        </w:rPr>
        <w:t xml:space="preserve"> </w:t>
      </w:r>
      <w:r w:rsidRPr="0097394B">
        <w:rPr>
          <w:vanish/>
          <w:sz w:val="16"/>
        </w:rPr>
        <w:t>impel</w:t>
      </w:r>
      <w:r w:rsidRPr="0097394B">
        <w:rPr>
          <w:sz w:val="16"/>
        </w:rPr>
        <w:t xml:space="preserve"> </w:t>
      </w:r>
      <w:r w:rsidRPr="0097394B">
        <w:rPr>
          <w:vanish/>
          <w:sz w:val="16"/>
        </w:rPr>
        <w:t>unions</w:t>
      </w:r>
      <w:r w:rsidRPr="0097394B">
        <w:rPr>
          <w:sz w:val="16"/>
        </w:rPr>
        <w:t xml:space="preserve"> </w:t>
      </w:r>
      <w:r w:rsidRPr="0097394B">
        <w:rPr>
          <w:vanish/>
          <w:sz w:val="16"/>
        </w:rPr>
        <w:t>to</w:t>
      </w:r>
      <w:r w:rsidRPr="0097394B">
        <w:rPr>
          <w:sz w:val="16"/>
        </w:rPr>
        <w:t xml:space="preserve"> </w:t>
      </w:r>
      <w:r w:rsidRPr="0097394B">
        <w:rPr>
          <w:vanish/>
          <w:sz w:val="16"/>
        </w:rPr>
        <w:t>settle</w:t>
      </w:r>
      <w:r w:rsidRPr="0097394B">
        <w:rPr>
          <w:sz w:val="16"/>
        </w:rPr>
        <w:t xml:space="preserve"> </w:t>
      </w:r>
      <w:r w:rsidRPr="0097394B">
        <w:rPr>
          <w:vanish/>
          <w:sz w:val="16"/>
        </w:rPr>
        <w:t>them.</w:t>
      </w:r>
      <w:r w:rsidRPr="0097394B">
        <w:rPr>
          <w:sz w:val="16"/>
        </w:rPr>
        <w:t xml:space="preserve"> </w:t>
      </w:r>
      <w:r w:rsidRPr="0097394B">
        <w:rPr>
          <w:vanish/>
          <w:sz w:val="16"/>
        </w:rPr>
        <w:t>For</w:t>
      </w:r>
      <w:r w:rsidRPr="0097394B">
        <w:rPr>
          <w:sz w:val="16"/>
        </w:rPr>
        <w:t xml:space="preserve"> </w:t>
      </w:r>
      <w:r w:rsidRPr="0097394B">
        <w:rPr>
          <w:vanish/>
          <w:sz w:val="16"/>
        </w:rPr>
        <w:t>one</w:t>
      </w:r>
      <w:r w:rsidRPr="0097394B">
        <w:rPr>
          <w:sz w:val="16"/>
        </w:rPr>
        <w:t xml:space="preserve"> </w:t>
      </w:r>
      <w:r w:rsidRPr="0097394B">
        <w:rPr>
          <w:vanish/>
          <w:sz w:val="16"/>
        </w:rPr>
        <w:t>thing,</w:t>
      </w:r>
      <w:r w:rsidRPr="0097394B">
        <w:rPr>
          <w:sz w:val="16"/>
        </w:rPr>
        <w:t xml:space="preserve"> </w:t>
      </w:r>
      <w:r w:rsidRPr="0097394B">
        <w:rPr>
          <w:vanish/>
          <w:sz w:val="16"/>
        </w:rPr>
        <w:t>they</w:t>
      </w:r>
      <w:r w:rsidRPr="0097394B">
        <w:rPr>
          <w:sz w:val="16"/>
        </w:rPr>
        <w:t xml:space="preserve"> </w:t>
      </w:r>
      <w:r w:rsidRPr="0097394B">
        <w:rPr>
          <w:rStyle w:val="Emphasis"/>
          <w:highlight w:val="cyan"/>
        </w:rPr>
        <w:t>are expensive</w:t>
      </w:r>
      <w:r w:rsidRPr="0097394B">
        <w:rPr>
          <w:vanish/>
          <w:sz w:val="16"/>
        </w:rPr>
        <w:t>.</w:t>
      </w:r>
      <w:r w:rsidRPr="0097394B">
        <w:rPr>
          <w:sz w:val="16"/>
        </w:rPr>
        <w:t xml:space="preserve"> </w:t>
      </w:r>
      <w:r w:rsidRPr="0097394B">
        <w:rPr>
          <w:vanish/>
          <w:sz w:val="16"/>
        </w:rPr>
        <w:t>If</w:t>
      </w:r>
      <w:r w:rsidRPr="0097394B">
        <w:rPr>
          <w:sz w:val="16"/>
        </w:rPr>
        <w:t xml:space="preserve"> </w:t>
      </w:r>
      <w:r w:rsidRPr="0097394B">
        <w:rPr>
          <w:rStyle w:val="Emphasis"/>
          <w:highlight w:val="cyan"/>
        </w:rPr>
        <w:t>a union</w:t>
      </w:r>
      <w:r w:rsidRPr="0097394B">
        <w:rPr>
          <w:rStyle w:val="Emphasis"/>
        </w:rPr>
        <w:t xml:space="preserve"> </w:t>
      </w:r>
      <w:r w:rsidRPr="0097394B">
        <w:rPr>
          <w:vanish/>
          <w:sz w:val="16"/>
        </w:rPr>
        <w:t>is</w:t>
      </w:r>
      <w:r w:rsidRPr="0097394B">
        <w:rPr>
          <w:sz w:val="16"/>
        </w:rPr>
        <w:t xml:space="preserve"> </w:t>
      </w:r>
      <w:r w:rsidRPr="0097394B">
        <w:rPr>
          <w:vanish/>
          <w:sz w:val="16"/>
        </w:rPr>
        <w:t>providing</w:t>
      </w:r>
      <w:r w:rsidRPr="0097394B">
        <w:rPr>
          <w:sz w:val="16"/>
        </w:rPr>
        <w:t xml:space="preserve"> </w:t>
      </w:r>
      <w:r w:rsidRPr="0097394B">
        <w:rPr>
          <w:vanish/>
          <w:sz w:val="16"/>
        </w:rPr>
        <w:t>even</w:t>
      </w:r>
      <w:r w:rsidRPr="0097394B">
        <w:rPr>
          <w:sz w:val="16"/>
        </w:rPr>
        <w:t xml:space="preserve"> </w:t>
      </w:r>
      <w:r w:rsidRPr="0097394B">
        <w:rPr>
          <w:vanish/>
          <w:sz w:val="16"/>
        </w:rPr>
        <w:t>minimal</w:t>
      </w:r>
      <w:r w:rsidRPr="0097394B">
        <w:rPr>
          <w:sz w:val="16"/>
        </w:rPr>
        <w:t xml:space="preserve"> </w:t>
      </w:r>
      <w:r w:rsidRPr="0097394B">
        <w:rPr>
          <w:vanish/>
          <w:sz w:val="16"/>
        </w:rPr>
        <w:t>strike</w:t>
      </w:r>
      <w:r w:rsidRPr="0097394B">
        <w:rPr>
          <w:sz w:val="16"/>
        </w:rPr>
        <w:t xml:space="preserve"> </w:t>
      </w:r>
      <w:r w:rsidRPr="0097394B">
        <w:rPr>
          <w:vanish/>
          <w:sz w:val="16"/>
        </w:rPr>
        <w:t>pay,</w:t>
      </w:r>
      <w:r w:rsidRPr="0097394B">
        <w:rPr>
          <w:sz w:val="16"/>
        </w:rPr>
        <w:t xml:space="preserve"> </w:t>
      </w:r>
      <w:r w:rsidRPr="0097394B">
        <w:rPr>
          <w:vanish/>
          <w:sz w:val="16"/>
        </w:rPr>
        <w:t>it</w:t>
      </w:r>
      <w:r w:rsidRPr="0097394B">
        <w:rPr>
          <w:sz w:val="16"/>
        </w:rPr>
        <w:t xml:space="preserve"> </w:t>
      </w:r>
      <w:r w:rsidRPr="0097394B">
        <w:rPr>
          <w:rStyle w:val="Emphasis"/>
          <w:highlight w:val="cyan"/>
        </w:rPr>
        <w:t>needs a war chest of millions of dollars</w:t>
      </w:r>
      <w:r w:rsidRPr="0097394B">
        <w:rPr>
          <w:sz w:val="16"/>
        </w:rPr>
        <w:t xml:space="preserve"> </w:t>
      </w:r>
      <w:r w:rsidRPr="0097394B">
        <w:rPr>
          <w:vanish/>
          <w:sz w:val="16"/>
        </w:rPr>
        <w:t>to</w:t>
      </w:r>
      <w:r w:rsidRPr="0097394B">
        <w:rPr>
          <w:sz w:val="16"/>
        </w:rPr>
        <w:t xml:space="preserve"> </w:t>
      </w:r>
      <w:r w:rsidRPr="0097394B">
        <w:rPr>
          <w:vanish/>
          <w:sz w:val="16"/>
        </w:rPr>
        <w:t>be</w:t>
      </w:r>
      <w:r w:rsidRPr="0097394B">
        <w:rPr>
          <w:sz w:val="16"/>
        </w:rPr>
        <w:t xml:space="preserve"> </w:t>
      </w:r>
      <w:r w:rsidRPr="0097394B">
        <w:rPr>
          <w:vanish/>
          <w:sz w:val="16"/>
        </w:rPr>
        <w:t>able</w:t>
      </w:r>
      <w:r w:rsidRPr="0097394B">
        <w:rPr>
          <w:sz w:val="16"/>
        </w:rPr>
        <w:t xml:space="preserve"> </w:t>
      </w:r>
      <w:r w:rsidRPr="0097394B">
        <w:rPr>
          <w:vanish/>
          <w:sz w:val="16"/>
        </w:rPr>
        <w:t>to</w:t>
      </w:r>
      <w:r w:rsidRPr="0097394B">
        <w:rPr>
          <w:sz w:val="16"/>
        </w:rPr>
        <w:t xml:space="preserve"> </w:t>
      </w:r>
      <w:r w:rsidRPr="0097394B">
        <w:rPr>
          <w:vanish/>
          <w:sz w:val="16"/>
        </w:rPr>
        <w:t>support</w:t>
      </w:r>
      <w:r w:rsidRPr="0097394B">
        <w:rPr>
          <w:sz w:val="16"/>
        </w:rPr>
        <w:t xml:space="preserve"> </w:t>
      </w:r>
      <w:r w:rsidRPr="0097394B">
        <w:rPr>
          <w:vanish/>
          <w:sz w:val="16"/>
        </w:rPr>
        <w:t>even</w:t>
      </w:r>
      <w:r w:rsidRPr="0097394B">
        <w:rPr>
          <w:sz w:val="16"/>
        </w:rPr>
        <w:t xml:space="preserve"> </w:t>
      </w:r>
      <w:r w:rsidRPr="0097394B">
        <w:rPr>
          <w:vanish/>
          <w:sz w:val="16"/>
        </w:rPr>
        <w:t>a</w:t>
      </w:r>
      <w:r w:rsidRPr="0097394B">
        <w:rPr>
          <w:sz w:val="16"/>
        </w:rPr>
        <w:t xml:space="preserve"> </w:t>
      </w:r>
      <w:r w:rsidRPr="0097394B">
        <w:rPr>
          <w:vanish/>
          <w:sz w:val="16"/>
        </w:rPr>
        <w:t>few</w:t>
      </w:r>
      <w:r w:rsidRPr="0097394B">
        <w:rPr>
          <w:sz w:val="16"/>
        </w:rPr>
        <w:t xml:space="preserve"> </w:t>
      </w:r>
      <w:r w:rsidRPr="0097394B">
        <w:rPr>
          <w:vanish/>
          <w:sz w:val="16"/>
        </w:rPr>
        <w:t>hundred</w:t>
      </w:r>
      <w:r w:rsidRPr="0097394B">
        <w:rPr>
          <w:sz w:val="16"/>
        </w:rPr>
        <w:t xml:space="preserve"> </w:t>
      </w:r>
      <w:r w:rsidRPr="0097394B">
        <w:rPr>
          <w:vanish/>
          <w:sz w:val="16"/>
        </w:rPr>
        <w:t>workers.</w:t>
      </w:r>
      <w:r w:rsidRPr="0097394B">
        <w:rPr>
          <w:sz w:val="16"/>
        </w:rPr>
        <w:t xml:space="preserve"> </w:t>
      </w:r>
      <w:r w:rsidRPr="0097394B">
        <w:rPr>
          <w:vanish/>
          <w:sz w:val="16"/>
        </w:rPr>
        <w:t>Strikes</w:t>
      </w:r>
      <w:r w:rsidRPr="0097394B">
        <w:rPr>
          <w:sz w:val="16"/>
        </w:rPr>
        <w:t xml:space="preserve"> </w:t>
      </w:r>
      <w:r w:rsidRPr="0097394B">
        <w:rPr>
          <w:vanish/>
          <w:sz w:val="16"/>
        </w:rPr>
        <w:t>drain</w:t>
      </w:r>
      <w:r w:rsidRPr="0097394B">
        <w:rPr>
          <w:sz w:val="16"/>
        </w:rPr>
        <w:t xml:space="preserve"> </w:t>
      </w:r>
      <w:r w:rsidRPr="0097394B">
        <w:rPr>
          <w:vanish/>
          <w:sz w:val="16"/>
        </w:rPr>
        <w:t>union</w:t>
      </w:r>
      <w:r w:rsidRPr="0097394B">
        <w:rPr>
          <w:sz w:val="16"/>
        </w:rPr>
        <w:t xml:space="preserve"> </w:t>
      </w:r>
      <w:r w:rsidRPr="0097394B">
        <w:rPr>
          <w:vanish/>
          <w:sz w:val="16"/>
        </w:rPr>
        <w:t>coffers,</w:t>
      </w:r>
      <w:r w:rsidRPr="0097394B">
        <w:rPr>
          <w:sz w:val="16"/>
        </w:rPr>
        <w:t xml:space="preserve"> </w:t>
      </w:r>
      <w:r w:rsidRPr="0097394B">
        <w:rPr>
          <w:vanish/>
          <w:sz w:val="16"/>
        </w:rPr>
        <w:t>and</w:t>
      </w:r>
      <w:r w:rsidRPr="0097394B">
        <w:rPr>
          <w:sz w:val="16"/>
        </w:rPr>
        <w:t xml:space="preserve"> </w:t>
      </w:r>
      <w:r w:rsidRPr="0097394B">
        <w:rPr>
          <w:vanish/>
          <w:sz w:val="16"/>
        </w:rPr>
        <w:t>they</w:t>
      </w:r>
      <w:r w:rsidRPr="0097394B">
        <w:rPr>
          <w:sz w:val="16"/>
        </w:rPr>
        <w:t xml:space="preserve"> </w:t>
      </w:r>
      <w:r w:rsidRPr="0097394B">
        <w:rPr>
          <w:vanish/>
          <w:sz w:val="16"/>
        </w:rPr>
        <w:t>take</w:t>
      </w:r>
      <w:r w:rsidRPr="0097394B">
        <w:rPr>
          <w:sz w:val="16"/>
        </w:rPr>
        <w:t xml:space="preserve"> </w:t>
      </w:r>
      <w:r w:rsidRPr="0097394B">
        <w:rPr>
          <w:vanish/>
          <w:sz w:val="16"/>
        </w:rPr>
        <w:t>a</w:t>
      </w:r>
      <w:r w:rsidRPr="0097394B">
        <w:rPr>
          <w:sz w:val="16"/>
        </w:rPr>
        <w:t xml:space="preserve"> </w:t>
      </w:r>
      <w:r w:rsidRPr="0097394B">
        <w:rPr>
          <w:vanish/>
          <w:sz w:val="16"/>
        </w:rPr>
        <w:t>financial,</w:t>
      </w:r>
      <w:r w:rsidRPr="0097394B">
        <w:rPr>
          <w:sz w:val="16"/>
        </w:rPr>
        <w:t xml:space="preserve"> </w:t>
      </w:r>
      <w:r w:rsidRPr="0097394B">
        <w:rPr>
          <w:vanish/>
          <w:sz w:val="16"/>
        </w:rPr>
        <w:t>physical,</w:t>
      </w:r>
      <w:r w:rsidRPr="0097394B">
        <w:rPr>
          <w:sz w:val="16"/>
        </w:rPr>
        <w:t xml:space="preserve"> </w:t>
      </w:r>
      <w:r w:rsidRPr="0097394B">
        <w:rPr>
          <w:vanish/>
          <w:sz w:val="16"/>
        </w:rPr>
        <w:t>and</w:t>
      </w:r>
      <w:r w:rsidRPr="0097394B">
        <w:rPr>
          <w:sz w:val="16"/>
        </w:rPr>
        <w:t xml:space="preserve"> </w:t>
      </w:r>
      <w:r w:rsidRPr="0097394B">
        <w:rPr>
          <w:vanish/>
          <w:sz w:val="16"/>
        </w:rPr>
        <w:t>emotional</w:t>
      </w:r>
      <w:r w:rsidRPr="0097394B">
        <w:rPr>
          <w:sz w:val="16"/>
        </w:rPr>
        <w:t xml:space="preserve"> </w:t>
      </w:r>
      <w:r w:rsidRPr="0097394B">
        <w:rPr>
          <w:vanish/>
          <w:sz w:val="16"/>
        </w:rPr>
        <w:t>toll</w:t>
      </w:r>
      <w:r w:rsidRPr="0097394B">
        <w:rPr>
          <w:sz w:val="16"/>
        </w:rPr>
        <w:t xml:space="preserve"> </w:t>
      </w:r>
      <w:r w:rsidRPr="0097394B">
        <w:rPr>
          <w:vanish/>
          <w:sz w:val="16"/>
        </w:rPr>
        <w:t>on</w:t>
      </w:r>
      <w:r w:rsidRPr="0097394B">
        <w:rPr>
          <w:sz w:val="16"/>
        </w:rPr>
        <w:t xml:space="preserve"> </w:t>
      </w:r>
      <w:r w:rsidRPr="0097394B">
        <w:rPr>
          <w:vanish/>
          <w:sz w:val="16"/>
        </w:rPr>
        <w:t>workers</w:t>
      </w:r>
      <w:r w:rsidRPr="0097394B">
        <w:rPr>
          <w:sz w:val="16"/>
        </w:rPr>
        <w:t xml:space="preserve"> </w:t>
      </w:r>
      <w:r w:rsidRPr="0097394B">
        <w:rPr>
          <w:vanish/>
          <w:sz w:val="16"/>
        </w:rPr>
        <w:t>as</w:t>
      </w:r>
      <w:r w:rsidRPr="0097394B">
        <w:rPr>
          <w:sz w:val="16"/>
        </w:rPr>
        <w:t xml:space="preserve"> </w:t>
      </w:r>
      <w:r w:rsidRPr="0097394B">
        <w:rPr>
          <w:vanish/>
          <w:sz w:val="16"/>
        </w:rPr>
        <w:t>well,</w:t>
      </w:r>
      <w:r w:rsidRPr="0097394B">
        <w:rPr>
          <w:sz w:val="16"/>
        </w:rPr>
        <w:t xml:space="preserve"> </w:t>
      </w:r>
      <w:r w:rsidRPr="0097394B">
        <w:rPr>
          <w:vanish/>
          <w:sz w:val="16"/>
        </w:rPr>
        <w:t>who</w:t>
      </w:r>
      <w:r w:rsidRPr="0097394B">
        <w:rPr>
          <w:sz w:val="16"/>
        </w:rPr>
        <w:t xml:space="preserve"> </w:t>
      </w:r>
      <w:r w:rsidRPr="0097394B">
        <w:rPr>
          <w:vanish/>
          <w:sz w:val="16"/>
        </w:rPr>
        <w:t>aren’t</w:t>
      </w:r>
      <w:r w:rsidRPr="0097394B">
        <w:rPr>
          <w:sz w:val="16"/>
        </w:rPr>
        <w:t xml:space="preserve"> </w:t>
      </w:r>
      <w:r w:rsidRPr="0097394B">
        <w:rPr>
          <w:vanish/>
          <w:sz w:val="16"/>
        </w:rPr>
        <w:t>usually</w:t>
      </w:r>
      <w:r w:rsidRPr="0097394B">
        <w:rPr>
          <w:sz w:val="16"/>
        </w:rPr>
        <w:t xml:space="preserve"> </w:t>
      </w:r>
      <w:r w:rsidRPr="0097394B">
        <w:rPr>
          <w:vanish/>
          <w:sz w:val="16"/>
        </w:rPr>
        <w:t>earning</w:t>
      </w:r>
      <w:r w:rsidRPr="0097394B">
        <w:rPr>
          <w:sz w:val="16"/>
        </w:rPr>
        <w:t xml:space="preserve"> </w:t>
      </w:r>
      <w:r w:rsidRPr="0097394B">
        <w:rPr>
          <w:vanish/>
          <w:sz w:val="16"/>
        </w:rPr>
        <w:t>as</w:t>
      </w:r>
      <w:r w:rsidRPr="0097394B">
        <w:rPr>
          <w:sz w:val="16"/>
        </w:rPr>
        <w:t xml:space="preserve"> </w:t>
      </w:r>
      <w:r w:rsidRPr="0097394B">
        <w:rPr>
          <w:vanish/>
          <w:sz w:val="16"/>
        </w:rPr>
        <w:t>much</w:t>
      </w:r>
      <w:r w:rsidRPr="0097394B">
        <w:rPr>
          <w:sz w:val="16"/>
        </w:rPr>
        <w:t xml:space="preserve"> </w:t>
      </w:r>
      <w:r w:rsidRPr="0097394B">
        <w:rPr>
          <w:vanish/>
          <w:sz w:val="16"/>
        </w:rPr>
        <w:t>in</w:t>
      </w:r>
      <w:r w:rsidRPr="0097394B">
        <w:rPr>
          <w:sz w:val="16"/>
        </w:rPr>
        <w:t xml:space="preserve"> </w:t>
      </w:r>
      <w:r w:rsidRPr="0097394B">
        <w:rPr>
          <w:vanish/>
          <w:sz w:val="16"/>
        </w:rPr>
        <w:t>strike</w:t>
      </w:r>
      <w:r w:rsidRPr="0097394B">
        <w:rPr>
          <w:sz w:val="16"/>
        </w:rPr>
        <w:t xml:space="preserve"> </w:t>
      </w:r>
      <w:r w:rsidRPr="0097394B">
        <w:rPr>
          <w:vanish/>
          <w:sz w:val="16"/>
        </w:rPr>
        <w:t>pay</w:t>
      </w:r>
      <w:r w:rsidRPr="0097394B">
        <w:rPr>
          <w:sz w:val="16"/>
        </w:rPr>
        <w:t xml:space="preserve"> </w:t>
      </w:r>
      <w:r w:rsidRPr="0097394B">
        <w:rPr>
          <w:vanish/>
          <w:sz w:val="16"/>
        </w:rPr>
        <w:t>as</w:t>
      </w:r>
      <w:r w:rsidRPr="0097394B">
        <w:rPr>
          <w:sz w:val="16"/>
        </w:rPr>
        <w:t xml:space="preserve"> </w:t>
      </w:r>
      <w:r w:rsidRPr="0097394B">
        <w:rPr>
          <w:vanish/>
          <w:sz w:val="16"/>
        </w:rPr>
        <w:t>they</w:t>
      </w:r>
      <w:r w:rsidRPr="0097394B">
        <w:rPr>
          <w:sz w:val="16"/>
        </w:rPr>
        <w:t xml:space="preserve"> </w:t>
      </w:r>
      <w:r w:rsidRPr="0097394B">
        <w:rPr>
          <w:vanish/>
          <w:sz w:val="16"/>
        </w:rPr>
        <w:t>would</w:t>
      </w:r>
      <w:r w:rsidRPr="0097394B">
        <w:rPr>
          <w:sz w:val="16"/>
        </w:rPr>
        <w:t xml:space="preserve"> </w:t>
      </w:r>
      <w:r w:rsidRPr="0097394B">
        <w:rPr>
          <w:vanish/>
          <w:sz w:val="16"/>
        </w:rPr>
        <w:t>on</w:t>
      </w:r>
      <w:r w:rsidRPr="0097394B">
        <w:rPr>
          <w:sz w:val="16"/>
        </w:rPr>
        <w:t xml:space="preserve"> </w:t>
      </w:r>
      <w:r w:rsidRPr="0097394B">
        <w:rPr>
          <w:vanish/>
          <w:sz w:val="16"/>
        </w:rPr>
        <w:t>the</w:t>
      </w:r>
      <w:r w:rsidRPr="0097394B">
        <w:rPr>
          <w:sz w:val="16"/>
        </w:rPr>
        <w:t xml:space="preserve"> </w:t>
      </w:r>
      <w:r w:rsidRPr="0097394B">
        <w:rPr>
          <w:vanish/>
          <w:sz w:val="16"/>
        </w:rPr>
        <w:t>job,</w:t>
      </w:r>
      <w:r w:rsidRPr="0097394B">
        <w:rPr>
          <w:sz w:val="16"/>
        </w:rPr>
        <w:t xml:space="preserve"> </w:t>
      </w:r>
      <w:r w:rsidRPr="0097394B">
        <w:rPr>
          <w:vanish/>
          <w:sz w:val="16"/>
        </w:rPr>
        <w:t>while</w:t>
      </w:r>
      <w:r w:rsidRPr="0097394B">
        <w:rPr>
          <w:sz w:val="16"/>
        </w:rPr>
        <w:t xml:space="preserve"> </w:t>
      </w:r>
      <w:r w:rsidRPr="0097394B">
        <w:rPr>
          <w:vanish/>
          <w:sz w:val="16"/>
        </w:rPr>
        <w:t>getting</w:t>
      </w:r>
      <w:r w:rsidRPr="0097394B">
        <w:rPr>
          <w:sz w:val="16"/>
        </w:rPr>
        <w:t xml:space="preserve"> </w:t>
      </w:r>
      <w:r w:rsidRPr="0097394B">
        <w:rPr>
          <w:vanish/>
          <w:sz w:val="16"/>
        </w:rPr>
        <w:t>yelled</w:t>
      </w:r>
      <w:r w:rsidRPr="0097394B">
        <w:rPr>
          <w:sz w:val="16"/>
        </w:rPr>
        <w:t xml:space="preserve"> </w:t>
      </w:r>
      <w:r w:rsidRPr="0097394B">
        <w:rPr>
          <w:vanish/>
          <w:sz w:val="16"/>
        </w:rPr>
        <w:t>at</w:t>
      </w:r>
      <w:r w:rsidRPr="0097394B">
        <w:rPr>
          <w:sz w:val="16"/>
        </w:rPr>
        <w:t xml:space="preserve"> </w:t>
      </w:r>
      <w:r w:rsidRPr="0097394B">
        <w:rPr>
          <w:vanish/>
          <w:sz w:val="16"/>
        </w:rPr>
        <w:t>or</w:t>
      </w:r>
      <w:r w:rsidRPr="0097394B">
        <w:rPr>
          <w:sz w:val="16"/>
        </w:rPr>
        <w:t xml:space="preserve"> </w:t>
      </w:r>
      <w:r w:rsidRPr="0097394B">
        <w:rPr>
          <w:vanish/>
          <w:sz w:val="16"/>
        </w:rPr>
        <w:t>hit</w:t>
      </w:r>
      <w:r w:rsidRPr="0097394B">
        <w:rPr>
          <w:sz w:val="16"/>
        </w:rPr>
        <w:t xml:space="preserve"> </w:t>
      </w:r>
      <w:r w:rsidRPr="0097394B">
        <w:rPr>
          <w:vanish/>
          <w:sz w:val="16"/>
        </w:rPr>
        <w:t>by</w:t>
      </w:r>
      <w:r w:rsidRPr="0097394B">
        <w:rPr>
          <w:sz w:val="16"/>
        </w:rPr>
        <w:t xml:space="preserve"> </w:t>
      </w:r>
      <w:r w:rsidRPr="0097394B">
        <w:rPr>
          <w:vanish/>
          <w:sz w:val="16"/>
        </w:rPr>
        <w:t>cars</w:t>
      </w:r>
      <w:r w:rsidRPr="0097394B">
        <w:rPr>
          <w:sz w:val="16"/>
        </w:rPr>
        <w:t xml:space="preserve"> </w:t>
      </w:r>
      <w:r w:rsidRPr="0097394B">
        <w:rPr>
          <w:vanish/>
          <w:sz w:val="16"/>
        </w:rPr>
        <w:t>or</w:t>
      </w:r>
      <w:r w:rsidRPr="0097394B">
        <w:rPr>
          <w:sz w:val="16"/>
        </w:rPr>
        <w:t xml:space="preserve"> </w:t>
      </w:r>
      <w:r w:rsidRPr="0097394B">
        <w:rPr>
          <w:vanish/>
          <w:sz w:val="16"/>
        </w:rPr>
        <w:t>freezing</w:t>
      </w:r>
      <w:r w:rsidRPr="0097394B">
        <w:rPr>
          <w:sz w:val="16"/>
        </w:rPr>
        <w:t xml:space="preserve"> </w:t>
      </w:r>
      <w:r w:rsidRPr="0097394B">
        <w:rPr>
          <w:vanish/>
          <w:sz w:val="16"/>
        </w:rPr>
        <w:t>on</w:t>
      </w:r>
      <w:r w:rsidRPr="0097394B">
        <w:rPr>
          <w:sz w:val="16"/>
        </w:rPr>
        <w:t xml:space="preserve"> </w:t>
      </w:r>
      <w:r w:rsidRPr="0097394B">
        <w:rPr>
          <w:vanish/>
          <w:sz w:val="16"/>
        </w:rPr>
        <w:t>the</w:t>
      </w:r>
      <w:r w:rsidRPr="0097394B">
        <w:rPr>
          <w:sz w:val="16"/>
        </w:rPr>
        <w:t xml:space="preserve"> </w:t>
      </w:r>
      <w:r w:rsidRPr="0097394B">
        <w:rPr>
          <w:vanish/>
          <w:sz w:val="16"/>
        </w:rPr>
        <w:t>picket</w:t>
      </w:r>
      <w:r w:rsidRPr="0097394B">
        <w:rPr>
          <w:sz w:val="16"/>
        </w:rPr>
        <w:t xml:space="preserve"> </w:t>
      </w:r>
      <w:r w:rsidRPr="0097394B">
        <w:rPr>
          <w:vanish/>
          <w:sz w:val="16"/>
        </w:rPr>
        <w:t>line.</w:t>
      </w:r>
      <w:r w:rsidRPr="0097394B">
        <w:rPr>
          <w:sz w:val="16"/>
        </w:rPr>
        <w:t xml:space="preserve"> </w:t>
      </w:r>
      <w:r w:rsidRPr="0097394B">
        <w:rPr>
          <w:vanish/>
          <w:sz w:val="16"/>
        </w:rPr>
        <w:t>Quite</w:t>
      </w:r>
      <w:r w:rsidRPr="0097394B">
        <w:rPr>
          <w:sz w:val="16"/>
        </w:rPr>
        <w:t xml:space="preserve"> </w:t>
      </w:r>
      <w:r w:rsidRPr="0097394B">
        <w:rPr>
          <w:vanish/>
          <w:sz w:val="16"/>
        </w:rPr>
        <w:t>often,</w:t>
      </w:r>
      <w:r w:rsidRPr="0097394B">
        <w:rPr>
          <w:sz w:val="16"/>
        </w:rPr>
        <w:t xml:space="preserve"> </w:t>
      </w:r>
      <w:r w:rsidRPr="0097394B">
        <w:rPr>
          <w:vanish/>
          <w:sz w:val="16"/>
        </w:rPr>
        <w:t>strikes</w:t>
      </w:r>
      <w:r w:rsidRPr="0097394B">
        <w:rPr>
          <w:sz w:val="16"/>
        </w:rPr>
        <w:t xml:space="preserve"> </w:t>
      </w:r>
      <w:r w:rsidRPr="0097394B">
        <w:rPr>
          <w:vanish/>
          <w:sz w:val="16"/>
        </w:rPr>
        <w:t>don’t</w:t>
      </w:r>
      <w:r w:rsidRPr="0097394B">
        <w:rPr>
          <w:sz w:val="16"/>
        </w:rPr>
        <w:t xml:space="preserve"> </w:t>
      </w:r>
      <w:r w:rsidRPr="0097394B">
        <w:rPr>
          <w:vanish/>
          <w:sz w:val="16"/>
        </w:rPr>
        <w:t>succeed</w:t>
      </w:r>
      <w:r w:rsidRPr="0097394B">
        <w:rPr>
          <w:sz w:val="16"/>
        </w:rPr>
        <w:t xml:space="preserve"> </w:t>
      </w:r>
      <w:r w:rsidRPr="0097394B">
        <w:rPr>
          <w:vanish/>
          <w:sz w:val="16"/>
        </w:rPr>
        <w:t>in</w:t>
      </w:r>
      <w:r w:rsidRPr="0097394B">
        <w:rPr>
          <w:sz w:val="16"/>
        </w:rPr>
        <w:t xml:space="preserve"> </w:t>
      </w:r>
      <w:r w:rsidRPr="0097394B">
        <w:rPr>
          <w:vanish/>
          <w:sz w:val="16"/>
        </w:rPr>
        <w:t>completely</w:t>
      </w:r>
      <w:r w:rsidRPr="0097394B">
        <w:rPr>
          <w:sz w:val="16"/>
        </w:rPr>
        <w:t xml:space="preserve"> </w:t>
      </w:r>
      <w:r w:rsidRPr="0097394B">
        <w:rPr>
          <w:vanish/>
          <w:sz w:val="16"/>
        </w:rPr>
        <w:t>shutting</w:t>
      </w:r>
      <w:r w:rsidRPr="0097394B">
        <w:rPr>
          <w:sz w:val="16"/>
        </w:rPr>
        <w:t xml:space="preserve"> </w:t>
      </w:r>
      <w:r w:rsidRPr="0097394B">
        <w:rPr>
          <w:vanish/>
          <w:sz w:val="16"/>
        </w:rPr>
        <w:t>down</w:t>
      </w:r>
      <w:r w:rsidRPr="0097394B">
        <w:rPr>
          <w:sz w:val="16"/>
        </w:rPr>
        <w:t xml:space="preserve"> </w:t>
      </w:r>
      <w:r w:rsidRPr="0097394B">
        <w:rPr>
          <w:vanish/>
          <w:sz w:val="16"/>
        </w:rPr>
        <w:t>a</w:t>
      </w:r>
      <w:r w:rsidRPr="0097394B">
        <w:rPr>
          <w:sz w:val="16"/>
        </w:rPr>
        <w:t xml:space="preserve"> </w:t>
      </w:r>
      <w:r w:rsidRPr="0097394B">
        <w:rPr>
          <w:vanish/>
          <w:sz w:val="16"/>
        </w:rPr>
        <w:t>business,</w:t>
      </w:r>
      <w:r w:rsidRPr="0097394B">
        <w:rPr>
          <w:sz w:val="16"/>
        </w:rPr>
        <w:t xml:space="preserve"> </w:t>
      </w:r>
      <w:r w:rsidRPr="0097394B">
        <w:rPr>
          <w:vanish/>
          <w:sz w:val="16"/>
        </w:rPr>
        <w:t>not</w:t>
      </w:r>
      <w:r w:rsidRPr="0097394B">
        <w:rPr>
          <w:sz w:val="16"/>
        </w:rPr>
        <w:t xml:space="preserve"> </w:t>
      </w:r>
      <w:r w:rsidRPr="0097394B">
        <w:rPr>
          <w:vanish/>
          <w:sz w:val="16"/>
        </w:rPr>
        <w:t>least</w:t>
      </w:r>
      <w:r w:rsidRPr="0097394B">
        <w:rPr>
          <w:sz w:val="16"/>
        </w:rPr>
        <w:t xml:space="preserve"> </w:t>
      </w:r>
      <w:r w:rsidRPr="0097394B">
        <w:rPr>
          <w:vanish/>
          <w:sz w:val="16"/>
        </w:rPr>
        <w:t>because</w:t>
      </w:r>
      <w:r w:rsidRPr="0097394B">
        <w:rPr>
          <w:sz w:val="16"/>
        </w:rPr>
        <w:t xml:space="preserve"> </w:t>
      </w:r>
      <w:r w:rsidRPr="0097394B">
        <w:rPr>
          <w:rStyle w:val="Emphasis"/>
          <w:highlight w:val="cyan"/>
        </w:rPr>
        <w:t>employers can</w:t>
      </w:r>
      <w:r w:rsidRPr="0097394B">
        <w:rPr>
          <w:sz w:val="16"/>
        </w:rPr>
        <w:t xml:space="preserve"> </w:t>
      </w:r>
      <w:r w:rsidRPr="0097394B">
        <w:rPr>
          <w:vanish/>
          <w:sz w:val="16"/>
        </w:rPr>
        <w:t>legally</w:t>
      </w:r>
      <w:r w:rsidRPr="0097394B">
        <w:rPr>
          <w:sz w:val="16"/>
        </w:rPr>
        <w:t xml:space="preserve"> </w:t>
      </w:r>
      <w:r w:rsidRPr="0097394B">
        <w:rPr>
          <w:vanish/>
          <w:sz w:val="16"/>
        </w:rPr>
        <w:t>hire</w:t>
      </w:r>
      <w:r w:rsidRPr="0097394B">
        <w:rPr>
          <w:sz w:val="16"/>
        </w:rPr>
        <w:t xml:space="preserve"> </w:t>
      </w:r>
      <w:r w:rsidRPr="0097394B">
        <w:rPr>
          <w:rStyle w:val="Emphasis"/>
          <w:highlight w:val="cyan"/>
        </w:rPr>
        <w:t>scabs</w:t>
      </w:r>
      <w:r w:rsidRPr="0097394B">
        <w:rPr>
          <w:vanish/>
          <w:sz w:val="16"/>
        </w:rPr>
        <w:t>.</w:t>
      </w:r>
      <w:r w:rsidRPr="0097394B">
        <w:rPr>
          <w:sz w:val="16"/>
        </w:rPr>
        <w:t xml:space="preserve"> </w:t>
      </w:r>
      <w:r w:rsidRPr="0097394B">
        <w:rPr>
          <w:vanish/>
          <w:sz w:val="16"/>
        </w:rPr>
        <w:t>The</w:t>
      </w:r>
      <w:r w:rsidRPr="0097394B">
        <w:rPr>
          <w:sz w:val="16"/>
        </w:rPr>
        <w:t xml:space="preserve"> </w:t>
      </w:r>
      <w:r w:rsidRPr="0097394B">
        <w:rPr>
          <w:vanish/>
          <w:sz w:val="16"/>
        </w:rPr>
        <w:t>product</w:t>
      </w:r>
      <w:r w:rsidRPr="0097394B">
        <w:rPr>
          <w:sz w:val="16"/>
        </w:rPr>
        <w:t xml:space="preserve"> </w:t>
      </w:r>
      <w:r w:rsidRPr="0097394B">
        <w:rPr>
          <w:vanish/>
          <w:sz w:val="16"/>
        </w:rPr>
        <w:t>may</w:t>
      </w:r>
      <w:r w:rsidRPr="0097394B">
        <w:rPr>
          <w:sz w:val="16"/>
        </w:rPr>
        <w:t xml:space="preserve"> </w:t>
      </w:r>
      <w:r w:rsidRPr="0097394B">
        <w:rPr>
          <w:vanish/>
          <w:sz w:val="16"/>
        </w:rPr>
        <w:t>suffer,</w:t>
      </w:r>
      <w:r w:rsidRPr="0097394B">
        <w:rPr>
          <w:sz w:val="16"/>
        </w:rPr>
        <w:t xml:space="preserve"> </w:t>
      </w:r>
      <w:r w:rsidRPr="0097394B">
        <w:rPr>
          <w:vanish/>
          <w:sz w:val="16"/>
        </w:rPr>
        <w:t>and</w:t>
      </w:r>
      <w:r w:rsidRPr="0097394B">
        <w:rPr>
          <w:sz w:val="16"/>
        </w:rPr>
        <w:t xml:space="preserve"> </w:t>
      </w:r>
      <w:r w:rsidRPr="0097394B">
        <w:rPr>
          <w:vanish/>
          <w:sz w:val="16"/>
        </w:rPr>
        <w:t>employers</w:t>
      </w:r>
      <w:r w:rsidRPr="0097394B">
        <w:rPr>
          <w:sz w:val="16"/>
        </w:rPr>
        <w:t xml:space="preserve"> </w:t>
      </w:r>
      <w:r w:rsidRPr="0097394B">
        <w:rPr>
          <w:vanish/>
          <w:sz w:val="16"/>
        </w:rPr>
        <w:t>may</w:t>
      </w:r>
      <w:r w:rsidRPr="0097394B">
        <w:rPr>
          <w:sz w:val="16"/>
        </w:rPr>
        <w:t xml:space="preserve"> </w:t>
      </w:r>
      <w:r w:rsidRPr="0097394B">
        <w:rPr>
          <w:vanish/>
          <w:sz w:val="16"/>
        </w:rPr>
        <w:t>take</w:t>
      </w:r>
      <w:r w:rsidRPr="0097394B">
        <w:rPr>
          <w:sz w:val="16"/>
        </w:rPr>
        <w:t xml:space="preserve"> </w:t>
      </w:r>
      <w:r w:rsidRPr="0097394B">
        <w:rPr>
          <w:vanish/>
          <w:sz w:val="16"/>
        </w:rPr>
        <w:t>a</w:t>
      </w:r>
      <w:r w:rsidRPr="0097394B">
        <w:rPr>
          <w:sz w:val="16"/>
        </w:rPr>
        <w:t xml:space="preserve"> </w:t>
      </w:r>
      <w:r w:rsidRPr="0097394B">
        <w:rPr>
          <w:vanish/>
          <w:sz w:val="16"/>
        </w:rPr>
        <w:t>hit,</w:t>
      </w:r>
      <w:r w:rsidRPr="0097394B">
        <w:rPr>
          <w:sz w:val="16"/>
        </w:rPr>
        <w:t xml:space="preserve"> </w:t>
      </w:r>
      <w:r w:rsidRPr="0097394B">
        <w:rPr>
          <w:vanish/>
          <w:sz w:val="16"/>
        </w:rPr>
        <w:t>but</w:t>
      </w:r>
      <w:r w:rsidRPr="0097394B">
        <w:rPr>
          <w:sz w:val="16"/>
        </w:rPr>
        <w:t xml:space="preserve"> </w:t>
      </w:r>
      <w:r w:rsidRPr="0097394B">
        <w:rPr>
          <w:vanish/>
          <w:sz w:val="16"/>
        </w:rPr>
        <w:t>they</w:t>
      </w:r>
      <w:r w:rsidRPr="0097394B">
        <w:rPr>
          <w:sz w:val="16"/>
        </w:rPr>
        <w:t xml:space="preserve"> </w:t>
      </w:r>
      <w:r w:rsidRPr="0097394B">
        <w:rPr>
          <w:vanish/>
          <w:sz w:val="16"/>
        </w:rPr>
        <w:t>can</w:t>
      </w:r>
      <w:r w:rsidRPr="0097394B">
        <w:rPr>
          <w:sz w:val="16"/>
        </w:rPr>
        <w:t xml:space="preserve"> </w:t>
      </w:r>
      <w:r w:rsidRPr="0097394B">
        <w:rPr>
          <w:vanish/>
          <w:sz w:val="16"/>
        </w:rPr>
        <w:t>hobble</w:t>
      </w:r>
      <w:r w:rsidRPr="0097394B">
        <w:rPr>
          <w:sz w:val="16"/>
        </w:rPr>
        <w:t xml:space="preserve"> </w:t>
      </w:r>
      <w:r w:rsidRPr="0097394B">
        <w:rPr>
          <w:vanish/>
          <w:sz w:val="16"/>
        </w:rPr>
        <w:t>along</w:t>
      </w:r>
      <w:r w:rsidRPr="0097394B">
        <w:rPr>
          <w:sz w:val="16"/>
        </w:rPr>
        <w:t xml:space="preserve"> </w:t>
      </w:r>
      <w:r w:rsidRPr="0097394B">
        <w:rPr>
          <w:vanish/>
          <w:sz w:val="16"/>
        </w:rPr>
        <w:t>(while</w:t>
      </w:r>
      <w:r w:rsidRPr="0097394B">
        <w:rPr>
          <w:sz w:val="16"/>
        </w:rPr>
        <w:t xml:space="preserve"> </w:t>
      </w:r>
      <w:r w:rsidRPr="0097394B">
        <w:rPr>
          <w:vanish/>
          <w:sz w:val="16"/>
        </w:rPr>
        <w:t>draining</w:t>
      </w:r>
      <w:r w:rsidRPr="0097394B">
        <w:rPr>
          <w:sz w:val="16"/>
        </w:rPr>
        <w:t xml:space="preserve"> </w:t>
      </w:r>
      <w:r w:rsidRPr="0097394B">
        <w:rPr>
          <w:vanish/>
          <w:sz w:val="16"/>
        </w:rPr>
        <w:t>the</w:t>
      </w:r>
      <w:r w:rsidRPr="0097394B">
        <w:rPr>
          <w:sz w:val="16"/>
        </w:rPr>
        <w:t xml:space="preserve"> </w:t>
      </w:r>
      <w:r w:rsidRPr="0097394B">
        <w:rPr>
          <w:vanish/>
          <w:sz w:val="16"/>
        </w:rPr>
        <w:t>union’s</w:t>
      </w:r>
      <w:r w:rsidRPr="0097394B">
        <w:rPr>
          <w:sz w:val="16"/>
        </w:rPr>
        <w:t xml:space="preserve"> </w:t>
      </w:r>
      <w:r w:rsidRPr="0097394B">
        <w:rPr>
          <w:vanish/>
          <w:sz w:val="16"/>
        </w:rPr>
        <w:t>bank</w:t>
      </w:r>
      <w:r w:rsidRPr="0097394B">
        <w:rPr>
          <w:sz w:val="16"/>
        </w:rPr>
        <w:t xml:space="preserve"> </w:t>
      </w:r>
      <w:r w:rsidRPr="0097394B">
        <w:rPr>
          <w:vanish/>
          <w:sz w:val="16"/>
        </w:rPr>
        <w:t>account).</w:t>
      </w:r>
      <w:r w:rsidRPr="0097394B">
        <w:rPr>
          <w:sz w:val="16"/>
        </w:rPr>
        <w:t xml:space="preserve"> </w:t>
      </w:r>
      <w:r w:rsidRPr="0097394B">
        <w:rPr>
          <w:vanish/>
          <w:sz w:val="16"/>
        </w:rPr>
        <w:t>(A</w:t>
      </w:r>
      <w:r w:rsidRPr="0097394B">
        <w:rPr>
          <w:sz w:val="16"/>
        </w:rPr>
        <w:t xml:space="preserve"> </w:t>
      </w:r>
      <w:r w:rsidRPr="0097394B">
        <w:rPr>
          <w:vanish/>
          <w:sz w:val="16"/>
        </w:rPr>
        <w:t>note</w:t>
      </w:r>
      <w:r w:rsidRPr="0097394B">
        <w:rPr>
          <w:sz w:val="16"/>
        </w:rPr>
        <w:t xml:space="preserve"> </w:t>
      </w:r>
      <w:r w:rsidRPr="0097394B">
        <w:rPr>
          <w:vanish/>
          <w:sz w:val="16"/>
        </w:rPr>
        <w:t>on</w:t>
      </w:r>
      <w:r w:rsidRPr="0097394B">
        <w:rPr>
          <w:sz w:val="16"/>
        </w:rPr>
        <w:t xml:space="preserve"> </w:t>
      </w:r>
      <w:r w:rsidRPr="0097394B">
        <w:rPr>
          <w:vanish/>
          <w:sz w:val="16"/>
        </w:rPr>
        <w:t>the</w:t>
      </w:r>
      <w:r w:rsidRPr="0097394B">
        <w:rPr>
          <w:sz w:val="16"/>
        </w:rPr>
        <w:t xml:space="preserve"> </w:t>
      </w:r>
      <w:r w:rsidRPr="0097394B">
        <w:rPr>
          <w:vanish/>
          <w:sz w:val="16"/>
        </w:rPr>
        <w:t>alleged</w:t>
      </w:r>
      <w:r w:rsidRPr="0097394B">
        <w:rPr>
          <w:sz w:val="16"/>
        </w:rPr>
        <w:t xml:space="preserve"> </w:t>
      </w:r>
      <w:r w:rsidRPr="0097394B">
        <w:rPr>
          <w:vanish/>
          <w:sz w:val="16"/>
        </w:rPr>
        <w:t>$100</w:t>
      </w:r>
      <w:r w:rsidRPr="0097394B">
        <w:rPr>
          <w:sz w:val="16"/>
        </w:rPr>
        <w:t xml:space="preserve"> </w:t>
      </w:r>
      <w:r w:rsidRPr="0097394B">
        <w:rPr>
          <w:vanish/>
          <w:sz w:val="16"/>
        </w:rPr>
        <w:t>million</w:t>
      </w:r>
      <w:r w:rsidRPr="0097394B">
        <w:rPr>
          <w:sz w:val="16"/>
        </w:rPr>
        <w:t xml:space="preserve"> </w:t>
      </w:r>
      <w:r w:rsidRPr="0097394B">
        <w:rPr>
          <w:vanish/>
          <w:sz w:val="16"/>
        </w:rPr>
        <w:t>loss</w:t>
      </w:r>
      <w:r w:rsidRPr="0097394B">
        <w:rPr>
          <w:sz w:val="16"/>
        </w:rPr>
        <w:t xml:space="preserve"> </w:t>
      </w:r>
      <w:r w:rsidRPr="0097394B">
        <w:rPr>
          <w:vanish/>
          <w:sz w:val="16"/>
        </w:rPr>
        <w:t>suffered</w:t>
      </w:r>
      <w:r w:rsidRPr="0097394B">
        <w:rPr>
          <w:sz w:val="16"/>
        </w:rPr>
        <w:t xml:space="preserve"> </w:t>
      </w:r>
      <w:r w:rsidRPr="0097394B">
        <w:rPr>
          <w:vanish/>
          <w:sz w:val="16"/>
        </w:rPr>
        <w:t>by</w:t>
      </w:r>
      <w:r w:rsidRPr="0097394B">
        <w:rPr>
          <w:sz w:val="16"/>
        </w:rPr>
        <w:t xml:space="preserve"> </w:t>
      </w:r>
      <w:r w:rsidRPr="0097394B">
        <w:rPr>
          <w:vanish/>
          <w:sz w:val="16"/>
        </w:rPr>
        <w:t>Stop</w:t>
      </w:r>
      <w:r w:rsidRPr="0097394B">
        <w:rPr>
          <w:sz w:val="16"/>
        </w:rPr>
        <w:t xml:space="preserve"> </w:t>
      </w:r>
      <w:r w:rsidRPr="0097394B">
        <w:rPr>
          <w:vanish/>
          <w:sz w:val="16"/>
        </w:rPr>
        <w:t>&amp;</w:t>
      </w:r>
      <w:r w:rsidRPr="0097394B">
        <w:rPr>
          <w:sz w:val="16"/>
        </w:rPr>
        <w:t xml:space="preserve"> </w:t>
      </w:r>
      <w:r w:rsidRPr="0097394B">
        <w:rPr>
          <w:vanish/>
          <w:sz w:val="16"/>
        </w:rPr>
        <w:t>Shop</w:t>
      </w:r>
      <w:r w:rsidRPr="0097394B">
        <w:rPr>
          <w:sz w:val="16"/>
        </w:rPr>
        <w:t xml:space="preserve"> </w:t>
      </w:r>
      <w:r w:rsidRPr="0097394B">
        <w:rPr>
          <w:vanish/>
          <w:sz w:val="16"/>
        </w:rPr>
        <w:t>during</w:t>
      </w:r>
      <w:r w:rsidRPr="0097394B">
        <w:rPr>
          <w:sz w:val="16"/>
        </w:rPr>
        <w:t xml:space="preserve"> </w:t>
      </w:r>
      <w:r w:rsidRPr="0097394B">
        <w:rPr>
          <w:vanish/>
          <w:sz w:val="16"/>
        </w:rPr>
        <w:t>the</w:t>
      </w:r>
      <w:r w:rsidRPr="0097394B">
        <w:rPr>
          <w:sz w:val="16"/>
        </w:rPr>
        <w:t xml:space="preserve"> </w:t>
      </w:r>
      <w:r w:rsidRPr="0097394B">
        <w:rPr>
          <w:vanish/>
          <w:sz w:val="16"/>
        </w:rPr>
        <w:t>recent</w:t>
      </w:r>
      <w:r w:rsidRPr="0097394B">
        <w:rPr>
          <w:sz w:val="16"/>
        </w:rPr>
        <w:t xml:space="preserve"> </w:t>
      </w:r>
      <w:r w:rsidRPr="0097394B">
        <w:rPr>
          <w:vanish/>
          <w:sz w:val="16"/>
        </w:rPr>
        <w:t>strike,</w:t>
      </w:r>
      <w:r w:rsidRPr="0097394B">
        <w:rPr>
          <w:sz w:val="16"/>
        </w:rPr>
        <w:t xml:space="preserve"> </w:t>
      </w:r>
      <w:r w:rsidRPr="0097394B">
        <w:rPr>
          <w:vanish/>
          <w:sz w:val="16"/>
        </w:rPr>
        <w:t>which</w:t>
      </w:r>
      <w:r w:rsidRPr="0097394B">
        <w:rPr>
          <w:sz w:val="16"/>
        </w:rPr>
        <w:t xml:space="preserve"> </w:t>
      </w:r>
      <w:r w:rsidRPr="0097394B">
        <w:rPr>
          <w:vanish/>
          <w:sz w:val="16"/>
        </w:rPr>
        <w:t>leftists</w:t>
      </w:r>
      <w:r w:rsidRPr="0097394B">
        <w:rPr>
          <w:sz w:val="16"/>
        </w:rPr>
        <w:t xml:space="preserve"> </w:t>
      </w:r>
      <w:r w:rsidRPr="0097394B">
        <w:rPr>
          <w:vanish/>
          <w:sz w:val="16"/>
        </w:rPr>
        <w:t>also</w:t>
      </w:r>
      <w:r w:rsidRPr="0097394B">
        <w:rPr>
          <w:sz w:val="16"/>
        </w:rPr>
        <w:t xml:space="preserve"> </w:t>
      </w:r>
      <w:r w:rsidRPr="0097394B">
        <w:rPr>
          <w:vanish/>
          <w:sz w:val="16"/>
        </w:rPr>
        <w:t>celebrated:</w:t>
      </w:r>
      <w:r w:rsidRPr="0097394B">
        <w:rPr>
          <w:sz w:val="16"/>
        </w:rPr>
        <w:t xml:space="preserve"> </w:t>
      </w:r>
      <w:r w:rsidRPr="0097394B">
        <w:rPr>
          <w:vanish/>
          <w:sz w:val="16"/>
        </w:rPr>
        <w:t>that</w:t>
      </w:r>
      <w:r w:rsidRPr="0097394B">
        <w:rPr>
          <w:sz w:val="16"/>
        </w:rPr>
        <w:t xml:space="preserve"> </w:t>
      </w:r>
      <w:r w:rsidRPr="0097394B">
        <w:rPr>
          <w:vanish/>
          <w:sz w:val="16"/>
        </w:rPr>
        <w:t>figure</w:t>
      </w:r>
      <w:r w:rsidRPr="0097394B">
        <w:rPr>
          <w:sz w:val="16"/>
        </w:rPr>
        <w:t xml:space="preserve"> </w:t>
      </w:r>
      <w:r w:rsidRPr="0097394B">
        <w:rPr>
          <w:vanish/>
          <w:sz w:val="16"/>
        </w:rPr>
        <w:t>was</w:t>
      </w:r>
      <w:r w:rsidRPr="0097394B">
        <w:rPr>
          <w:sz w:val="16"/>
        </w:rPr>
        <w:t xml:space="preserve"> </w:t>
      </w:r>
      <w:r w:rsidRPr="0097394B">
        <w:rPr>
          <w:vanish/>
          <w:sz w:val="16"/>
        </w:rPr>
        <w:t>put</w:t>
      </w:r>
      <w:r w:rsidRPr="0097394B">
        <w:rPr>
          <w:sz w:val="16"/>
        </w:rPr>
        <w:t xml:space="preserve"> </w:t>
      </w:r>
      <w:r w:rsidRPr="0097394B">
        <w:rPr>
          <w:vanish/>
          <w:sz w:val="16"/>
        </w:rPr>
        <w:t>out</w:t>
      </w:r>
      <w:r w:rsidRPr="0097394B">
        <w:rPr>
          <w:sz w:val="16"/>
        </w:rPr>
        <w:t xml:space="preserve"> </w:t>
      </w:r>
      <w:r w:rsidRPr="0097394B">
        <w:rPr>
          <w:vanish/>
          <w:sz w:val="16"/>
        </w:rPr>
        <w:t>by</w:t>
      </w:r>
      <w:r w:rsidRPr="0097394B">
        <w:rPr>
          <w:sz w:val="16"/>
        </w:rPr>
        <w:t xml:space="preserve"> </w:t>
      </w:r>
      <w:r w:rsidRPr="0097394B">
        <w:rPr>
          <w:vanish/>
          <w:sz w:val="16"/>
        </w:rPr>
        <w:t>the</w:t>
      </w:r>
      <w:r w:rsidRPr="0097394B">
        <w:rPr>
          <w:sz w:val="16"/>
        </w:rPr>
        <w:t xml:space="preserve"> </w:t>
      </w:r>
      <w:r w:rsidRPr="0097394B">
        <w:rPr>
          <w:vanish/>
          <w:sz w:val="16"/>
        </w:rPr>
        <w:t>employer,</w:t>
      </w:r>
      <w:r w:rsidRPr="0097394B">
        <w:rPr>
          <w:sz w:val="16"/>
        </w:rPr>
        <w:t xml:space="preserve"> </w:t>
      </w:r>
      <w:r w:rsidRPr="0097394B">
        <w:rPr>
          <w:vanish/>
          <w:sz w:val="16"/>
        </w:rPr>
        <w:t>and</w:t>
      </w:r>
      <w:r w:rsidRPr="0097394B">
        <w:rPr>
          <w:sz w:val="16"/>
        </w:rPr>
        <w:t xml:space="preserve"> </w:t>
      </w:r>
      <w:r w:rsidRPr="0097394B">
        <w:rPr>
          <w:vanish/>
          <w:sz w:val="16"/>
        </w:rPr>
        <w:t>is</w:t>
      </w:r>
      <w:r w:rsidRPr="0097394B">
        <w:rPr>
          <w:sz w:val="16"/>
        </w:rPr>
        <w:t xml:space="preserve"> </w:t>
      </w:r>
      <w:r w:rsidRPr="0097394B">
        <w:rPr>
          <w:vanish/>
          <w:sz w:val="16"/>
        </w:rPr>
        <w:t>more</w:t>
      </w:r>
      <w:r w:rsidRPr="0097394B">
        <w:rPr>
          <w:sz w:val="16"/>
        </w:rPr>
        <w:t xml:space="preserve"> </w:t>
      </w:r>
      <w:r w:rsidRPr="0097394B">
        <w:rPr>
          <w:vanish/>
          <w:sz w:val="16"/>
        </w:rPr>
        <w:t>than</w:t>
      </w:r>
      <w:r w:rsidRPr="0097394B">
        <w:rPr>
          <w:sz w:val="16"/>
        </w:rPr>
        <w:t xml:space="preserve"> </w:t>
      </w:r>
      <w:r w:rsidRPr="0097394B">
        <w:rPr>
          <w:vanish/>
          <w:sz w:val="16"/>
        </w:rPr>
        <w:t>double</w:t>
      </w:r>
      <w:r w:rsidRPr="0097394B">
        <w:rPr>
          <w:sz w:val="16"/>
        </w:rPr>
        <w:t xml:space="preserve"> </w:t>
      </w:r>
      <w:r w:rsidRPr="0097394B">
        <w:rPr>
          <w:vanish/>
          <w:sz w:val="16"/>
        </w:rPr>
        <w:t>an</w:t>
      </w:r>
      <w:r w:rsidRPr="0097394B">
        <w:rPr>
          <w:sz w:val="16"/>
        </w:rPr>
        <w:t xml:space="preserve"> </w:t>
      </w:r>
      <w:r w:rsidRPr="0097394B">
        <w:rPr>
          <w:vanish/>
          <w:sz w:val="16"/>
        </w:rPr>
        <w:t>estimate</w:t>
      </w:r>
      <w:r w:rsidRPr="0097394B">
        <w:rPr>
          <w:sz w:val="16"/>
        </w:rPr>
        <w:t xml:space="preserve"> </w:t>
      </w:r>
      <w:r w:rsidRPr="0097394B">
        <w:rPr>
          <w:vanish/>
          <w:sz w:val="16"/>
        </w:rPr>
        <w:t>put</w:t>
      </w:r>
      <w:r w:rsidRPr="0097394B">
        <w:rPr>
          <w:sz w:val="16"/>
        </w:rPr>
        <w:t xml:space="preserve"> </w:t>
      </w:r>
      <w:r w:rsidRPr="0097394B">
        <w:rPr>
          <w:vanish/>
          <w:sz w:val="16"/>
        </w:rPr>
        <w:t>forward</w:t>
      </w:r>
      <w:r w:rsidRPr="0097394B">
        <w:rPr>
          <w:sz w:val="16"/>
        </w:rPr>
        <w:t xml:space="preserve"> </w:t>
      </w:r>
      <w:r w:rsidRPr="0097394B">
        <w:rPr>
          <w:vanish/>
          <w:sz w:val="16"/>
        </w:rPr>
        <w:t>by</w:t>
      </w:r>
      <w:r w:rsidRPr="0097394B">
        <w:rPr>
          <w:sz w:val="16"/>
        </w:rPr>
        <w:t xml:space="preserve"> </w:t>
      </w:r>
      <w:r w:rsidRPr="0097394B">
        <w:rPr>
          <w:vanish/>
          <w:sz w:val="16"/>
        </w:rPr>
        <w:t>an</w:t>
      </w:r>
      <w:r w:rsidRPr="0097394B">
        <w:rPr>
          <w:sz w:val="16"/>
        </w:rPr>
        <w:t xml:space="preserve"> </w:t>
      </w:r>
      <w:r w:rsidRPr="0097394B">
        <w:rPr>
          <w:vanish/>
          <w:sz w:val="16"/>
        </w:rPr>
        <w:t>industry</w:t>
      </w:r>
      <w:r w:rsidRPr="0097394B">
        <w:rPr>
          <w:sz w:val="16"/>
        </w:rPr>
        <w:t xml:space="preserve"> </w:t>
      </w:r>
      <w:r w:rsidRPr="0097394B">
        <w:rPr>
          <w:vanish/>
          <w:sz w:val="16"/>
        </w:rPr>
        <w:t>analyst.</w:t>
      </w:r>
      <w:r w:rsidRPr="0097394B">
        <w:rPr>
          <w:sz w:val="16"/>
        </w:rPr>
        <w:t xml:space="preserve"> </w:t>
      </w:r>
      <w:r w:rsidRPr="0097394B">
        <w:rPr>
          <w:vanish/>
          <w:sz w:val="16"/>
        </w:rPr>
        <w:t>We</w:t>
      </w:r>
      <w:r w:rsidRPr="0097394B">
        <w:rPr>
          <w:sz w:val="16"/>
        </w:rPr>
        <w:t xml:space="preserve"> </w:t>
      </w:r>
      <w:r w:rsidRPr="0097394B">
        <w:rPr>
          <w:vanish/>
          <w:sz w:val="16"/>
        </w:rPr>
        <w:t>should</w:t>
      </w:r>
      <w:r w:rsidRPr="0097394B">
        <w:rPr>
          <w:sz w:val="16"/>
        </w:rPr>
        <w:t xml:space="preserve"> </w:t>
      </w:r>
      <w:r w:rsidRPr="0097394B">
        <w:rPr>
          <w:vanish/>
          <w:sz w:val="16"/>
        </w:rPr>
        <w:t>always</w:t>
      </w:r>
      <w:r w:rsidRPr="0097394B">
        <w:rPr>
          <w:sz w:val="16"/>
        </w:rPr>
        <w:t xml:space="preserve"> </w:t>
      </w:r>
      <w:r w:rsidRPr="0097394B">
        <w:rPr>
          <w:vanish/>
          <w:sz w:val="16"/>
        </w:rPr>
        <w:t>remain</w:t>
      </w:r>
      <w:r w:rsidRPr="0097394B">
        <w:rPr>
          <w:sz w:val="16"/>
        </w:rPr>
        <w:t xml:space="preserve"> </w:t>
      </w:r>
      <w:r w:rsidRPr="0097394B">
        <w:rPr>
          <w:vanish/>
          <w:sz w:val="16"/>
        </w:rPr>
        <w:t>skeptical</w:t>
      </w:r>
      <w:r w:rsidRPr="0097394B">
        <w:rPr>
          <w:sz w:val="16"/>
        </w:rPr>
        <w:t xml:space="preserve"> </w:t>
      </w:r>
      <w:r w:rsidRPr="0097394B">
        <w:rPr>
          <w:vanish/>
          <w:sz w:val="16"/>
        </w:rPr>
        <w:t>about</w:t>
      </w:r>
      <w:r w:rsidRPr="0097394B">
        <w:rPr>
          <w:sz w:val="16"/>
        </w:rPr>
        <w:t xml:space="preserve"> </w:t>
      </w:r>
      <w:r w:rsidRPr="0097394B">
        <w:rPr>
          <w:vanish/>
          <w:sz w:val="16"/>
        </w:rPr>
        <w:t>boss</w:t>
      </w:r>
      <w:r w:rsidRPr="0097394B">
        <w:rPr>
          <w:sz w:val="16"/>
        </w:rPr>
        <w:t xml:space="preserve"> </w:t>
      </w:r>
      <w:r w:rsidRPr="0097394B">
        <w:rPr>
          <w:vanish/>
          <w:sz w:val="16"/>
        </w:rPr>
        <w:t>communications.</w:t>
      </w:r>
      <w:r w:rsidRPr="0097394B">
        <w:rPr>
          <w:sz w:val="16"/>
        </w:rPr>
        <w:t xml:space="preserve"> </w:t>
      </w:r>
      <w:r w:rsidRPr="0097394B">
        <w:rPr>
          <w:vanish/>
          <w:sz w:val="16"/>
        </w:rPr>
        <w:t>In</w:t>
      </w:r>
      <w:r w:rsidRPr="0097394B">
        <w:rPr>
          <w:sz w:val="16"/>
        </w:rPr>
        <w:t xml:space="preserve"> </w:t>
      </w:r>
      <w:r w:rsidRPr="0097394B">
        <w:rPr>
          <w:vanish/>
          <w:sz w:val="16"/>
        </w:rPr>
        <w:t>this</w:t>
      </w:r>
      <w:r w:rsidRPr="0097394B">
        <w:rPr>
          <w:sz w:val="16"/>
        </w:rPr>
        <w:t xml:space="preserve"> </w:t>
      </w:r>
      <w:r w:rsidRPr="0097394B">
        <w:rPr>
          <w:vanish/>
          <w:sz w:val="16"/>
        </w:rPr>
        <w:t>case,</w:t>
      </w:r>
      <w:r w:rsidRPr="0097394B">
        <w:rPr>
          <w:sz w:val="16"/>
        </w:rPr>
        <w:t xml:space="preserve"> </w:t>
      </w:r>
      <w:r w:rsidRPr="0097394B">
        <w:rPr>
          <w:vanish/>
          <w:sz w:val="16"/>
        </w:rPr>
        <w:t>they</w:t>
      </w:r>
      <w:r w:rsidRPr="0097394B">
        <w:rPr>
          <w:sz w:val="16"/>
        </w:rPr>
        <w:t xml:space="preserve"> </w:t>
      </w:r>
      <w:r w:rsidRPr="0097394B">
        <w:rPr>
          <w:vanish/>
          <w:sz w:val="16"/>
        </w:rPr>
        <w:t>may</w:t>
      </w:r>
      <w:r w:rsidRPr="0097394B">
        <w:rPr>
          <w:sz w:val="16"/>
        </w:rPr>
        <w:t xml:space="preserve"> </w:t>
      </w:r>
      <w:r w:rsidRPr="0097394B">
        <w:rPr>
          <w:vanish/>
          <w:sz w:val="16"/>
        </w:rPr>
        <w:t>be</w:t>
      </w:r>
      <w:r w:rsidRPr="0097394B">
        <w:rPr>
          <w:sz w:val="16"/>
        </w:rPr>
        <w:t xml:space="preserve"> </w:t>
      </w:r>
      <w:r w:rsidRPr="0097394B">
        <w:rPr>
          <w:vanish/>
          <w:sz w:val="16"/>
        </w:rPr>
        <w:t>crying</w:t>
      </w:r>
      <w:r w:rsidRPr="0097394B">
        <w:rPr>
          <w:sz w:val="16"/>
        </w:rPr>
        <w:t xml:space="preserve"> </w:t>
      </w:r>
      <w:r w:rsidRPr="0097394B">
        <w:rPr>
          <w:vanish/>
          <w:sz w:val="16"/>
        </w:rPr>
        <w:t>poverty</w:t>
      </w:r>
      <w:r w:rsidRPr="0097394B">
        <w:rPr>
          <w:sz w:val="16"/>
        </w:rPr>
        <w:t xml:space="preserve"> </w:t>
      </w:r>
      <w:r w:rsidRPr="0097394B">
        <w:rPr>
          <w:vanish/>
          <w:sz w:val="16"/>
        </w:rPr>
        <w:t>to</w:t>
      </w:r>
      <w:r w:rsidRPr="0097394B">
        <w:rPr>
          <w:sz w:val="16"/>
        </w:rPr>
        <w:t xml:space="preserve"> </w:t>
      </w:r>
      <w:r w:rsidRPr="0097394B">
        <w:rPr>
          <w:vanish/>
          <w:sz w:val="16"/>
        </w:rPr>
        <w:t>get</w:t>
      </w:r>
      <w:r w:rsidRPr="0097394B">
        <w:rPr>
          <w:sz w:val="16"/>
        </w:rPr>
        <w:t xml:space="preserve"> </w:t>
      </w:r>
      <w:r w:rsidRPr="0097394B">
        <w:rPr>
          <w:vanish/>
          <w:sz w:val="16"/>
        </w:rPr>
        <w:t>workers</w:t>
      </w:r>
      <w:r w:rsidRPr="0097394B">
        <w:rPr>
          <w:sz w:val="16"/>
        </w:rPr>
        <w:t xml:space="preserve"> </w:t>
      </w:r>
      <w:r w:rsidRPr="0097394B">
        <w:rPr>
          <w:vanish/>
          <w:sz w:val="16"/>
        </w:rPr>
        <w:t>to</w:t>
      </w:r>
      <w:r w:rsidRPr="0097394B">
        <w:rPr>
          <w:sz w:val="16"/>
        </w:rPr>
        <w:t xml:space="preserve"> </w:t>
      </w:r>
      <w:r w:rsidRPr="0097394B">
        <w:rPr>
          <w:vanish/>
          <w:sz w:val="16"/>
        </w:rPr>
        <w:t>sign</w:t>
      </w:r>
      <w:r w:rsidRPr="0097394B">
        <w:rPr>
          <w:sz w:val="16"/>
        </w:rPr>
        <w:t xml:space="preserve"> </w:t>
      </w:r>
      <w:r w:rsidRPr="0097394B">
        <w:rPr>
          <w:vanish/>
          <w:sz w:val="16"/>
        </w:rPr>
        <w:t>the</w:t>
      </w:r>
      <w:r w:rsidRPr="0097394B">
        <w:rPr>
          <w:sz w:val="16"/>
        </w:rPr>
        <w:t xml:space="preserve"> </w:t>
      </w:r>
      <w:r w:rsidRPr="0097394B">
        <w:rPr>
          <w:vanish/>
          <w:sz w:val="16"/>
        </w:rPr>
        <w:t>proposed</w:t>
      </w:r>
      <w:r w:rsidRPr="0097394B">
        <w:rPr>
          <w:sz w:val="16"/>
        </w:rPr>
        <w:t xml:space="preserve"> </w:t>
      </w:r>
      <w:r w:rsidRPr="0097394B">
        <w:rPr>
          <w:vanish/>
          <w:sz w:val="16"/>
        </w:rPr>
        <w:t>collective</w:t>
      </w:r>
      <w:r w:rsidRPr="0097394B">
        <w:rPr>
          <w:sz w:val="16"/>
        </w:rPr>
        <w:t xml:space="preserve"> </w:t>
      </w:r>
      <w:r w:rsidRPr="0097394B">
        <w:rPr>
          <w:vanish/>
          <w:sz w:val="16"/>
        </w:rPr>
        <w:t>agreement.)</w:t>
      </w:r>
      <w:r w:rsidRPr="0097394B">
        <w:rPr>
          <w:sz w:val="16"/>
        </w:rPr>
        <w:t xml:space="preserve"> </w:t>
      </w:r>
      <w:r w:rsidRPr="0097394B">
        <w:rPr>
          <w:vanish/>
          <w:sz w:val="16"/>
        </w:rPr>
        <w:t>Sometimes</w:t>
      </w:r>
      <w:r w:rsidRPr="0097394B">
        <w:rPr>
          <w:sz w:val="16"/>
        </w:rPr>
        <w:t xml:space="preserve"> </w:t>
      </w:r>
      <w:r w:rsidRPr="0097394B">
        <w:rPr>
          <w:vanish/>
          <w:sz w:val="16"/>
        </w:rPr>
        <w:t>strikes</w:t>
      </w:r>
      <w:r w:rsidRPr="0097394B">
        <w:rPr>
          <w:sz w:val="16"/>
        </w:rPr>
        <w:t xml:space="preserve"> </w:t>
      </w:r>
      <w:r w:rsidRPr="0097394B">
        <w:rPr>
          <w:vanish/>
          <w:sz w:val="16"/>
        </w:rPr>
        <w:t>end</w:t>
      </w:r>
      <w:r w:rsidRPr="0097394B">
        <w:rPr>
          <w:sz w:val="16"/>
        </w:rPr>
        <w:t xml:space="preserve"> </w:t>
      </w:r>
      <w:r w:rsidRPr="0097394B">
        <w:rPr>
          <w:vanish/>
          <w:sz w:val="16"/>
        </w:rPr>
        <w:t>because</w:t>
      </w:r>
      <w:r w:rsidRPr="0097394B">
        <w:rPr>
          <w:sz w:val="16"/>
        </w:rPr>
        <w:t xml:space="preserve"> </w:t>
      </w:r>
      <w:r w:rsidRPr="0097394B">
        <w:rPr>
          <w:vanish/>
          <w:sz w:val="16"/>
        </w:rPr>
        <w:t>of</w:t>
      </w:r>
      <w:r w:rsidRPr="0097394B">
        <w:rPr>
          <w:sz w:val="16"/>
        </w:rPr>
        <w:t xml:space="preserve"> </w:t>
      </w:r>
      <w:r w:rsidRPr="0097394B">
        <w:rPr>
          <w:vanish/>
          <w:sz w:val="16"/>
        </w:rPr>
        <w:t>government</w:t>
      </w:r>
      <w:r w:rsidRPr="0097394B">
        <w:rPr>
          <w:sz w:val="16"/>
        </w:rPr>
        <w:t xml:space="preserve"> </w:t>
      </w:r>
      <w:r w:rsidRPr="0097394B">
        <w:rPr>
          <w:vanish/>
          <w:sz w:val="16"/>
        </w:rPr>
        <w:t>intervention,</w:t>
      </w:r>
      <w:r w:rsidRPr="0097394B">
        <w:rPr>
          <w:sz w:val="16"/>
        </w:rPr>
        <w:t xml:space="preserve"> </w:t>
      </w:r>
      <w:r w:rsidRPr="0097394B">
        <w:rPr>
          <w:vanish/>
          <w:sz w:val="16"/>
        </w:rPr>
        <w:t>as</w:t>
      </w:r>
      <w:r w:rsidRPr="0097394B">
        <w:rPr>
          <w:sz w:val="16"/>
        </w:rPr>
        <w:t xml:space="preserve"> </w:t>
      </w:r>
      <w:r w:rsidRPr="0097394B">
        <w:rPr>
          <w:vanish/>
          <w:sz w:val="16"/>
        </w:rPr>
        <w:t>when</w:t>
      </w:r>
      <w:r w:rsidRPr="0097394B">
        <w:rPr>
          <w:sz w:val="16"/>
        </w:rPr>
        <w:t xml:space="preserve"> </w:t>
      </w:r>
      <w:r w:rsidRPr="0097394B">
        <w:rPr>
          <w:vanish/>
          <w:sz w:val="16"/>
        </w:rPr>
        <w:t>workers</w:t>
      </w:r>
      <w:r w:rsidRPr="0097394B">
        <w:rPr>
          <w:sz w:val="16"/>
        </w:rPr>
        <w:t xml:space="preserve"> </w:t>
      </w:r>
      <w:r w:rsidRPr="0097394B">
        <w:rPr>
          <w:vanish/>
          <w:sz w:val="16"/>
        </w:rPr>
        <w:t>are</w:t>
      </w:r>
      <w:r w:rsidRPr="0097394B">
        <w:rPr>
          <w:sz w:val="16"/>
        </w:rPr>
        <w:t xml:space="preserve"> </w:t>
      </w:r>
      <w:r w:rsidRPr="0097394B">
        <w:rPr>
          <w:vanish/>
          <w:sz w:val="16"/>
        </w:rPr>
        <w:t>legislated</w:t>
      </w:r>
      <w:r w:rsidRPr="0097394B">
        <w:rPr>
          <w:sz w:val="16"/>
        </w:rPr>
        <w:t xml:space="preserve"> </w:t>
      </w:r>
      <w:r w:rsidRPr="0097394B">
        <w:rPr>
          <w:vanish/>
          <w:sz w:val="16"/>
        </w:rPr>
        <w:t>back</w:t>
      </w:r>
      <w:r w:rsidRPr="0097394B">
        <w:rPr>
          <w:sz w:val="16"/>
        </w:rPr>
        <w:t xml:space="preserve"> </w:t>
      </w:r>
      <w:r w:rsidRPr="0097394B">
        <w:rPr>
          <w:vanish/>
          <w:sz w:val="16"/>
        </w:rPr>
        <w:t>to</w:t>
      </w:r>
      <w:r w:rsidRPr="0097394B">
        <w:rPr>
          <w:sz w:val="16"/>
        </w:rPr>
        <w:t xml:space="preserve"> </w:t>
      </w:r>
      <w:r w:rsidRPr="0097394B">
        <w:rPr>
          <w:vanish/>
          <w:sz w:val="16"/>
        </w:rPr>
        <w:t>work,</w:t>
      </w:r>
      <w:r w:rsidRPr="0097394B">
        <w:rPr>
          <w:sz w:val="16"/>
        </w:rPr>
        <w:t xml:space="preserve"> </w:t>
      </w:r>
      <w:r w:rsidRPr="0097394B">
        <w:rPr>
          <w:vanish/>
          <w:sz w:val="16"/>
        </w:rPr>
        <w:t>or</w:t>
      </w:r>
      <w:r w:rsidRPr="0097394B">
        <w:rPr>
          <w:sz w:val="16"/>
        </w:rPr>
        <w:t xml:space="preserve"> </w:t>
      </w:r>
      <w:r w:rsidRPr="0097394B">
        <w:rPr>
          <w:vanish/>
          <w:sz w:val="16"/>
        </w:rPr>
        <w:t>fired</w:t>
      </w:r>
      <w:r w:rsidRPr="0097394B">
        <w:rPr>
          <w:sz w:val="16"/>
        </w:rPr>
        <w:t xml:space="preserve"> </w:t>
      </w:r>
      <w:r w:rsidRPr="0097394B">
        <w:rPr>
          <w:vanish/>
          <w:sz w:val="16"/>
        </w:rPr>
        <w:t>en</w:t>
      </w:r>
      <w:r w:rsidRPr="0097394B">
        <w:rPr>
          <w:sz w:val="16"/>
        </w:rPr>
        <w:t xml:space="preserve"> </w:t>
      </w:r>
      <w:r w:rsidRPr="0097394B">
        <w:rPr>
          <w:vanish/>
          <w:sz w:val="16"/>
        </w:rPr>
        <w:t>masse.</w:t>
      </w:r>
      <w:r w:rsidRPr="0097394B">
        <w:rPr>
          <w:sz w:val="16"/>
        </w:rPr>
        <w:t xml:space="preserve"> </w:t>
      </w:r>
      <w:r w:rsidRPr="0097394B">
        <w:rPr>
          <w:vanish/>
          <w:sz w:val="16"/>
        </w:rPr>
        <w:t>Less</w:t>
      </w:r>
      <w:r w:rsidRPr="0097394B">
        <w:rPr>
          <w:sz w:val="16"/>
        </w:rPr>
        <w:t xml:space="preserve"> </w:t>
      </w:r>
      <w:r w:rsidRPr="0097394B">
        <w:rPr>
          <w:vanish/>
          <w:sz w:val="16"/>
        </w:rPr>
        <w:t>dramatically,</w:t>
      </w:r>
      <w:r w:rsidRPr="0097394B">
        <w:rPr>
          <w:sz w:val="16"/>
        </w:rPr>
        <w:t xml:space="preserve"> </w:t>
      </w:r>
      <w:r w:rsidRPr="0097394B">
        <w:rPr>
          <w:vanish/>
          <w:sz w:val="16"/>
        </w:rPr>
        <w:t>the</w:t>
      </w:r>
      <w:r w:rsidRPr="0097394B">
        <w:rPr>
          <w:sz w:val="16"/>
        </w:rPr>
        <w:t xml:space="preserve"> </w:t>
      </w:r>
      <w:r w:rsidRPr="0097394B">
        <w:rPr>
          <w:vanish/>
          <w:sz w:val="16"/>
        </w:rPr>
        <w:t>government</w:t>
      </w:r>
      <w:r w:rsidRPr="0097394B">
        <w:rPr>
          <w:sz w:val="16"/>
        </w:rPr>
        <w:t xml:space="preserve"> </w:t>
      </w:r>
      <w:r w:rsidRPr="0097394B">
        <w:rPr>
          <w:vanish/>
          <w:sz w:val="16"/>
        </w:rPr>
        <w:t>can</w:t>
      </w:r>
      <w:r w:rsidRPr="0097394B">
        <w:rPr>
          <w:sz w:val="16"/>
        </w:rPr>
        <w:t xml:space="preserve"> </w:t>
      </w:r>
      <w:r w:rsidRPr="0097394B">
        <w:rPr>
          <w:vanish/>
          <w:sz w:val="16"/>
        </w:rPr>
        <w:t>intervene</w:t>
      </w:r>
      <w:r w:rsidRPr="0097394B">
        <w:rPr>
          <w:sz w:val="16"/>
        </w:rPr>
        <w:t xml:space="preserve"> </w:t>
      </w:r>
      <w:r w:rsidRPr="0097394B">
        <w:rPr>
          <w:vanish/>
          <w:sz w:val="16"/>
        </w:rPr>
        <w:t>to</w:t>
      </w:r>
      <w:r w:rsidRPr="0097394B">
        <w:rPr>
          <w:sz w:val="16"/>
        </w:rPr>
        <w:t xml:space="preserve"> </w:t>
      </w:r>
      <w:r w:rsidRPr="0097394B">
        <w:rPr>
          <w:vanish/>
          <w:sz w:val="16"/>
        </w:rPr>
        <w:t>bring</w:t>
      </w:r>
      <w:r w:rsidRPr="0097394B">
        <w:rPr>
          <w:sz w:val="16"/>
        </w:rPr>
        <w:t xml:space="preserve"> </w:t>
      </w:r>
      <w:r w:rsidRPr="0097394B">
        <w:rPr>
          <w:vanish/>
          <w:sz w:val="16"/>
        </w:rPr>
        <w:t>about</w:t>
      </w:r>
      <w:r w:rsidRPr="0097394B">
        <w:rPr>
          <w:sz w:val="16"/>
        </w:rPr>
        <w:t xml:space="preserve"> </w:t>
      </w:r>
      <w:r w:rsidRPr="0097394B">
        <w:rPr>
          <w:vanish/>
          <w:sz w:val="16"/>
        </w:rPr>
        <w:t>some</w:t>
      </w:r>
      <w:r w:rsidRPr="0097394B">
        <w:rPr>
          <w:sz w:val="16"/>
        </w:rPr>
        <w:t xml:space="preserve"> </w:t>
      </w:r>
      <w:r w:rsidRPr="0097394B">
        <w:rPr>
          <w:vanish/>
          <w:sz w:val="16"/>
        </w:rPr>
        <w:t>kind</w:t>
      </w:r>
      <w:r w:rsidRPr="0097394B">
        <w:rPr>
          <w:sz w:val="16"/>
        </w:rPr>
        <w:t xml:space="preserve"> </w:t>
      </w:r>
      <w:r w:rsidRPr="0097394B">
        <w:rPr>
          <w:vanish/>
          <w:sz w:val="16"/>
        </w:rPr>
        <w:t>of</w:t>
      </w:r>
      <w:r w:rsidRPr="0097394B">
        <w:rPr>
          <w:sz w:val="16"/>
        </w:rPr>
        <w:t xml:space="preserve"> </w:t>
      </w:r>
      <w:r w:rsidRPr="0097394B">
        <w:rPr>
          <w:vanish/>
          <w:sz w:val="16"/>
        </w:rPr>
        <w:t>settlement</w:t>
      </w:r>
      <w:r w:rsidRPr="0097394B">
        <w:rPr>
          <w:sz w:val="16"/>
        </w:rPr>
        <w:t xml:space="preserve"> </w:t>
      </w:r>
      <w:r w:rsidRPr="0097394B">
        <w:rPr>
          <w:vanish/>
          <w:sz w:val="16"/>
        </w:rPr>
        <w:t>in</w:t>
      </w:r>
      <w:r w:rsidRPr="0097394B">
        <w:rPr>
          <w:sz w:val="16"/>
        </w:rPr>
        <w:t xml:space="preserve"> </w:t>
      </w:r>
      <w:r w:rsidRPr="0097394B">
        <w:rPr>
          <w:vanish/>
          <w:sz w:val="16"/>
        </w:rPr>
        <w:t>the</w:t>
      </w:r>
      <w:r w:rsidRPr="0097394B">
        <w:rPr>
          <w:sz w:val="16"/>
        </w:rPr>
        <w:t xml:space="preserve"> </w:t>
      </w:r>
      <w:r w:rsidRPr="0097394B">
        <w:rPr>
          <w:vanish/>
          <w:sz w:val="16"/>
        </w:rPr>
        <w:t>form</w:t>
      </w:r>
      <w:r w:rsidRPr="0097394B">
        <w:rPr>
          <w:sz w:val="16"/>
        </w:rPr>
        <w:t xml:space="preserve"> </w:t>
      </w:r>
      <w:r w:rsidRPr="0097394B">
        <w:rPr>
          <w:vanish/>
          <w:sz w:val="16"/>
        </w:rPr>
        <w:t>of</w:t>
      </w:r>
      <w:r w:rsidRPr="0097394B">
        <w:rPr>
          <w:sz w:val="16"/>
        </w:rPr>
        <w:t xml:space="preserve"> </w:t>
      </w:r>
      <w:r w:rsidRPr="0097394B">
        <w:rPr>
          <w:vanish/>
          <w:sz w:val="16"/>
        </w:rPr>
        <w:t>binding</w:t>
      </w:r>
      <w:r w:rsidRPr="0097394B">
        <w:rPr>
          <w:sz w:val="16"/>
        </w:rPr>
        <w:t xml:space="preserve"> </w:t>
      </w:r>
      <w:r w:rsidRPr="0097394B">
        <w:rPr>
          <w:vanish/>
          <w:sz w:val="16"/>
        </w:rPr>
        <w:t>arbitration.</w:t>
      </w:r>
      <w:r w:rsidRPr="0097394B">
        <w:rPr>
          <w:sz w:val="16"/>
        </w:rPr>
        <w:t xml:space="preserve"> </w:t>
      </w:r>
      <w:r w:rsidRPr="0097394B">
        <w:rPr>
          <w:vanish/>
          <w:sz w:val="16"/>
        </w:rPr>
        <w:t>Sometimes</w:t>
      </w:r>
      <w:r w:rsidRPr="0097394B">
        <w:rPr>
          <w:sz w:val="16"/>
        </w:rPr>
        <w:t xml:space="preserve"> </w:t>
      </w:r>
      <w:r w:rsidRPr="0097394B">
        <w:rPr>
          <w:rStyle w:val="Emphasis"/>
          <w:highlight w:val="cyan"/>
        </w:rPr>
        <w:t>employers</w:t>
      </w:r>
      <w:r w:rsidRPr="0097394B">
        <w:rPr>
          <w:sz w:val="16"/>
        </w:rPr>
        <w:t xml:space="preserve"> </w:t>
      </w:r>
      <w:r w:rsidRPr="0097394B">
        <w:rPr>
          <w:vanish/>
          <w:sz w:val="16"/>
        </w:rPr>
        <w:t>even</w:t>
      </w:r>
      <w:r w:rsidRPr="0097394B">
        <w:rPr>
          <w:sz w:val="16"/>
        </w:rPr>
        <w:t xml:space="preserve"> </w:t>
      </w:r>
      <w:r w:rsidRPr="0097394B">
        <w:rPr>
          <w:rStyle w:val="Emphasis"/>
          <w:highlight w:val="cyan"/>
        </w:rPr>
        <w:t>goad unions into striking</w:t>
      </w:r>
      <w:r w:rsidRPr="0097394B">
        <w:rPr>
          <w:vanish/>
          <w:sz w:val="16"/>
        </w:rPr>
        <w:t>,</w:t>
      </w:r>
      <w:r w:rsidRPr="0097394B">
        <w:rPr>
          <w:sz w:val="16"/>
        </w:rPr>
        <w:t xml:space="preserve"> </w:t>
      </w:r>
      <w:r w:rsidRPr="0097394B">
        <w:rPr>
          <w:vanish/>
          <w:sz w:val="16"/>
        </w:rPr>
        <w:t>knowing</w:t>
      </w:r>
      <w:r w:rsidRPr="0097394B">
        <w:rPr>
          <w:sz w:val="16"/>
        </w:rPr>
        <w:t xml:space="preserve"> </w:t>
      </w:r>
      <w:r w:rsidRPr="0097394B">
        <w:rPr>
          <w:vanish/>
          <w:sz w:val="16"/>
        </w:rPr>
        <w:t>what</w:t>
      </w:r>
      <w:r w:rsidRPr="0097394B">
        <w:rPr>
          <w:sz w:val="16"/>
        </w:rPr>
        <w:t xml:space="preserve"> </w:t>
      </w:r>
      <w:r w:rsidRPr="0097394B">
        <w:rPr>
          <w:vanish/>
          <w:sz w:val="16"/>
        </w:rPr>
        <w:t>a</w:t>
      </w:r>
      <w:r w:rsidRPr="0097394B">
        <w:rPr>
          <w:sz w:val="16"/>
        </w:rPr>
        <w:t xml:space="preserve"> </w:t>
      </w:r>
      <w:r w:rsidRPr="0097394B">
        <w:rPr>
          <w:vanish/>
          <w:sz w:val="16"/>
        </w:rPr>
        <w:t>heavy</w:t>
      </w:r>
      <w:r w:rsidRPr="0097394B">
        <w:rPr>
          <w:sz w:val="16"/>
        </w:rPr>
        <w:t xml:space="preserve"> </w:t>
      </w:r>
      <w:r w:rsidRPr="0097394B">
        <w:rPr>
          <w:vanish/>
          <w:sz w:val="16"/>
        </w:rPr>
        <w:t>toll</w:t>
      </w:r>
      <w:r w:rsidRPr="0097394B">
        <w:rPr>
          <w:sz w:val="16"/>
        </w:rPr>
        <w:t xml:space="preserve"> </w:t>
      </w:r>
      <w:r w:rsidRPr="0097394B">
        <w:rPr>
          <w:vanish/>
          <w:sz w:val="16"/>
        </w:rPr>
        <w:t>strikes</w:t>
      </w:r>
      <w:r w:rsidRPr="0097394B">
        <w:rPr>
          <w:sz w:val="16"/>
        </w:rPr>
        <w:t xml:space="preserve"> </w:t>
      </w:r>
      <w:r w:rsidRPr="0097394B">
        <w:rPr>
          <w:vanish/>
          <w:sz w:val="16"/>
        </w:rPr>
        <w:t>take.</w:t>
      </w:r>
      <w:r w:rsidRPr="0097394B">
        <w:rPr>
          <w:sz w:val="16"/>
        </w:rPr>
        <w:t xml:space="preserve"> </w:t>
      </w:r>
      <w:r w:rsidRPr="0097394B">
        <w:rPr>
          <w:vanish/>
          <w:sz w:val="16"/>
        </w:rPr>
        <w:t>If</w:t>
      </w:r>
      <w:r w:rsidRPr="0097394B">
        <w:rPr>
          <w:sz w:val="16"/>
        </w:rPr>
        <w:t xml:space="preserve"> </w:t>
      </w:r>
      <w:r w:rsidRPr="0097394B">
        <w:rPr>
          <w:vanish/>
          <w:sz w:val="16"/>
        </w:rPr>
        <w:t>an</w:t>
      </w:r>
      <w:r w:rsidRPr="0097394B">
        <w:rPr>
          <w:sz w:val="16"/>
        </w:rPr>
        <w:t xml:space="preserve"> </w:t>
      </w:r>
      <w:r w:rsidRPr="0097394B">
        <w:rPr>
          <w:vanish/>
          <w:sz w:val="16"/>
        </w:rPr>
        <w:t>employer</w:t>
      </w:r>
      <w:r w:rsidRPr="0097394B">
        <w:rPr>
          <w:sz w:val="16"/>
        </w:rPr>
        <w:t xml:space="preserve"> </w:t>
      </w:r>
      <w:r w:rsidRPr="0097394B">
        <w:rPr>
          <w:vanish/>
          <w:sz w:val="16"/>
        </w:rPr>
        <w:t>knows</w:t>
      </w:r>
      <w:r w:rsidRPr="0097394B">
        <w:rPr>
          <w:sz w:val="16"/>
        </w:rPr>
        <w:t xml:space="preserve"> </w:t>
      </w:r>
      <w:r w:rsidRPr="0097394B">
        <w:rPr>
          <w:vanish/>
          <w:sz w:val="16"/>
        </w:rPr>
        <w:t>they</w:t>
      </w:r>
      <w:r w:rsidRPr="0097394B">
        <w:rPr>
          <w:sz w:val="16"/>
        </w:rPr>
        <w:t xml:space="preserve"> </w:t>
      </w:r>
      <w:r w:rsidRPr="0097394B">
        <w:rPr>
          <w:vanish/>
          <w:sz w:val="16"/>
        </w:rPr>
        <w:t>can</w:t>
      </w:r>
      <w:r w:rsidRPr="0097394B">
        <w:rPr>
          <w:sz w:val="16"/>
        </w:rPr>
        <w:t xml:space="preserve"> </w:t>
      </w:r>
      <w:r w:rsidRPr="0097394B">
        <w:rPr>
          <w:vanish/>
          <w:sz w:val="16"/>
        </w:rPr>
        <w:t>weather</w:t>
      </w:r>
      <w:r w:rsidRPr="0097394B">
        <w:rPr>
          <w:sz w:val="16"/>
        </w:rPr>
        <w:t xml:space="preserve"> </w:t>
      </w:r>
      <w:r w:rsidRPr="0097394B">
        <w:rPr>
          <w:vanish/>
          <w:sz w:val="16"/>
        </w:rPr>
        <w:t>a</w:t>
      </w:r>
      <w:r w:rsidRPr="0097394B">
        <w:rPr>
          <w:sz w:val="16"/>
        </w:rPr>
        <w:t xml:space="preserve"> </w:t>
      </w:r>
      <w:r w:rsidRPr="0097394B">
        <w:rPr>
          <w:vanish/>
          <w:sz w:val="16"/>
        </w:rPr>
        <w:t>strike</w:t>
      </w:r>
      <w:r w:rsidRPr="0097394B">
        <w:rPr>
          <w:sz w:val="16"/>
        </w:rPr>
        <w:t xml:space="preserve"> </w:t>
      </w:r>
      <w:r w:rsidRPr="0097394B">
        <w:rPr>
          <w:vanish/>
          <w:sz w:val="16"/>
        </w:rPr>
        <w:t>much</w:t>
      </w:r>
      <w:r w:rsidRPr="0097394B">
        <w:rPr>
          <w:sz w:val="16"/>
        </w:rPr>
        <w:t xml:space="preserve"> </w:t>
      </w:r>
      <w:r w:rsidRPr="0097394B">
        <w:rPr>
          <w:vanish/>
          <w:sz w:val="16"/>
        </w:rPr>
        <w:t>better</w:t>
      </w:r>
      <w:r w:rsidRPr="0097394B">
        <w:rPr>
          <w:sz w:val="16"/>
        </w:rPr>
        <w:t xml:space="preserve"> </w:t>
      </w:r>
      <w:r w:rsidRPr="0097394B">
        <w:rPr>
          <w:vanish/>
          <w:sz w:val="16"/>
        </w:rPr>
        <w:t>than</w:t>
      </w:r>
      <w:r w:rsidRPr="0097394B">
        <w:rPr>
          <w:sz w:val="16"/>
        </w:rPr>
        <w:t xml:space="preserve"> </w:t>
      </w:r>
      <w:r w:rsidRPr="0097394B">
        <w:rPr>
          <w:vanish/>
          <w:sz w:val="16"/>
        </w:rPr>
        <w:t>the</w:t>
      </w:r>
      <w:r w:rsidRPr="0097394B">
        <w:rPr>
          <w:sz w:val="16"/>
        </w:rPr>
        <w:t xml:space="preserve"> </w:t>
      </w:r>
      <w:r w:rsidRPr="0097394B">
        <w:rPr>
          <w:vanish/>
          <w:sz w:val="16"/>
        </w:rPr>
        <w:t>union,</w:t>
      </w:r>
      <w:r w:rsidRPr="0097394B">
        <w:rPr>
          <w:sz w:val="16"/>
        </w:rPr>
        <w:t xml:space="preserve"> </w:t>
      </w:r>
      <w:r w:rsidRPr="0097394B">
        <w:rPr>
          <w:vanish/>
          <w:sz w:val="16"/>
        </w:rPr>
        <w:t>they</w:t>
      </w:r>
      <w:r w:rsidRPr="0097394B">
        <w:rPr>
          <w:sz w:val="16"/>
        </w:rPr>
        <w:t xml:space="preserve"> </w:t>
      </w:r>
      <w:r w:rsidRPr="0097394B">
        <w:rPr>
          <w:vanish/>
          <w:sz w:val="16"/>
        </w:rPr>
        <w:t>are</w:t>
      </w:r>
      <w:r w:rsidRPr="0097394B">
        <w:rPr>
          <w:sz w:val="16"/>
        </w:rPr>
        <w:t xml:space="preserve"> </w:t>
      </w:r>
      <w:r w:rsidRPr="0097394B">
        <w:rPr>
          <w:vanish/>
          <w:sz w:val="16"/>
        </w:rPr>
        <w:t>perfectly</w:t>
      </w:r>
      <w:r w:rsidRPr="0097394B">
        <w:rPr>
          <w:sz w:val="16"/>
        </w:rPr>
        <w:t xml:space="preserve"> </w:t>
      </w:r>
      <w:r w:rsidRPr="0097394B">
        <w:rPr>
          <w:vanish/>
          <w:sz w:val="16"/>
        </w:rPr>
        <w:t>incentivized</w:t>
      </w:r>
      <w:r w:rsidRPr="0097394B">
        <w:rPr>
          <w:sz w:val="16"/>
        </w:rPr>
        <w:t xml:space="preserve"> </w:t>
      </w:r>
      <w:r w:rsidRPr="0097394B">
        <w:rPr>
          <w:vanish/>
          <w:sz w:val="16"/>
        </w:rPr>
        <w:t>to</w:t>
      </w:r>
      <w:r w:rsidRPr="0097394B">
        <w:rPr>
          <w:sz w:val="16"/>
        </w:rPr>
        <w:t xml:space="preserve"> </w:t>
      </w:r>
      <w:r w:rsidRPr="0097394B">
        <w:rPr>
          <w:vanish/>
          <w:sz w:val="16"/>
        </w:rPr>
        <w:t>provoke</w:t>
      </w:r>
      <w:r w:rsidRPr="0097394B">
        <w:rPr>
          <w:sz w:val="16"/>
        </w:rPr>
        <w:t xml:space="preserve"> </w:t>
      </w:r>
      <w:r w:rsidRPr="0097394B">
        <w:rPr>
          <w:vanish/>
          <w:sz w:val="16"/>
        </w:rPr>
        <w:t>one</w:t>
      </w:r>
      <w:r w:rsidRPr="0097394B">
        <w:rPr>
          <w:sz w:val="16"/>
        </w:rPr>
        <w:t xml:space="preserve"> </w:t>
      </w:r>
      <w:r w:rsidRPr="0097394B">
        <w:rPr>
          <w:vanish/>
          <w:sz w:val="16"/>
        </w:rPr>
        <w:t>and</w:t>
      </w:r>
      <w:r w:rsidRPr="0097394B">
        <w:rPr>
          <w:sz w:val="16"/>
        </w:rPr>
        <w:t xml:space="preserve"> </w:t>
      </w:r>
      <w:r w:rsidRPr="0097394B">
        <w:rPr>
          <w:vanish/>
          <w:sz w:val="16"/>
        </w:rPr>
        <w:t>starve</w:t>
      </w:r>
      <w:r w:rsidRPr="0097394B">
        <w:rPr>
          <w:sz w:val="16"/>
        </w:rPr>
        <w:t xml:space="preserve"> </w:t>
      </w:r>
      <w:r w:rsidRPr="0097394B">
        <w:rPr>
          <w:vanish/>
          <w:sz w:val="16"/>
        </w:rPr>
        <w:t>the</w:t>
      </w:r>
      <w:r w:rsidRPr="0097394B">
        <w:rPr>
          <w:sz w:val="16"/>
        </w:rPr>
        <w:t xml:space="preserve"> </w:t>
      </w:r>
      <w:r w:rsidRPr="0097394B">
        <w:rPr>
          <w:vanish/>
          <w:sz w:val="16"/>
        </w:rPr>
        <w:t>union</w:t>
      </w:r>
      <w:r w:rsidRPr="0097394B">
        <w:rPr>
          <w:sz w:val="16"/>
        </w:rPr>
        <w:t xml:space="preserve"> </w:t>
      </w:r>
      <w:r w:rsidRPr="0097394B">
        <w:rPr>
          <w:vanish/>
          <w:sz w:val="16"/>
        </w:rPr>
        <w:t>out.</w:t>
      </w:r>
      <w:r w:rsidRPr="0097394B">
        <w:rPr>
          <w:sz w:val="16"/>
        </w:rPr>
        <w:t xml:space="preserve"> </w:t>
      </w:r>
      <w:r w:rsidRPr="0097394B">
        <w:rPr>
          <w:vanish/>
          <w:sz w:val="16"/>
        </w:rPr>
        <w:t>The</w:t>
      </w:r>
      <w:r w:rsidRPr="0097394B">
        <w:rPr>
          <w:sz w:val="16"/>
        </w:rPr>
        <w:t xml:space="preserve"> </w:t>
      </w:r>
      <w:r w:rsidRPr="0097394B">
        <w:rPr>
          <w:vanish/>
          <w:sz w:val="16"/>
        </w:rPr>
        <w:t>bottom</w:t>
      </w:r>
      <w:r w:rsidRPr="0097394B">
        <w:rPr>
          <w:sz w:val="16"/>
        </w:rPr>
        <w:t xml:space="preserve"> </w:t>
      </w:r>
      <w:r w:rsidRPr="0097394B">
        <w:rPr>
          <w:vanish/>
          <w:sz w:val="16"/>
        </w:rPr>
        <w:t>line</w:t>
      </w:r>
      <w:r w:rsidRPr="0097394B">
        <w:rPr>
          <w:sz w:val="16"/>
        </w:rPr>
        <w:t xml:space="preserve"> </w:t>
      </w:r>
      <w:r w:rsidRPr="0097394B">
        <w:rPr>
          <w:vanish/>
          <w:sz w:val="16"/>
        </w:rPr>
        <w:t>is</w:t>
      </w:r>
      <w:r w:rsidRPr="0097394B">
        <w:rPr>
          <w:sz w:val="16"/>
        </w:rPr>
        <w:t xml:space="preserve"> </w:t>
      </w:r>
      <w:r w:rsidRPr="0097394B">
        <w:rPr>
          <w:vanish/>
          <w:sz w:val="16"/>
        </w:rPr>
        <w:t>that</w:t>
      </w:r>
      <w:r w:rsidRPr="0097394B">
        <w:rPr>
          <w:sz w:val="16"/>
        </w:rPr>
        <w:t xml:space="preserve"> </w:t>
      </w:r>
      <w:r w:rsidRPr="0097394B">
        <w:rPr>
          <w:vanish/>
          <w:sz w:val="16"/>
        </w:rPr>
        <w:t>strikes,</w:t>
      </w:r>
      <w:r w:rsidRPr="0097394B">
        <w:rPr>
          <w:sz w:val="16"/>
        </w:rPr>
        <w:t xml:space="preserve"> </w:t>
      </w:r>
      <w:r w:rsidRPr="0097394B">
        <w:rPr>
          <w:vanish/>
          <w:sz w:val="16"/>
        </w:rPr>
        <w:t>under</w:t>
      </w:r>
      <w:r w:rsidRPr="0097394B">
        <w:rPr>
          <w:sz w:val="16"/>
        </w:rPr>
        <w:t xml:space="preserve"> </w:t>
      </w:r>
      <w:r w:rsidRPr="0097394B">
        <w:rPr>
          <w:vanish/>
          <w:sz w:val="16"/>
        </w:rPr>
        <w:t>the</w:t>
      </w:r>
      <w:r w:rsidRPr="0097394B">
        <w:rPr>
          <w:sz w:val="16"/>
        </w:rPr>
        <w:t xml:space="preserve"> </w:t>
      </w:r>
      <w:r w:rsidRPr="0097394B">
        <w:rPr>
          <w:vanish/>
          <w:sz w:val="16"/>
        </w:rPr>
        <w:t>current</w:t>
      </w:r>
      <w:r w:rsidRPr="0097394B">
        <w:rPr>
          <w:sz w:val="16"/>
        </w:rPr>
        <w:t xml:space="preserve"> </w:t>
      </w:r>
      <w:r w:rsidRPr="0097394B">
        <w:rPr>
          <w:vanish/>
          <w:sz w:val="16"/>
        </w:rPr>
        <w:t>labor</w:t>
      </w:r>
      <w:r w:rsidRPr="0097394B">
        <w:rPr>
          <w:sz w:val="16"/>
        </w:rPr>
        <w:t xml:space="preserve"> </w:t>
      </w:r>
      <w:r w:rsidRPr="0097394B">
        <w:rPr>
          <w:vanish/>
          <w:sz w:val="16"/>
        </w:rPr>
        <w:t>relations</w:t>
      </w:r>
      <w:r w:rsidRPr="0097394B">
        <w:rPr>
          <w:sz w:val="16"/>
        </w:rPr>
        <w:t xml:space="preserve"> </w:t>
      </w:r>
      <w:r w:rsidRPr="0097394B">
        <w:rPr>
          <w:vanish/>
          <w:sz w:val="16"/>
        </w:rPr>
        <w:t>system,</w:t>
      </w:r>
      <w:r w:rsidRPr="0097394B">
        <w:rPr>
          <w:sz w:val="16"/>
        </w:rPr>
        <w:t xml:space="preserve"> </w:t>
      </w:r>
      <w:r w:rsidRPr="0097394B">
        <w:rPr>
          <w:vanish/>
          <w:sz w:val="16"/>
        </w:rPr>
        <w:t>are</w:t>
      </w:r>
      <w:r w:rsidRPr="0097394B">
        <w:rPr>
          <w:sz w:val="16"/>
        </w:rPr>
        <w:t xml:space="preserve"> </w:t>
      </w:r>
      <w:r w:rsidRPr="0097394B">
        <w:rPr>
          <w:vanish/>
          <w:sz w:val="16"/>
        </w:rPr>
        <w:t>not</w:t>
      </w:r>
      <w:r w:rsidRPr="0097394B">
        <w:rPr>
          <w:sz w:val="16"/>
        </w:rPr>
        <w:t xml:space="preserve"> </w:t>
      </w:r>
      <w:r w:rsidRPr="0097394B">
        <w:rPr>
          <w:vanish/>
          <w:sz w:val="16"/>
        </w:rPr>
        <w:t>the</w:t>
      </w:r>
      <w:r w:rsidRPr="0097394B">
        <w:rPr>
          <w:sz w:val="16"/>
        </w:rPr>
        <w:t xml:space="preserve"> </w:t>
      </w:r>
      <w:r w:rsidRPr="0097394B">
        <w:rPr>
          <w:vanish/>
          <w:sz w:val="16"/>
        </w:rPr>
        <w:t>slam-dunk</w:t>
      </w:r>
      <w:r w:rsidRPr="0097394B">
        <w:rPr>
          <w:sz w:val="16"/>
        </w:rPr>
        <w:t xml:space="preserve"> </w:t>
      </w:r>
      <w:r w:rsidRPr="0097394B">
        <w:rPr>
          <w:vanish/>
          <w:sz w:val="16"/>
        </w:rPr>
        <w:t>tactic</w:t>
      </w:r>
      <w:r w:rsidRPr="0097394B">
        <w:rPr>
          <w:sz w:val="16"/>
        </w:rPr>
        <w:t xml:space="preserve"> </w:t>
      </w:r>
      <w:r w:rsidRPr="0097394B">
        <w:rPr>
          <w:vanish/>
          <w:sz w:val="16"/>
        </w:rPr>
        <w:t>the</w:t>
      </w:r>
      <w:r w:rsidRPr="0097394B">
        <w:rPr>
          <w:sz w:val="16"/>
        </w:rPr>
        <w:t xml:space="preserve"> </w:t>
      </w:r>
      <w:r w:rsidRPr="0097394B">
        <w:rPr>
          <w:vanish/>
          <w:sz w:val="16"/>
        </w:rPr>
        <w:t>left</w:t>
      </w:r>
      <w:r w:rsidRPr="0097394B">
        <w:rPr>
          <w:sz w:val="16"/>
        </w:rPr>
        <w:t xml:space="preserve"> </w:t>
      </w:r>
      <w:r w:rsidRPr="0097394B">
        <w:rPr>
          <w:vanish/>
          <w:sz w:val="16"/>
        </w:rPr>
        <w:t>takes</w:t>
      </w:r>
      <w:r w:rsidRPr="0097394B">
        <w:rPr>
          <w:sz w:val="16"/>
        </w:rPr>
        <w:t xml:space="preserve"> </w:t>
      </w:r>
      <w:r w:rsidRPr="0097394B">
        <w:rPr>
          <w:vanish/>
          <w:sz w:val="16"/>
        </w:rPr>
        <w:t>them</w:t>
      </w:r>
      <w:r w:rsidRPr="0097394B">
        <w:rPr>
          <w:sz w:val="16"/>
        </w:rPr>
        <w:t xml:space="preserve"> </w:t>
      </w:r>
      <w:r w:rsidRPr="0097394B">
        <w:rPr>
          <w:vanish/>
          <w:sz w:val="16"/>
        </w:rPr>
        <w:t>to</w:t>
      </w:r>
      <w:r w:rsidRPr="0097394B">
        <w:rPr>
          <w:sz w:val="16"/>
        </w:rPr>
        <w:t xml:space="preserve"> </w:t>
      </w:r>
      <w:r w:rsidRPr="0097394B">
        <w:rPr>
          <w:vanish/>
          <w:sz w:val="16"/>
        </w:rPr>
        <w:t>be.</w:t>
      </w:r>
      <w:r w:rsidRPr="0097394B">
        <w:rPr>
          <w:sz w:val="16"/>
        </w:rPr>
        <w:t xml:space="preserve"> </w:t>
      </w:r>
      <w:r w:rsidRPr="0097394B">
        <w:rPr>
          <w:vanish/>
          <w:sz w:val="16"/>
        </w:rPr>
        <w:t>Strikes</w:t>
      </w:r>
      <w:r w:rsidRPr="0097394B">
        <w:rPr>
          <w:sz w:val="16"/>
        </w:rPr>
        <w:t xml:space="preserve"> </w:t>
      </w:r>
      <w:r w:rsidRPr="0097394B">
        <w:rPr>
          <w:vanish/>
          <w:sz w:val="16"/>
        </w:rPr>
        <w:t>can</w:t>
      </w:r>
      <w:r w:rsidRPr="0097394B">
        <w:rPr>
          <w:sz w:val="16"/>
        </w:rPr>
        <w:t xml:space="preserve"> </w:t>
      </w:r>
      <w:r w:rsidRPr="0097394B">
        <w:rPr>
          <w:vanish/>
          <w:sz w:val="16"/>
        </w:rPr>
        <w:t>only</w:t>
      </w:r>
      <w:r w:rsidRPr="0097394B">
        <w:rPr>
          <w:sz w:val="16"/>
        </w:rPr>
        <w:t xml:space="preserve"> </w:t>
      </w:r>
      <w:r w:rsidRPr="0097394B">
        <w:rPr>
          <w:vanish/>
          <w:sz w:val="16"/>
        </w:rPr>
        <w:t>take</w:t>
      </w:r>
      <w:r w:rsidRPr="0097394B">
        <w:rPr>
          <w:sz w:val="16"/>
        </w:rPr>
        <w:t xml:space="preserve"> </w:t>
      </w:r>
      <w:r w:rsidRPr="0097394B">
        <w:rPr>
          <w:vanish/>
          <w:sz w:val="16"/>
        </w:rPr>
        <w:t>place</w:t>
      </w:r>
      <w:r w:rsidRPr="0097394B">
        <w:rPr>
          <w:sz w:val="16"/>
        </w:rPr>
        <w:t xml:space="preserve"> </w:t>
      </w:r>
      <w:r w:rsidRPr="0097394B">
        <w:rPr>
          <w:vanish/>
          <w:sz w:val="16"/>
        </w:rPr>
        <w:t>when</w:t>
      </w:r>
      <w:r w:rsidRPr="0097394B">
        <w:rPr>
          <w:sz w:val="16"/>
        </w:rPr>
        <w:t xml:space="preserve"> </w:t>
      </w:r>
      <w:r w:rsidRPr="0097394B">
        <w:rPr>
          <w:vanish/>
          <w:sz w:val="16"/>
        </w:rPr>
        <w:t>the</w:t>
      </w:r>
      <w:r w:rsidRPr="0097394B">
        <w:rPr>
          <w:sz w:val="16"/>
        </w:rPr>
        <w:t xml:space="preserve"> </w:t>
      </w:r>
      <w:r w:rsidRPr="0097394B">
        <w:rPr>
          <w:vanish/>
          <w:sz w:val="16"/>
        </w:rPr>
        <w:t>contract</w:t>
      </w:r>
      <w:r w:rsidRPr="0097394B">
        <w:rPr>
          <w:sz w:val="16"/>
        </w:rPr>
        <w:t xml:space="preserve"> </w:t>
      </w:r>
      <w:r w:rsidRPr="0097394B">
        <w:rPr>
          <w:vanish/>
          <w:sz w:val="16"/>
        </w:rPr>
        <w:t>has</w:t>
      </w:r>
      <w:r w:rsidRPr="0097394B">
        <w:rPr>
          <w:sz w:val="16"/>
        </w:rPr>
        <w:t xml:space="preserve"> </w:t>
      </w:r>
      <w:r w:rsidRPr="0097394B">
        <w:rPr>
          <w:vanish/>
          <w:sz w:val="16"/>
        </w:rPr>
        <w:t>expired,</w:t>
      </w:r>
      <w:r w:rsidRPr="0097394B">
        <w:rPr>
          <w:sz w:val="16"/>
        </w:rPr>
        <w:t xml:space="preserve"> </w:t>
      </w:r>
      <w:r w:rsidRPr="0097394B">
        <w:rPr>
          <w:vanish/>
          <w:sz w:val="16"/>
        </w:rPr>
        <w:t>and</w:t>
      </w:r>
      <w:r w:rsidRPr="0097394B">
        <w:rPr>
          <w:sz w:val="16"/>
        </w:rPr>
        <w:t xml:space="preserve"> </w:t>
      </w:r>
      <w:r w:rsidRPr="0097394B">
        <w:rPr>
          <w:vanish/>
          <w:sz w:val="16"/>
        </w:rPr>
        <w:t>once</w:t>
      </w:r>
      <w:r w:rsidRPr="0097394B">
        <w:rPr>
          <w:sz w:val="16"/>
        </w:rPr>
        <w:t xml:space="preserve"> </w:t>
      </w:r>
      <w:r w:rsidRPr="0097394B">
        <w:rPr>
          <w:vanish/>
          <w:sz w:val="16"/>
        </w:rPr>
        <w:t>the</w:t>
      </w:r>
      <w:r w:rsidRPr="0097394B">
        <w:rPr>
          <w:sz w:val="16"/>
        </w:rPr>
        <w:t xml:space="preserve"> </w:t>
      </w:r>
      <w:r w:rsidRPr="0097394B">
        <w:rPr>
          <w:vanish/>
          <w:sz w:val="16"/>
        </w:rPr>
        <w:t>membership</w:t>
      </w:r>
      <w:r w:rsidRPr="0097394B">
        <w:rPr>
          <w:sz w:val="16"/>
        </w:rPr>
        <w:t xml:space="preserve"> </w:t>
      </w:r>
      <w:r w:rsidRPr="0097394B">
        <w:rPr>
          <w:vanish/>
          <w:sz w:val="16"/>
        </w:rPr>
        <w:t>has</w:t>
      </w:r>
      <w:r w:rsidRPr="0097394B">
        <w:rPr>
          <w:sz w:val="16"/>
        </w:rPr>
        <w:t xml:space="preserve"> </w:t>
      </w:r>
      <w:r w:rsidRPr="0097394B">
        <w:rPr>
          <w:vanish/>
          <w:sz w:val="16"/>
        </w:rPr>
        <w:t>been</w:t>
      </w:r>
      <w:r w:rsidRPr="0097394B">
        <w:rPr>
          <w:sz w:val="16"/>
        </w:rPr>
        <w:t xml:space="preserve"> </w:t>
      </w:r>
      <w:r w:rsidRPr="0097394B">
        <w:rPr>
          <w:vanish/>
          <w:sz w:val="16"/>
        </w:rPr>
        <w:t>balloted.</w:t>
      </w:r>
      <w:r w:rsidRPr="0097394B">
        <w:rPr>
          <w:sz w:val="16"/>
        </w:rPr>
        <w:t xml:space="preserve"> </w:t>
      </w:r>
      <w:r w:rsidRPr="0097394B">
        <w:rPr>
          <w:vanish/>
          <w:sz w:val="16"/>
        </w:rPr>
        <w:t>This</w:t>
      </w:r>
      <w:r w:rsidRPr="0097394B">
        <w:rPr>
          <w:sz w:val="16"/>
        </w:rPr>
        <w:t xml:space="preserve"> </w:t>
      </w:r>
      <w:r w:rsidRPr="0097394B">
        <w:rPr>
          <w:vanish/>
          <w:sz w:val="16"/>
        </w:rPr>
        <w:t>means</w:t>
      </w:r>
      <w:r w:rsidRPr="0097394B">
        <w:rPr>
          <w:sz w:val="16"/>
        </w:rPr>
        <w:t xml:space="preserve"> </w:t>
      </w:r>
      <w:r w:rsidRPr="0097394B">
        <w:rPr>
          <w:vanish/>
          <w:sz w:val="16"/>
        </w:rPr>
        <w:t>that</w:t>
      </w:r>
      <w:r w:rsidRPr="0097394B">
        <w:rPr>
          <w:sz w:val="16"/>
        </w:rPr>
        <w:t xml:space="preserve"> </w:t>
      </w:r>
      <w:r w:rsidRPr="0097394B">
        <w:rPr>
          <w:rStyle w:val="Emphasis"/>
          <w:highlight w:val="cyan"/>
        </w:rPr>
        <w:t>the employer has years to prepare</w:t>
      </w:r>
      <w:r w:rsidRPr="0097394B">
        <w:rPr>
          <w:vanish/>
          <w:sz w:val="16"/>
        </w:rPr>
        <w:t>,</w:t>
      </w:r>
      <w:r w:rsidRPr="0097394B">
        <w:rPr>
          <w:sz w:val="16"/>
        </w:rPr>
        <w:t xml:space="preserve"> </w:t>
      </w:r>
      <w:r w:rsidRPr="0097394B">
        <w:rPr>
          <w:vanish/>
          <w:sz w:val="16"/>
        </w:rPr>
        <w:t>knowing</w:t>
      </w:r>
      <w:r w:rsidRPr="0097394B">
        <w:rPr>
          <w:sz w:val="16"/>
        </w:rPr>
        <w:t xml:space="preserve"> </w:t>
      </w:r>
      <w:r w:rsidRPr="0097394B">
        <w:rPr>
          <w:vanish/>
          <w:sz w:val="16"/>
        </w:rPr>
        <w:t>when</w:t>
      </w:r>
      <w:r w:rsidRPr="0097394B">
        <w:rPr>
          <w:sz w:val="16"/>
        </w:rPr>
        <w:t xml:space="preserve"> </w:t>
      </w:r>
      <w:r w:rsidRPr="0097394B">
        <w:rPr>
          <w:vanish/>
          <w:sz w:val="16"/>
        </w:rPr>
        <w:t>the</w:t>
      </w:r>
      <w:r w:rsidRPr="0097394B">
        <w:rPr>
          <w:sz w:val="16"/>
        </w:rPr>
        <w:t xml:space="preserve"> </w:t>
      </w:r>
      <w:r w:rsidRPr="0097394B">
        <w:rPr>
          <w:vanish/>
          <w:sz w:val="16"/>
        </w:rPr>
        <w:t>contract</w:t>
      </w:r>
      <w:r w:rsidRPr="0097394B">
        <w:rPr>
          <w:sz w:val="16"/>
        </w:rPr>
        <w:t xml:space="preserve"> </w:t>
      </w:r>
      <w:r w:rsidRPr="0097394B">
        <w:rPr>
          <w:vanish/>
          <w:sz w:val="16"/>
        </w:rPr>
        <w:t>is</w:t>
      </w:r>
      <w:r w:rsidRPr="0097394B">
        <w:rPr>
          <w:sz w:val="16"/>
        </w:rPr>
        <w:t xml:space="preserve"> </w:t>
      </w:r>
      <w:r w:rsidRPr="0097394B">
        <w:rPr>
          <w:vanish/>
          <w:sz w:val="16"/>
        </w:rPr>
        <w:t>set</w:t>
      </w:r>
      <w:r w:rsidRPr="0097394B">
        <w:rPr>
          <w:sz w:val="16"/>
        </w:rPr>
        <w:t xml:space="preserve"> </w:t>
      </w:r>
      <w:r w:rsidRPr="0097394B">
        <w:rPr>
          <w:vanish/>
          <w:sz w:val="16"/>
        </w:rPr>
        <w:t>to</w:t>
      </w:r>
      <w:r w:rsidRPr="0097394B">
        <w:rPr>
          <w:sz w:val="16"/>
        </w:rPr>
        <w:t xml:space="preserve"> </w:t>
      </w:r>
      <w:r w:rsidRPr="0097394B">
        <w:rPr>
          <w:vanish/>
          <w:sz w:val="16"/>
        </w:rPr>
        <w:t>expire.</w:t>
      </w:r>
      <w:r w:rsidRPr="0097394B">
        <w:rPr>
          <w:sz w:val="16"/>
        </w:rPr>
        <w:t xml:space="preserve"> </w:t>
      </w:r>
      <w:r w:rsidRPr="0097394B">
        <w:rPr>
          <w:vanish/>
          <w:sz w:val="16"/>
        </w:rPr>
        <w:t>They</w:t>
      </w:r>
      <w:r w:rsidRPr="0097394B">
        <w:rPr>
          <w:sz w:val="16"/>
        </w:rPr>
        <w:t xml:space="preserve"> </w:t>
      </w:r>
      <w:r w:rsidRPr="0097394B">
        <w:rPr>
          <w:vanish/>
          <w:sz w:val="16"/>
        </w:rPr>
        <w:t>probably</w:t>
      </w:r>
      <w:r w:rsidRPr="0097394B">
        <w:rPr>
          <w:sz w:val="16"/>
        </w:rPr>
        <w:t xml:space="preserve"> </w:t>
      </w:r>
      <w:r w:rsidRPr="0097394B">
        <w:rPr>
          <w:vanish/>
          <w:sz w:val="16"/>
        </w:rPr>
        <w:t>even</w:t>
      </w:r>
      <w:r w:rsidRPr="0097394B">
        <w:rPr>
          <w:sz w:val="16"/>
        </w:rPr>
        <w:t xml:space="preserve"> </w:t>
      </w:r>
      <w:r w:rsidRPr="0097394B">
        <w:rPr>
          <w:vanish/>
          <w:sz w:val="16"/>
        </w:rPr>
        <w:t>know</w:t>
      </w:r>
      <w:r w:rsidRPr="0097394B">
        <w:rPr>
          <w:sz w:val="16"/>
        </w:rPr>
        <w:t xml:space="preserve"> </w:t>
      </w:r>
      <w:r w:rsidRPr="0097394B">
        <w:rPr>
          <w:vanish/>
          <w:sz w:val="16"/>
        </w:rPr>
        <w:t>roughly</w:t>
      </w:r>
      <w:r w:rsidRPr="0097394B">
        <w:rPr>
          <w:sz w:val="16"/>
        </w:rPr>
        <w:t xml:space="preserve"> </w:t>
      </w:r>
      <w:r w:rsidRPr="0097394B">
        <w:rPr>
          <w:vanish/>
          <w:sz w:val="16"/>
        </w:rPr>
        <w:t>how</w:t>
      </w:r>
      <w:r w:rsidRPr="0097394B">
        <w:rPr>
          <w:sz w:val="16"/>
        </w:rPr>
        <w:t xml:space="preserve"> </w:t>
      </w:r>
      <w:r w:rsidRPr="0097394B">
        <w:rPr>
          <w:vanish/>
          <w:sz w:val="16"/>
        </w:rPr>
        <w:t>long</w:t>
      </w:r>
      <w:r w:rsidRPr="0097394B">
        <w:rPr>
          <w:sz w:val="16"/>
        </w:rPr>
        <w:t xml:space="preserve"> </w:t>
      </w:r>
      <w:r w:rsidRPr="0097394B">
        <w:rPr>
          <w:vanish/>
          <w:sz w:val="16"/>
        </w:rPr>
        <w:t>the</w:t>
      </w:r>
      <w:r w:rsidRPr="0097394B">
        <w:rPr>
          <w:sz w:val="16"/>
        </w:rPr>
        <w:t xml:space="preserve"> </w:t>
      </w:r>
      <w:r w:rsidRPr="0097394B">
        <w:rPr>
          <w:vanish/>
          <w:sz w:val="16"/>
        </w:rPr>
        <w:t>strike</w:t>
      </w:r>
      <w:r w:rsidRPr="0097394B">
        <w:rPr>
          <w:sz w:val="16"/>
        </w:rPr>
        <w:t xml:space="preserve"> </w:t>
      </w:r>
      <w:r w:rsidRPr="0097394B">
        <w:rPr>
          <w:vanish/>
          <w:sz w:val="16"/>
        </w:rPr>
        <w:t>can</w:t>
      </w:r>
      <w:r w:rsidRPr="0097394B">
        <w:rPr>
          <w:sz w:val="16"/>
        </w:rPr>
        <w:t xml:space="preserve"> </w:t>
      </w:r>
      <w:r w:rsidRPr="0097394B">
        <w:rPr>
          <w:vanish/>
          <w:sz w:val="16"/>
        </w:rPr>
        <w:t>last.</w:t>
      </w:r>
      <w:r w:rsidRPr="0097394B">
        <w:rPr>
          <w:sz w:val="16"/>
        </w:rPr>
        <w:t xml:space="preserve"> </w:t>
      </w:r>
      <w:r w:rsidRPr="0097394B">
        <w:rPr>
          <w:vanish/>
          <w:sz w:val="16"/>
        </w:rPr>
        <w:t>They’ve</w:t>
      </w:r>
      <w:r w:rsidRPr="0097394B">
        <w:rPr>
          <w:sz w:val="16"/>
        </w:rPr>
        <w:t xml:space="preserve"> </w:t>
      </w:r>
      <w:r w:rsidRPr="0097394B">
        <w:rPr>
          <w:vanish/>
          <w:sz w:val="16"/>
        </w:rPr>
        <w:t>also</w:t>
      </w:r>
      <w:r w:rsidRPr="0097394B">
        <w:rPr>
          <w:sz w:val="16"/>
        </w:rPr>
        <w:t xml:space="preserve"> </w:t>
      </w:r>
      <w:r w:rsidRPr="0097394B">
        <w:rPr>
          <w:vanish/>
          <w:sz w:val="16"/>
        </w:rPr>
        <w:t>seen</w:t>
      </w:r>
      <w:r w:rsidRPr="0097394B">
        <w:rPr>
          <w:sz w:val="16"/>
        </w:rPr>
        <w:t xml:space="preserve"> </w:t>
      </w:r>
      <w:r w:rsidRPr="0097394B">
        <w:rPr>
          <w:vanish/>
          <w:sz w:val="16"/>
        </w:rPr>
        <w:t>strikes</w:t>
      </w:r>
      <w:r w:rsidRPr="0097394B">
        <w:rPr>
          <w:sz w:val="16"/>
        </w:rPr>
        <w:t xml:space="preserve"> </w:t>
      </w:r>
      <w:r w:rsidRPr="0097394B">
        <w:rPr>
          <w:vanish/>
          <w:sz w:val="16"/>
        </w:rPr>
        <w:t>before,</w:t>
      </w:r>
      <w:r w:rsidRPr="0097394B">
        <w:rPr>
          <w:sz w:val="16"/>
        </w:rPr>
        <w:t xml:space="preserve"> </w:t>
      </w:r>
      <w:r w:rsidRPr="0097394B">
        <w:rPr>
          <w:vanish/>
          <w:sz w:val="16"/>
        </w:rPr>
        <w:t>and</w:t>
      </w:r>
      <w:r w:rsidRPr="0097394B">
        <w:rPr>
          <w:sz w:val="16"/>
        </w:rPr>
        <w:t xml:space="preserve"> </w:t>
      </w:r>
      <w:r w:rsidRPr="0097394B">
        <w:rPr>
          <w:vanish/>
          <w:sz w:val="16"/>
        </w:rPr>
        <w:t>aren’t</w:t>
      </w:r>
      <w:r w:rsidRPr="0097394B">
        <w:rPr>
          <w:sz w:val="16"/>
        </w:rPr>
        <w:t xml:space="preserve"> </w:t>
      </w:r>
      <w:r w:rsidRPr="0097394B">
        <w:rPr>
          <w:vanish/>
          <w:sz w:val="16"/>
        </w:rPr>
        <w:t>bowled</w:t>
      </w:r>
      <w:r w:rsidRPr="0097394B">
        <w:rPr>
          <w:sz w:val="16"/>
        </w:rPr>
        <w:t xml:space="preserve"> </w:t>
      </w:r>
      <w:r w:rsidRPr="0097394B">
        <w:rPr>
          <w:vanish/>
          <w:sz w:val="16"/>
        </w:rPr>
        <w:t>over</w:t>
      </w:r>
      <w:r w:rsidRPr="0097394B">
        <w:rPr>
          <w:sz w:val="16"/>
        </w:rPr>
        <w:t xml:space="preserve"> </w:t>
      </w:r>
      <w:r w:rsidRPr="0097394B">
        <w:rPr>
          <w:vanish/>
          <w:sz w:val="16"/>
        </w:rPr>
        <w:t>by</w:t>
      </w:r>
      <w:r w:rsidRPr="0097394B">
        <w:rPr>
          <w:sz w:val="16"/>
        </w:rPr>
        <w:t xml:space="preserve"> </w:t>
      </w:r>
      <w:r w:rsidRPr="0097394B">
        <w:rPr>
          <w:vanish/>
          <w:sz w:val="16"/>
        </w:rPr>
        <w:t>them.</w:t>
      </w:r>
      <w:r w:rsidRPr="0097394B">
        <w:rPr>
          <w:sz w:val="16"/>
        </w:rPr>
        <w:t xml:space="preserve"> </w:t>
      </w:r>
      <w:r w:rsidRPr="0097394B">
        <w:rPr>
          <w:vanish/>
          <w:sz w:val="16"/>
        </w:rPr>
        <w:t>There</w:t>
      </w:r>
      <w:r w:rsidRPr="0097394B">
        <w:rPr>
          <w:sz w:val="16"/>
        </w:rPr>
        <w:t xml:space="preserve"> </w:t>
      </w:r>
      <w:r w:rsidRPr="0097394B">
        <w:rPr>
          <w:vanish/>
          <w:sz w:val="16"/>
        </w:rPr>
        <w:t>is</w:t>
      </w:r>
      <w:r w:rsidRPr="0097394B">
        <w:rPr>
          <w:sz w:val="16"/>
        </w:rPr>
        <w:t xml:space="preserve"> </w:t>
      </w:r>
      <w:r w:rsidRPr="0097394B">
        <w:rPr>
          <w:vanish/>
          <w:sz w:val="16"/>
        </w:rPr>
        <w:t>no</w:t>
      </w:r>
      <w:r w:rsidRPr="0097394B">
        <w:rPr>
          <w:sz w:val="16"/>
        </w:rPr>
        <w:t xml:space="preserve"> </w:t>
      </w:r>
      <w:r w:rsidRPr="0097394B">
        <w:rPr>
          <w:vanish/>
          <w:sz w:val="16"/>
        </w:rPr>
        <w:t>element</w:t>
      </w:r>
      <w:r w:rsidRPr="0097394B">
        <w:rPr>
          <w:sz w:val="16"/>
        </w:rPr>
        <w:t xml:space="preserve"> </w:t>
      </w:r>
      <w:r w:rsidRPr="0097394B">
        <w:rPr>
          <w:vanish/>
          <w:sz w:val="16"/>
        </w:rPr>
        <w:t>of</w:t>
      </w:r>
      <w:r w:rsidRPr="0097394B">
        <w:rPr>
          <w:sz w:val="16"/>
        </w:rPr>
        <w:t xml:space="preserve"> </w:t>
      </w:r>
      <w:r w:rsidRPr="0097394B">
        <w:rPr>
          <w:vanish/>
          <w:sz w:val="16"/>
        </w:rPr>
        <w:t>surprise.</w:t>
      </w:r>
      <w:r w:rsidRPr="0097394B">
        <w:rPr>
          <w:sz w:val="16"/>
        </w:rPr>
        <w:t xml:space="preserve"> </w:t>
      </w:r>
      <w:r w:rsidRPr="0097394B">
        <w:rPr>
          <w:vanish/>
          <w:sz w:val="16"/>
        </w:rPr>
        <w:t>They</w:t>
      </w:r>
      <w:r w:rsidRPr="0097394B">
        <w:rPr>
          <w:sz w:val="16"/>
        </w:rPr>
        <w:t xml:space="preserve"> </w:t>
      </w:r>
      <w:r w:rsidRPr="0097394B">
        <w:rPr>
          <w:vanish/>
          <w:sz w:val="16"/>
        </w:rPr>
        <w:t>know</w:t>
      </w:r>
      <w:r w:rsidRPr="0097394B">
        <w:rPr>
          <w:sz w:val="16"/>
        </w:rPr>
        <w:t xml:space="preserve"> </w:t>
      </w:r>
      <w:r w:rsidRPr="0097394B">
        <w:rPr>
          <w:vanish/>
          <w:sz w:val="16"/>
        </w:rPr>
        <w:t>the</w:t>
      </w:r>
      <w:r w:rsidRPr="0097394B">
        <w:rPr>
          <w:sz w:val="16"/>
        </w:rPr>
        <w:t xml:space="preserve"> </w:t>
      </w:r>
      <w:r w:rsidRPr="0097394B">
        <w:rPr>
          <w:vanish/>
          <w:sz w:val="16"/>
        </w:rPr>
        <w:t>union</w:t>
      </w:r>
      <w:r w:rsidRPr="0097394B">
        <w:rPr>
          <w:sz w:val="16"/>
        </w:rPr>
        <w:t xml:space="preserve"> </w:t>
      </w:r>
      <w:r w:rsidRPr="0097394B">
        <w:rPr>
          <w:vanish/>
          <w:sz w:val="16"/>
        </w:rPr>
        <w:t>won’t</w:t>
      </w:r>
      <w:r w:rsidRPr="0097394B">
        <w:rPr>
          <w:sz w:val="16"/>
        </w:rPr>
        <w:t xml:space="preserve"> </w:t>
      </w:r>
      <w:r w:rsidRPr="0097394B">
        <w:rPr>
          <w:vanish/>
          <w:sz w:val="16"/>
        </w:rPr>
        <w:t>do</w:t>
      </w:r>
      <w:r w:rsidRPr="0097394B">
        <w:rPr>
          <w:sz w:val="16"/>
        </w:rPr>
        <w:t xml:space="preserve"> </w:t>
      </w:r>
      <w:r w:rsidRPr="0097394B">
        <w:rPr>
          <w:vanish/>
          <w:sz w:val="16"/>
        </w:rPr>
        <w:t>anything</w:t>
      </w:r>
      <w:r w:rsidRPr="0097394B">
        <w:rPr>
          <w:sz w:val="16"/>
        </w:rPr>
        <w:t xml:space="preserve"> </w:t>
      </w:r>
      <w:r w:rsidRPr="0097394B">
        <w:rPr>
          <w:vanish/>
          <w:sz w:val="16"/>
        </w:rPr>
        <w:t>too</w:t>
      </w:r>
      <w:r w:rsidRPr="0097394B">
        <w:rPr>
          <w:sz w:val="16"/>
        </w:rPr>
        <w:t xml:space="preserve"> </w:t>
      </w:r>
      <w:r w:rsidRPr="0097394B">
        <w:rPr>
          <w:vanish/>
          <w:sz w:val="16"/>
        </w:rPr>
        <w:t>drastic</w:t>
      </w:r>
      <w:r w:rsidRPr="0097394B">
        <w:rPr>
          <w:sz w:val="16"/>
        </w:rPr>
        <w:t xml:space="preserve"> </w:t>
      </w:r>
      <w:r w:rsidRPr="0097394B">
        <w:rPr>
          <w:vanish/>
          <w:sz w:val="16"/>
        </w:rPr>
        <w:t>like</w:t>
      </w:r>
      <w:r w:rsidRPr="0097394B">
        <w:rPr>
          <w:sz w:val="16"/>
        </w:rPr>
        <w:t xml:space="preserve"> </w:t>
      </w:r>
      <w:r w:rsidRPr="0097394B">
        <w:rPr>
          <w:vanish/>
          <w:sz w:val="16"/>
        </w:rPr>
        <w:t>occupy</w:t>
      </w:r>
      <w:r w:rsidRPr="0097394B">
        <w:rPr>
          <w:sz w:val="16"/>
        </w:rPr>
        <w:t xml:space="preserve"> </w:t>
      </w:r>
      <w:r w:rsidRPr="0097394B">
        <w:rPr>
          <w:vanish/>
          <w:sz w:val="16"/>
        </w:rPr>
        <w:t>the</w:t>
      </w:r>
      <w:r w:rsidRPr="0097394B">
        <w:rPr>
          <w:sz w:val="16"/>
        </w:rPr>
        <w:t xml:space="preserve"> </w:t>
      </w:r>
      <w:r w:rsidRPr="0097394B">
        <w:rPr>
          <w:vanish/>
          <w:sz w:val="16"/>
        </w:rPr>
        <w:t>workplace</w:t>
      </w:r>
      <w:r w:rsidRPr="0097394B">
        <w:rPr>
          <w:sz w:val="16"/>
        </w:rPr>
        <w:t xml:space="preserve"> </w:t>
      </w:r>
      <w:r w:rsidRPr="0097394B">
        <w:rPr>
          <w:vanish/>
          <w:sz w:val="16"/>
        </w:rPr>
        <w:t>or</w:t>
      </w:r>
      <w:r w:rsidRPr="0097394B">
        <w:rPr>
          <w:sz w:val="16"/>
        </w:rPr>
        <w:t xml:space="preserve"> </w:t>
      </w:r>
      <w:r w:rsidRPr="0097394B">
        <w:rPr>
          <w:vanish/>
          <w:sz w:val="16"/>
        </w:rPr>
        <w:t>chain</w:t>
      </w:r>
      <w:r w:rsidRPr="0097394B">
        <w:rPr>
          <w:sz w:val="16"/>
        </w:rPr>
        <w:t xml:space="preserve"> </w:t>
      </w:r>
      <w:r w:rsidRPr="0097394B">
        <w:rPr>
          <w:vanish/>
          <w:sz w:val="16"/>
        </w:rPr>
        <w:t>the</w:t>
      </w:r>
      <w:r w:rsidRPr="0097394B">
        <w:rPr>
          <w:sz w:val="16"/>
        </w:rPr>
        <w:t xml:space="preserve"> </w:t>
      </w:r>
      <w:r w:rsidRPr="0097394B">
        <w:rPr>
          <w:vanish/>
          <w:sz w:val="16"/>
        </w:rPr>
        <w:t>doors</w:t>
      </w:r>
      <w:r w:rsidRPr="0097394B">
        <w:rPr>
          <w:sz w:val="16"/>
        </w:rPr>
        <w:t xml:space="preserve"> </w:t>
      </w:r>
      <w:r w:rsidRPr="0097394B">
        <w:rPr>
          <w:vanish/>
          <w:sz w:val="16"/>
        </w:rPr>
        <w:t>shut.</w:t>
      </w:r>
      <w:r w:rsidRPr="0097394B">
        <w:rPr>
          <w:sz w:val="16"/>
        </w:rPr>
        <w:t xml:space="preserve"> </w:t>
      </w:r>
      <w:r w:rsidRPr="0097394B">
        <w:rPr>
          <w:vanish/>
          <w:sz w:val="16"/>
        </w:rPr>
        <w:t>They</w:t>
      </w:r>
      <w:r w:rsidRPr="0097394B">
        <w:rPr>
          <w:sz w:val="16"/>
        </w:rPr>
        <w:t xml:space="preserve"> </w:t>
      </w:r>
      <w:r w:rsidRPr="0097394B">
        <w:rPr>
          <w:vanish/>
          <w:sz w:val="16"/>
        </w:rPr>
        <w:t>hire</w:t>
      </w:r>
      <w:r w:rsidRPr="0097394B">
        <w:rPr>
          <w:sz w:val="16"/>
        </w:rPr>
        <w:t xml:space="preserve"> </w:t>
      </w:r>
      <w:r w:rsidRPr="0097394B">
        <w:rPr>
          <w:vanish/>
          <w:sz w:val="16"/>
        </w:rPr>
        <w:t>scabs,</w:t>
      </w:r>
      <w:r w:rsidRPr="0097394B">
        <w:rPr>
          <w:sz w:val="16"/>
        </w:rPr>
        <w:t xml:space="preserve"> </w:t>
      </w:r>
      <w:r w:rsidRPr="0097394B">
        <w:rPr>
          <w:vanish/>
          <w:sz w:val="16"/>
        </w:rPr>
        <w:t>they</w:t>
      </w:r>
      <w:r w:rsidRPr="0097394B">
        <w:rPr>
          <w:sz w:val="16"/>
        </w:rPr>
        <w:t xml:space="preserve"> </w:t>
      </w:r>
      <w:r w:rsidRPr="0097394B">
        <w:rPr>
          <w:vanish/>
          <w:sz w:val="16"/>
        </w:rPr>
        <w:t>manage</w:t>
      </w:r>
      <w:r w:rsidRPr="0097394B">
        <w:rPr>
          <w:sz w:val="16"/>
        </w:rPr>
        <w:t xml:space="preserve"> </w:t>
      </w:r>
      <w:r w:rsidRPr="0097394B">
        <w:rPr>
          <w:vanish/>
          <w:sz w:val="16"/>
        </w:rPr>
        <w:t>public</w:t>
      </w:r>
      <w:r w:rsidRPr="0097394B">
        <w:rPr>
          <w:sz w:val="16"/>
        </w:rPr>
        <w:t xml:space="preserve"> </w:t>
      </w:r>
      <w:r w:rsidRPr="0097394B">
        <w:rPr>
          <w:vanish/>
          <w:sz w:val="16"/>
        </w:rPr>
        <w:t>relations</w:t>
      </w:r>
      <w:r w:rsidRPr="0097394B">
        <w:rPr>
          <w:sz w:val="16"/>
        </w:rPr>
        <w:t xml:space="preserve"> </w:t>
      </w:r>
      <w:r w:rsidRPr="0097394B">
        <w:rPr>
          <w:vanish/>
          <w:sz w:val="16"/>
        </w:rPr>
        <w:t>(often</w:t>
      </w:r>
      <w:r w:rsidRPr="0097394B">
        <w:rPr>
          <w:sz w:val="16"/>
        </w:rPr>
        <w:t xml:space="preserve"> </w:t>
      </w:r>
      <w:r w:rsidRPr="0097394B">
        <w:rPr>
          <w:vanish/>
          <w:sz w:val="16"/>
        </w:rPr>
        <w:t>by</w:t>
      </w:r>
      <w:r w:rsidRPr="0097394B">
        <w:rPr>
          <w:sz w:val="16"/>
        </w:rPr>
        <w:t xml:space="preserve"> </w:t>
      </w:r>
      <w:r w:rsidRPr="0097394B">
        <w:rPr>
          <w:vanish/>
          <w:sz w:val="16"/>
        </w:rPr>
        <w:t>crying</w:t>
      </w:r>
      <w:r w:rsidRPr="0097394B">
        <w:rPr>
          <w:sz w:val="16"/>
        </w:rPr>
        <w:t xml:space="preserve"> </w:t>
      </w:r>
      <w:r w:rsidRPr="0097394B">
        <w:rPr>
          <w:vanish/>
          <w:sz w:val="16"/>
        </w:rPr>
        <w:t>poverty</w:t>
      </w:r>
      <w:r w:rsidRPr="0097394B">
        <w:rPr>
          <w:sz w:val="16"/>
        </w:rPr>
        <w:t xml:space="preserve"> </w:t>
      </w:r>
      <w:r w:rsidRPr="0097394B">
        <w:rPr>
          <w:vanish/>
          <w:sz w:val="16"/>
        </w:rPr>
        <w:t>or</w:t>
      </w:r>
      <w:r w:rsidRPr="0097394B">
        <w:rPr>
          <w:sz w:val="16"/>
        </w:rPr>
        <w:t xml:space="preserve"> </w:t>
      </w:r>
      <w:r w:rsidRPr="0097394B">
        <w:rPr>
          <w:vanish/>
          <w:sz w:val="16"/>
        </w:rPr>
        <w:t>publicly</w:t>
      </w:r>
      <w:r w:rsidRPr="0097394B">
        <w:rPr>
          <w:sz w:val="16"/>
        </w:rPr>
        <w:t xml:space="preserve"> </w:t>
      </w:r>
      <w:r w:rsidRPr="0097394B">
        <w:rPr>
          <w:vanish/>
          <w:sz w:val="16"/>
        </w:rPr>
        <w:t>claiming</w:t>
      </w:r>
      <w:r w:rsidRPr="0097394B">
        <w:rPr>
          <w:sz w:val="16"/>
        </w:rPr>
        <w:t xml:space="preserve"> </w:t>
      </w:r>
      <w:r w:rsidRPr="0097394B">
        <w:rPr>
          <w:vanish/>
          <w:sz w:val="16"/>
        </w:rPr>
        <w:t>the</w:t>
      </w:r>
      <w:r w:rsidRPr="0097394B">
        <w:rPr>
          <w:sz w:val="16"/>
        </w:rPr>
        <w:t xml:space="preserve"> </w:t>
      </w:r>
      <w:r w:rsidRPr="0097394B">
        <w:rPr>
          <w:vanish/>
          <w:sz w:val="16"/>
        </w:rPr>
        <w:t>union</w:t>
      </w:r>
      <w:r w:rsidRPr="0097394B">
        <w:rPr>
          <w:sz w:val="16"/>
        </w:rPr>
        <w:t xml:space="preserve"> </w:t>
      </w:r>
      <w:r w:rsidRPr="0097394B">
        <w:rPr>
          <w:vanish/>
          <w:sz w:val="16"/>
        </w:rPr>
        <w:t>won’t</w:t>
      </w:r>
      <w:r w:rsidRPr="0097394B">
        <w:rPr>
          <w:sz w:val="16"/>
        </w:rPr>
        <w:t xml:space="preserve"> </w:t>
      </w:r>
      <w:r w:rsidRPr="0097394B">
        <w:rPr>
          <w:vanish/>
          <w:sz w:val="16"/>
        </w:rPr>
        <w:t>come</w:t>
      </w:r>
      <w:r w:rsidRPr="0097394B">
        <w:rPr>
          <w:sz w:val="16"/>
        </w:rPr>
        <w:t xml:space="preserve"> </w:t>
      </w:r>
      <w:r w:rsidRPr="0097394B">
        <w:rPr>
          <w:vanish/>
          <w:sz w:val="16"/>
        </w:rPr>
        <w:t>to</w:t>
      </w:r>
      <w:r w:rsidRPr="0097394B">
        <w:rPr>
          <w:sz w:val="16"/>
        </w:rPr>
        <w:t xml:space="preserve"> </w:t>
      </w:r>
      <w:r w:rsidRPr="0097394B">
        <w:rPr>
          <w:vanish/>
          <w:sz w:val="16"/>
        </w:rPr>
        <w:t>the</w:t>
      </w:r>
      <w:r w:rsidRPr="0097394B">
        <w:rPr>
          <w:sz w:val="16"/>
        </w:rPr>
        <w:t xml:space="preserve"> </w:t>
      </w:r>
      <w:r w:rsidRPr="0097394B">
        <w:rPr>
          <w:vanish/>
          <w:sz w:val="16"/>
        </w:rPr>
        <w:t>table),</w:t>
      </w:r>
      <w:r w:rsidRPr="0097394B">
        <w:rPr>
          <w:sz w:val="16"/>
        </w:rPr>
        <w:t xml:space="preserve"> </w:t>
      </w:r>
      <w:r w:rsidRPr="0097394B">
        <w:rPr>
          <w:vanish/>
          <w:sz w:val="16"/>
        </w:rPr>
        <w:t>and</w:t>
      </w:r>
      <w:r w:rsidRPr="0097394B">
        <w:rPr>
          <w:sz w:val="16"/>
        </w:rPr>
        <w:t xml:space="preserve"> </w:t>
      </w:r>
      <w:r w:rsidRPr="0097394B">
        <w:rPr>
          <w:vanish/>
          <w:sz w:val="16"/>
        </w:rPr>
        <w:t>they</w:t>
      </w:r>
      <w:r w:rsidRPr="0097394B">
        <w:rPr>
          <w:sz w:val="16"/>
        </w:rPr>
        <w:t xml:space="preserve"> </w:t>
      </w:r>
      <w:r w:rsidRPr="0097394B">
        <w:rPr>
          <w:vanish/>
          <w:sz w:val="16"/>
        </w:rPr>
        <w:t>wait</w:t>
      </w:r>
      <w:r w:rsidRPr="0097394B">
        <w:rPr>
          <w:sz w:val="16"/>
        </w:rPr>
        <w:t xml:space="preserve"> </w:t>
      </w:r>
      <w:r w:rsidRPr="0097394B">
        <w:rPr>
          <w:vanish/>
          <w:sz w:val="16"/>
        </w:rPr>
        <w:t>it</w:t>
      </w:r>
      <w:r w:rsidRPr="0097394B">
        <w:rPr>
          <w:sz w:val="16"/>
        </w:rPr>
        <w:t xml:space="preserve"> </w:t>
      </w:r>
      <w:r w:rsidRPr="0097394B">
        <w:rPr>
          <w:vanish/>
          <w:sz w:val="16"/>
        </w:rPr>
        <w:t>out.</w:t>
      </w:r>
      <w:r w:rsidRPr="0097394B">
        <w:rPr>
          <w:sz w:val="16"/>
        </w:rPr>
        <w:t xml:space="preserve"> </w:t>
      </w:r>
      <w:r w:rsidRPr="0097394B">
        <w:rPr>
          <w:vanish/>
          <w:sz w:val="16"/>
        </w:rPr>
        <w:t>Of</w:t>
      </w:r>
      <w:r w:rsidRPr="0097394B">
        <w:rPr>
          <w:sz w:val="16"/>
        </w:rPr>
        <w:t xml:space="preserve"> </w:t>
      </w:r>
      <w:r w:rsidRPr="0097394B">
        <w:rPr>
          <w:vanish/>
          <w:sz w:val="16"/>
        </w:rPr>
        <w:t>course</w:t>
      </w:r>
      <w:r w:rsidRPr="0097394B">
        <w:rPr>
          <w:sz w:val="16"/>
        </w:rPr>
        <w:t xml:space="preserve"> </w:t>
      </w:r>
      <w:r w:rsidRPr="0097394B">
        <w:rPr>
          <w:vanish/>
          <w:sz w:val="16"/>
        </w:rPr>
        <w:t>we</w:t>
      </w:r>
      <w:r w:rsidRPr="0097394B">
        <w:rPr>
          <w:sz w:val="16"/>
        </w:rPr>
        <w:t xml:space="preserve"> </w:t>
      </w:r>
      <w:r w:rsidRPr="0097394B">
        <w:rPr>
          <w:vanish/>
          <w:sz w:val="16"/>
        </w:rPr>
        <w:t>in</w:t>
      </w:r>
      <w:r w:rsidRPr="0097394B">
        <w:rPr>
          <w:sz w:val="16"/>
        </w:rPr>
        <w:t xml:space="preserve"> </w:t>
      </w:r>
      <w:r w:rsidRPr="0097394B">
        <w:rPr>
          <w:vanish/>
          <w:sz w:val="16"/>
        </w:rPr>
        <w:t>left</w:t>
      </w:r>
      <w:r w:rsidRPr="0097394B">
        <w:rPr>
          <w:sz w:val="16"/>
        </w:rPr>
        <w:t xml:space="preserve"> </w:t>
      </w:r>
      <w:r w:rsidRPr="0097394B">
        <w:rPr>
          <w:vanish/>
          <w:sz w:val="16"/>
        </w:rPr>
        <w:t>labor</w:t>
      </w:r>
      <w:r w:rsidRPr="0097394B">
        <w:rPr>
          <w:sz w:val="16"/>
        </w:rPr>
        <w:t xml:space="preserve"> </w:t>
      </w:r>
      <w:r w:rsidRPr="0097394B">
        <w:rPr>
          <w:vanish/>
          <w:sz w:val="16"/>
        </w:rPr>
        <w:t>circles</w:t>
      </w:r>
      <w:r w:rsidRPr="0097394B">
        <w:rPr>
          <w:sz w:val="16"/>
        </w:rPr>
        <w:t xml:space="preserve"> </w:t>
      </w:r>
      <w:r w:rsidRPr="0097394B">
        <w:rPr>
          <w:vanish/>
          <w:sz w:val="16"/>
        </w:rPr>
        <w:t>sympathize</w:t>
      </w:r>
      <w:r w:rsidRPr="0097394B">
        <w:rPr>
          <w:sz w:val="16"/>
        </w:rPr>
        <w:t xml:space="preserve"> </w:t>
      </w:r>
      <w:r w:rsidRPr="0097394B">
        <w:rPr>
          <w:vanish/>
          <w:sz w:val="16"/>
        </w:rPr>
        <w:t>with</w:t>
      </w:r>
      <w:r w:rsidRPr="0097394B">
        <w:rPr>
          <w:sz w:val="16"/>
        </w:rPr>
        <w:t xml:space="preserve"> </w:t>
      </w:r>
      <w:r w:rsidRPr="0097394B">
        <w:rPr>
          <w:vanish/>
          <w:sz w:val="16"/>
        </w:rPr>
        <w:t>strikers</w:t>
      </w:r>
      <w:r w:rsidRPr="0097394B">
        <w:rPr>
          <w:sz w:val="16"/>
        </w:rPr>
        <w:t xml:space="preserve"> </w:t>
      </w:r>
      <w:r w:rsidRPr="0097394B">
        <w:rPr>
          <w:vanish/>
          <w:sz w:val="16"/>
        </w:rPr>
        <w:t>and</w:t>
      </w:r>
      <w:r w:rsidRPr="0097394B">
        <w:rPr>
          <w:sz w:val="16"/>
        </w:rPr>
        <w:t xml:space="preserve"> </w:t>
      </w:r>
      <w:r w:rsidRPr="0097394B">
        <w:rPr>
          <w:vanish/>
          <w:sz w:val="16"/>
        </w:rPr>
        <w:t>see</w:t>
      </w:r>
      <w:r w:rsidRPr="0097394B">
        <w:rPr>
          <w:sz w:val="16"/>
        </w:rPr>
        <w:t xml:space="preserve"> </w:t>
      </w:r>
      <w:r w:rsidRPr="0097394B">
        <w:rPr>
          <w:vanish/>
          <w:sz w:val="16"/>
        </w:rPr>
        <w:t>their</w:t>
      </w:r>
      <w:r w:rsidRPr="0097394B">
        <w:rPr>
          <w:sz w:val="16"/>
        </w:rPr>
        <w:t xml:space="preserve"> </w:t>
      </w:r>
      <w:r w:rsidRPr="0097394B">
        <w:rPr>
          <w:vanish/>
          <w:sz w:val="16"/>
        </w:rPr>
        <w:t>cause</w:t>
      </w:r>
      <w:r w:rsidRPr="0097394B">
        <w:rPr>
          <w:sz w:val="16"/>
        </w:rPr>
        <w:t xml:space="preserve"> </w:t>
      </w:r>
      <w:r w:rsidRPr="0097394B">
        <w:rPr>
          <w:vanish/>
          <w:sz w:val="16"/>
        </w:rPr>
        <w:t>as</w:t>
      </w:r>
      <w:r w:rsidRPr="0097394B">
        <w:rPr>
          <w:sz w:val="16"/>
        </w:rPr>
        <w:t xml:space="preserve"> </w:t>
      </w:r>
      <w:r w:rsidRPr="0097394B">
        <w:rPr>
          <w:vanish/>
          <w:sz w:val="16"/>
        </w:rPr>
        <w:t>morally</w:t>
      </w:r>
      <w:r w:rsidRPr="0097394B">
        <w:rPr>
          <w:sz w:val="16"/>
        </w:rPr>
        <w:t xml:space="preserve"> </w:t>
      </w:r>
      <w:r w:rsidRPr="0097394B">
        <w:rPr>
          <w:vanish/>
          <w:sz w:val="16"/>
        </w:rPr>
        <w:t>and</w:t>
      </w:r>
      <w:r w:rsidRPr="0097394B">
        <w:rPr>
          <w:sz w:val="16"/>
        </w:rPr>
        <w:t xml:space="preserve"> </w:t>
      </w:r>
      <w:r w:rsidRPr="0097394B">
        <w:rPr>
          <w:vanish/>
          <w:sz w:val="16"/>
        </w:rPr>
        <w:t>politically</w:t>
      </w:r>
      <w:r w:rsidRPr="0097394B">
        <w:rPr>
          <w:sz w:val="16"/>
        </w:rPr>
        <w:t xml:space="preserve"> </w:t>
      </w:r>
      <w:r w:rsidRPr="0097394B">
        <w:rPr>
          <w:vanish/>
          <w:sz w:val="16"/>
        </w:rPr>
        <w:t>righteous.</w:t>
      </w:r>
      <w:r w:rsidRPr="0097394B">
        <w:rPr>
          <w:sz w:val="16"/>
        </w:rPr>
        <w:t xml:space="preserve"> </w:t>
      </w:r>
      <w:r w:rsidRPr="0097394B">
        <w:rPr>
          <w:vanish/>
          <w:sz w:val="16"/>
        </w:rPr>
        <w:t>But</w:t>
      </w:r>
      <w:r w:rsidRPr="0097394B">
        <w:rPr>
          <w:sz w:val="16"/>
        </w:rPr>
        <w:t xml:space="preserve"> </w:t>
      </w:r>
      <w:r w:rsidRPr="0097394B">
        <w:rPr>
          <w:vanish/>
          <w:sz w:val="16"/>
        </w:rPr>
        <w:t>sympathy</w:t>
      </w:r>
      <w:r w:rsidRPr="0097394B">
        <w:rPr>
          <w:sz w:val="16"/>
        </w:rPr>
        <w:t xml:space="preserve"> </w:t>
      </w:r>
      <w:r w:rsidRPr="0097394B">
        <w:rPr>
          <w:vanish/>
          <w:sz w:val="16"/>
        </w:rPr>
        <w:t>is</w:t>
      </w:r>
      <w:r w:rsidRPr="0097394B">
        <w:rPr>
          <w:sz w:val="16"/>
        </w:rPr>
        <w:t xml:space="preserve"> </w:t>
      </w:r>
      <w:r w:rsidRPr="0097394B">
        <w:rPr>
          <w:vanish/>
          <w:sz w:val="16"/>
        </w:rPr>
        <w:t>one</w:t>
      </w:r>
      <w:r w:rsidRPr="0097394B">
        <w:rPr>
          <w:sz w:val="16"/>
        </w:rPr>
        <w:t xml:space="preserve"> </w:t>
      </w:r>
      <w:r w:rsidRPr="0097394B">
        <w:rPr>
          <w:vanish/>
          <w:sz w:val="16"/>
        </w:rPr>
        <w:t>matter,</w:t>
      </w:r>
      <w:r w:rsidRPr="0097394B">
        <w:rPr>
          <w:sz w:val="16"/>
        </w:rPr>
        <w:t xml:space="preserve"> </w:t>
      </w:r>
      <w:r w:rsidRPr="0097394B">
        <w:rPr>
          <w:vanish/>
          <w:sz w:val="16"/>
        </w:rPr>
        <w:t>and</w:t>
      </w:r>
      <w:r w:rsidRPr="0097394B">
        <w:rPr>
          <w:sz w:val="16"/>
        </w:rPr>
        <w:t xml:space="preserve"> </w:t>
      </w:r>
      <w:r w:rsidRPr="0097394B">
        <w:rPr>
          <w:vanish/>
          <w:sz w:val="16"/>
        </w:rPr>
        <w:t>clear-eyed</w:t>
      </w:r>
      <w:r w:rsidRPr="0097394B">
        <w:rPr>
          <w:sz w:val="16"/>
        </w:rPr>
        <w:t xml:space="preserve"> </w:t>
      </w:r>
      <w:r w:rsidRPr="0097394B">
        <w:rPr>
          <w:vanish/>
          <w:sz w:val="16"/>
        </w:rPr>
        <w:t>analysis</w:t>
      </w:r>
      <w:r w:rsidRPr="0097394B">
        <w:rPr>
          <w:sz w:val="16"/>
        </w:rPr>
        <w:t xml:space="preserve"> </w:t>
      </w:r>
      <w:r w:rsidRPr="0097394B">
        <w:rPr>
          <w:vanish/>
          <w:sz w:val="16"/>
        </w:rPr>
        <w:t>is</w:t>
      </w:r>
      <w:r w:rsidRPr="0097394B">
        <w:rPr>
          <w:sz w:val="16"/>
        </w:rPr>
        <w:t xml:space="preserve"> </w:t>
      </w:r>
      <w:r w:rsidRPr="0097394B">
        <w:rPr>
          <w:vanish/>
          <w:sz w:val="16"/>
        </w:rPr>
        <w:t>another.</w:t>
      </w:r>
      <w:r w:rsidRPr="0097394B">
        <w:rPr>
          <w:sz w:val="16"/>
        </w:rPr>
        <w:t xml:space="preserve"> </w:t>
      </w:r>
      <w:r w:rsidRPr="0097394B">
        <w:rPr>
          <w:vanish/>
          <w:sz w:val="16"/>
        </w:rPr>
        <w:t>That</w:t>
      </w:r>
      <w:r w:rsidRPr="0097394B">
        <w:rPr>
          <w:sz w:val="16"/>
        </w:rPr>
        <w:t xml:space="preserve"> </w:t>
      </w:r>
      <w:r w:rsidRPr="0097394B">
        <w:rPr>
          <w:vanish/>
          <w:sz w:val="16"/>
        </w:rPr>
        <w:t>we</w:t>
      </w:r>
      <w:r w:rsidRPr="0097394B">
        <w:rPr>
          <w:sz w:val="16"/>
        </w:rPr>
        <w:t xml:space="preserve"> </w:t>
      </w:r>
      <w:r w:rsidRPr="0097394B">
        <w:rPr>
          <w:vanish/>
          <w:sz w:val="16"/>
        </w:rPr>
        <w:t>wish</w:t>
      </w:r>
      <w:r w:rsidRPr="0097394B">
        <w:rPr>
          <w:sz w:val="16"/>
        </w:rPr>
        <w:t xml:space="preserve"> </w:t>
      </w:r>
      <w:r w:rsidRPr="0097394B">
        <w:rPr>
          <w:vanish/>
          <w:sz w:val="16"/>
        </w:rPr>
        <w:t>workers</w:t>
      </w:r>
      <w:r w:rsidRPr="0097394B">
        <w:rPr>
          <w:sz w:val="16"/>
        </w:rPr>
        <w:t xml:space="preserve"> </w:t>
      </w:r>
      <w:r w:rsidRPr="0097394B">
        <w:rPr>
          <w:vanish/>
          <w:sz w:val="16"/>
        </w:rPr>
        <w:t>victory</w:t>
      </w:r>
      <w:r w:rsidRPr="0097394B">
        <w:rPr>
          <w:sz w:val="16"/>
        </w:rPr>
        <w:t xml:space="preserve"> </w:t>
      </w:r>
      <w:r w:rsidRPr="0097394B">
        <w:rPr>
          <w:vanish/>
          <w:sz w:val="16"/>
        </w:rPr>
        <w:t>does</w:t>
      </w:r>
      <w:r w:rsidRPr="0097394B">
        <w:rPr>
          <w:sz w:val="16"/>
        </w:rPr>
        <w:t xml:space="preserve"> </w:t>
      </w:r>
      <w:r w:rsidRPr="0097394B">
        <w:rPr>
          <w:vanish/>
          <w:sz w:val="16"/>
        </w:rPr>
        <w:t>not</w:t>
      </w:r>
      <w:r w:rsidRPr="0097394B">
        <w:rPr>
          <w:sz w:val="16"/>
        </w:rPr>
        <w:t xml:space="preserve"> </w:t>
      </w:r>
      <w:r w:rsidRPr="0097394B">
        <w:rPr>
          <w:vanish/>
          <w:sz w:val="16"/>
        </w:rPr>
        <w:t>mean</w:t>
      </w:r>
      <w:r w:rsidRPr="0097394B">
        <w:rPr>
          <w:sz w:val="16"/>
        </w:rPr>
        <w:t xml:space="preserve"> </w:t>
      </w:r>
      <w:r w:rsidRPr="0097394B">
        <w:rPr>
          <w:vanish/>
          <w:sz w:val="16"/>
        </w:rPr>
        <w:t>we</w:t>
      </w:r>
      <w:r w:rsidRPr="0097394B">
        <w:rPr>
          <w:sz w:val="16"/>
        </w:rPr>
        <w:t xml:space="preserve"> </w:t>
      </w:r>
      <w:r w:rsidRPr="0097394B">
        <w:rPr>
          <w:vanish/>
          <w:sz w:val="16"/>
        </w:rPr>
        <w:t>suspend</w:t>
      </w:r>
      <w:r w:rsidRPr="0097394B">
        <w:rPr>
          <w:sz w:val="16"/>
        </w:rPr>
        <w:t xml:space="preserve"> </w:t>
      </w:r>
      <w:r w:rsidRPr="0097394B">
        <w:rPr>
          <w:vanish/>
          <w:sz w:val="16"/>
        </w:rPr>
        <w:t>judgement</w:t>
      </w:r>
      <w:r w:rsidRPr="0097394B">
        <w:rPr>
          <w:sz w:val="16"/>
        </w:rPr>
        <w:t xml:space="preserve"> </w:t>
      </w:r>
      <w:r w:rsidRPr="0097394B">
        <w:rPr>
          <w:vanish/>
          <w:sz w:val="16"/>
        </w:rPr>
        <w:t>about</w:t>
      </w:r>
      <w:r w:rsidRPr="0097394B">
        <w:rPr>
          <w:sz w:val="16"/>
        </w:rPr>
        <w:t xml:space="preserve"> </w:t>
      </w:r>
      <w:r w:rsidRPr="0097394B">
        <w:rPr>
          <w:vanish/>
          <w:sz w:val="16"/>
        </w:rPr>
        <w:t>the</w:t>
      </w:r>
      <w:r w:rsidRPr="0097394B">
        <w:rPr>
          <w:sz w:val="16"/>
        </w:rPr>
        <w:t xml:space="preserve"> </w:t>
      </w:r>
      <w:r w:rsidRPr="0097394B">
        <w:rPr>
          <w:vanish/>
          <w:sz w:val="16"/>
        </w:rPr>
        <w:t>effectiveness</w:t>
      </w:r>
      <w:r w:rsidRPr="0097394B">
        <w:rPr>
          <w:sz w:val="16"/>
        </w:rPr>
        <w:t xml:space="preserve"> </w:t>
      </w:r>
      <w:r w:rsidRPr="0097394B">
        <w:rPr>
          <w:vanish/>
          <w:sz w:val="16"/>
        </w:rPr>
        <w:t>of</w:t>
      </w:r>
      <w:r w:rsidRPr="0097394B">
        <w:rPr>
          <w:sz w:val="16"/>
        </w:rPr>
        <w:t xml:space="preserve"> </w:t>
      </w:r>
      <w:r w:rsidRPr="0097394B">
        <w:rPr>
          <w:vanish/>
          <w:sz w:val="16"/>
        </w:rPr>
        <w:t>their</w:t>
      </w:r>
      <w:r w:rsidRPr="0097394B">
        <w:rPr>
          <w:sz w:val="16"/>
        </w:rPr>
        <w:t xml:space="preserve"> </w:t>
      </w:r>
      <w:r w:rsidRPr="0097394B">
        <w:rPr>
          <w:vanish/>
          <w:sz w:val="16"/>
        </w:rPr>
        <w:t>tactics.</w:t>
      </w:r>
      <w:r w:rsidRPr="0097394B">
        <w:rPr>
          <w:sz w:val="16"/>
        </w:rPr>
        <w:t xml:space="preserve"> </w:t>
      </w:r>
      <w:r w:rsidRPr="0097394B">
        <w:rPr>
          <w:vanish/>
          <w:sz w:val="16"/>
        </w:rPr>
        <w:t>Nor</w:t>
      </w:r>
      <w:r w:rsidRPr="0097394B">
        <w:rPr>
          <w:sz w:val="16"/>
        </w:rPr>
        <w:t xml:space="preserve"> </w:t>
      </w:r>
      <w:r w:rsidRPr="0097394B">
        <w:rPr>
          <w:vanish/>
          <w:sz w:val="16"/>
        </w:rPr>
        <w:t>is</w:t>
      </w:r>
      <w:r w:rsidRPr="0097394B">
        <w:rPr>
          <w:sz w:val="16"/>
        </w:rPr>
        <w:t xml:space="preserve"> </w:t>
      </w:r>
      <w:r w:rsidRPr="0097394B">
        <w:rPr>
          <w:vanish/>
          <w:sz w:val="16"/>
        </w:rPr>
        <w:t>any</w:t>
      </w:r>
      <w:r w:rsidRPr="0097394B">
        <w:rPr>
          <w:sz w:val="16"/>
        </w:rPr>
        <w:t xml:space="preserve"> </w:t>
      </w:r>
      <w:r w:rsidRPr="0097394B">
        <w:rPr>
          <w:vanish/>
          <w:sz w:val="16"/>
        </w:rPr>
        <w:t>of</w:t>
      </w:r>
      <w:r w:rsidRPr="0097394B">
        <w:rPr>
          <w:sz w:val="16"/>
        </w:rPr>
        <w:t xml:space="preserve"> </w:t>
      </w:r>
      <w:r w:rsidRPr="0097394B">
        <w:rPr>
          <w:vanish/>
          <w:sz w:val="16"/>
        </w:rPr>
        <w:t>this</w:t>
      </w:r>
      <w:r w:rsidRPr="0097394B">
        <w:rPr>
          <w:sz w:val="16"/>
        </w:rPr>
        <w:t xml:space="preserve"> </w:t>
      </w:r>
      <w:r w:rsidRPr="0097394B">
        <w:rPr>
          <w:vanish/>
          <w:sz w:val="16"/>
        </w:rPr>
        <w:t>meant</w:t>
      </w:r>
      <w:r w:rsidRPr="0097394B">
        <w:rPr>
          <w:sz w:val="16"/>
        </w:rPr>
        <w:t xml:space="preserve"> </w:t>
      </w:r>
      <w:r w:rsidRPr="0097394B">
        <w:rPr>
          <w:vanish/>
          <w:sz w:val="16"/>
        </w:rPr>
        <w:t>to</w:t>
      </w:r>
      <w:r w:rsidRPr="0097394B">
        <w:rPr>
          <w:sz w:val="16"/>
        </w:rPr>
        <w:t xml:space="preserve"> </w:t>
      </w:r>
      <w:r w:rsidRPr="0097394B">
        <w:rPr>
          <w:vanish/>
          <w:sz w:val="16"/>
        </w:rPr>
        <w:t>judge</w:t>
      </w:r>
      <w:r w:rsidRPr="0097394B">
        <w:rPr>
          <w:sz w:val="16"/>
        </w:rPr>
        <w:t xml:space="preserve"> </w:t>
      </w:r>
      <w:r w:rsidRPr="0097394B">
        <w:rPr>
          <w:vanish/>
          <w:sz w:val="16"/>
        </w:rPr>
        <w:t>or</w:t>
      </w:r>
      <w:r w:rsidRPr="0097394B">
        <w:rPr>
          <w:sz w:val="16"/>
        </w:rPr>
        <w:t xml:space="preserve"> </w:t>
      </w:r>
      <w:r w:rsidRPr="0097394B">
        <w:rPr>
          <w:vanish/>
          <w:sz w:val="16"/>
        </w:rPr>
        <w:t>condemn</w:t>
      </w:r>
      <w:r w:rsidRPr="0097394B">
        <w:rPr>
          <w:sz w:val="16"/>
        </w:rPr>
        <w:t xml:space="preserve"> </w:t>
      </w:r>
      <w:r w:rsidRPr="0097394B">
        <w:rPr>
          <w:vanish/>
          <w:sz w:val="16"/>
        </w:rPr>
        <w:t>unions</w:t>
      </w:r>
      <w:r w:rsidRPr="0097394B">
        <w:rPr>
          <w:sz w:val="16"/>
        </w:rPr>
        <w:t xml:space="preserve"> </w:t>
      </w:r>
      <w:r w:rsidRPr="0097394B">
        <w:rPr>
          <w:vanish/>
          <w:sz w:val="16"/>
        </w:rPr>
        <w:t>for</w:t>
      </w:r>
      <w:r w:rsidRPr="0097394B">
        <w:rPr>
          <w:sz w:val="16"/>
        </w:rPr>
        <w:t xml:space="preserve"> </w:t>
      </w:r>
      <w:r w:rsidRPr="0097394B">
        <w:rPr>
          <w:vanish/>
          <w:sz w:val="16"/>
        </w:rPr>
        <w:t>choosing</w:t>
      </w:r>
      <w:r w:rsidRPr="0097394B">
        <w:rPr>
          <w:sz w:val="16"/>
        </w:rPr>
        <w:t xml:space="preserve"> </w:t>
      </w:r>
      <w:r w:rsidRPr="0097394B">
        <w:rPr>
          <w:vanish/>
          <w:sz w:val="16"/>
        </w:rPr>
        <w:t>the</w:t>
      </w:r>
      <w:r w:rsidRPr="0097394B">
        <w:rPr>
          <w:sz w:val="16"/>
        </w:rPr>
        <w:t xml:space="preserve"> </w:t>
      </w:r>
      <w:r w:rsidRPr="0097394B">
        <w:rPr>
          <w:vanish/>
          <w:sz w:val="16"/>
        </w:rPr>
        <w:t>tactics</w:t>
      </w:r>
      <w:r w:rsidRPr="0097394B">
        <w:rPr>
          <w:sz w:val="16"/>
        </w:rPr>
        <w:t xml:space="preserve"> </w:t>
      </w:r>
      <w:r w:rsidRPr="0097394B">
        <w:rPr>
          <w:vanish/>
          <w:sz w:val="16"/>
        </w:rPr>
        <w:t>that</w:t>
      </w:r>
      <w:r w:rsidRPr="0097394B">
        <w:rPr>
          <w:sz w:val="16"/>
        </w:rPr>
        <w:t xml:space="preserve"> </w:t>
      </w:r>
      <w:r w:rsidRPr="0097394B">
        <w:rPr>
          <w:vanish/>
          <w:sz w:val="16"/>
        </w:rPr>
        <w:t>they</w:t>
      </w:r>
      <w:r w:rsidRPr="0097394B">
        <w:rPr>
          <w:sz w:val="16"/>
        </w:rPr>
        <w:t xml:space="preserve"> </w:t>
      </w:r>
      <w:r w:rsidRPr="0097394B">
        <w:rPr>
          <w:vanish/>
          <w:sz w:val="16"/>
        </w:rPr>
        <w:t>do.</w:t>
      </w:r>
      <w:r w:rsidRPr="0097394B">
        <w:rPr>
          <w:sz w:val="16"/>
        </w:rPr>
        <w:t xml:space="preserve"> </w:t>
      </w:r>
      <w:r w:rsidRPr="0097394B">
        <w:rPr>
          <w:vanish/>
          <w:sz w:val="16"/>
        </w:rPr>
        <w:t>Instead,</w:t>
      </w:r>
      <w:r w:rsidRPr="0097394B">
        <w:rPr>
          <w:sz w:val="16"/>
        </w:rPr>
        <w:t xml:space="preserve"> </w:t>
      </w:r>
      <w:r w:rsidRPr="0097394B">
        <w:rPr>
          <w:vanish/>
          <w:sz w:val="16"/>
        </w:rPr>
        <w:t>it</w:t>
      </w:r>
      <w:r w:rsidRPr="0097394B">
        <w:rPr>
          <w:sz w:val="16"/>
        </w:rPr>
        <w:t xml:space="preserve"> </w:t>
      </w:r>
      <w:r w:rsidRPr="0097394B">
        <w:rPr>
          <w:vanish/>
          <w:sz w:val="16"/>
        </w:rPr>
        <w:t>is</w:t>
      </w:r>
      <w:r w:rsidRPr="0097394B">
        <w:rPr>
          <w:sz w:val="16"/>
        </w:rPr>
        <w:t xml:space="preserve"> </w:t>
      </w:r>
      <w:r w:rsidRPr="0097394B">
        <w:rPr>
          <w:vanish/>
          <w:sz w:val="16"/>
        </w:rPr>
        <w:t>about</w:t>
      </w:r>
      <w:r w:rsidRPr="0097394B">
        <w:rPr>
          <w:sz w:val="16"/>
        </w:rPr>
        <w:t xml:space="preserve"> </w:t>
      </w:r>
      <w:r w:rsidRPr="0097394B">
        <w:rPr>
          <w:vanish/>
          <w:sz w:val="16"/>
        </w:rPr>
        <w:t>zooming</w:t>
      </w:r>
      <w:r w:rsidRPr="0097394B">
        <w:rPr>
          <w:sz w:val="16"/>
        </w:rPr>
        <w:t xml:space="preserve"> </w:t>
      </w:r>
      <w:r w:rsidRPr="0097394B">
        <w:rPr>
          <w:vanish/>
          <w:sz w:val="16"/>
        </w:rPr>
        <w:t>out</w:t>
      </w:r>
      <w:r w:rsidRPr="0097394B">
        <w:rPr>
          <w:sz w:val="16"/>
        </w:rPr>
        <w:t xml:space="preserve"> </w:t>
      </w:r>
      <w:r w:rsidRPr="0097394B">
        <w:rPr>
          <w:vanish/>
          <w:sz w:val="16"/>
        </w:rPr>
        <w:t>and</w:t>
      </w:r>
      <w:r w:rsidRPr="0097394B">
        <w:rPr>
          <w:sz w:val="16"/>
        </w:rPr>
        <w:t xml:space="preserve"> </w:t>
      </w:r>
      <w:r w:rsidRPr="0097394B">
        <w:rPr>
          <w:vanish/>
          <w:sz w:val="16"/>
        </w:rPr>
        <w:t>understanding</w:t>
      </w:r>
      <w:r w:rsidRPr="0097394B">
        <w:rPr>
          <w:sz w:val="16"/>
        </w:rPr>
        <w:t xml:space="preserve"> </w:t>
      </w:r>
      <w:r w:rsidRPr="0097394B">
        <w:rPr>
          <w:vanish/>
          <w:sz w:val="16"/>
        </w:rPr>
        <w:t>what</w:t>
      </w:r>
      <w:r w:rsidRPr="0097394B">
        <w:rPr>
          <w:sz w:val="16"/>
        </w:rPr>
        <w:t xml:space="preserve"> </w:t>
      </w:r>
      <w:r w:rsidRPr="0097394B">
        <w:rPr>
          <w:vanish/>
          <w:sz w:val="16"/>
        </w:rPr>
        <w:t>factors</w:t>
      </w:r>
      <w:r w:rsidRPr="0097394B">
        <w:rPr>
          <w:sz w:val="16"/>
        </w:rPr>
        <w:t xml:space="preserve"> </w:t>
      </w:r>
      <w:r w:rsidRPr="0097394B">
        <w:rPr>
          <w:vanish/>
          <w:sz w:val="16"/>
        </w:rPr>
        <w:t>are</w:t>
      </w:r>
      <w:r w:rsidRPr="0097394B">
        <w:rPr>
          <w:sz w:val="16"/>
        </w:rPr>
        <w:t xml:space="preserve"> </w:t>
      </w:r>
      <w:r w:rsidRPr="0097394B">
        <w:rPr>
          <w:vanish/>
          <w:sz w:val="16"/>
        </w:rPr>
        <w:t>constraining</w:t>
      </w:r>
      <w:r w:rsidRPr="0097394B">
        <w:rPr>
          <w:sz w:val="16"/>
        </w:rPr>
        <w:t xml:space="preserve"> </w:t>
      </w:r>
      <w:r w:rsidRPr="0097394B">
        <w:rPr>
          <w:vanish/>
          <w:sz w:val="16"/>
        </w:rPr>
        <w:t>the</w:t>
      </w:r>
      <w:r w:rsidRPr="0097394B">
        <w:rPr>
          <w:sz w:val="16"/>
        </w:rPr>
        <w:t xml:space="preserve"> </w:t>
      </w:r>
      <w:r w:rsidRPr="0097394B">
        <w:rPr>
          <w:vanish/>
          <w:sz w:val="16"/>
        </w:rPr>
        <w:t>situation</w:t>
      </w:r>
      <w:r w:rsidRPr="0097394B">
        <w:rPr>
          <w:sz w:val="16"/>
        </w:rPr>
        <w:t xml:space="preserve"> </w:t>
      </w:r>
      <w:r w:rsidRPr="0097394B">
        <w:rPr>
          <w:vanish/>
          <w:sz w:val="16"/>
        </w:rPr>
        <w:t>in</w:t>
      </w:r>
      <w:r w:rsidRPr="0097394B">
        <w:rPr>
          <w:sz w:val="16"/>
        </w:rPr>
        <w:t xml:space="preserve"> </w:t>
      </w:r>
      <w:r w:rsidRPr="0097394B">
        <w:rPr>
          <w:vanish/>
          <w:sz w:val="16"/>
        </w:rPr>
        <w:t>general.</w:t>
      </w:r>
      <w:r w:rsidRPr="0097394B">
        <w:rPr>
          <w:sz w:val="16"/>
        </w:rPr>
        <w:t xml:space="preserve"> </w:t>
      </w:r>
      <w:r w:rsidRPr="0097394B">
        <w:rPr>
          <w:vanish/>
          <w:sz w:val="16"/>
        </w:rPr>
        <w:t>When</w:t>
      </w:r>
      <w:r w:rsidRPr="0097394B">
        <w:rPr>
          <w:sz w:val="16"/>
        </w:rPr>
        <w:t xml:space="preserve"> </w:t>
      </w:r>
      <w:r w:rsidRPr="0097394B">
        <w:rPr>
          <w:vanish/>
          <w:sz w:val="16"/>
        </w:rPr>
        <w:t>leftists</w:t>
      </w:r>
      <w:r w:rsidRPr="0097394B">
        <w:rPr>
          <w:sz w:val="16"/>
        </w:rPr>
        <w:t xml:space="preserve"> </w:t>
      </w:r>
      <w:r w:rsidRPr="0097394B">
        <w:rPr>
          <w:vanish/>
          <w:sz w:val="16"/>
        </w:rPr>
        <w:t>picture</w:t>
      </w:r>
      <w:r w:rsidRPr="0097394B">
        <w:rPr>
          <w:sz w:val="16"/>
        </w:rPr>
        <w:t xml:space="preserve"> </w:t>
      </w:r>
      <w:r w:rsidRPr="0097394B">
        <w:rPr>
          <w:vanish/>
          <w:sz w:val="16"/>
        </w:rPr>
        <w:t>strikes,</w:t>
      </w:r>
      <w:r w:rsidRPr="0097394B">
        <w:rPr>
          <w:sz w:val="16"/>
        </w:rPr>
        <w:t xml:space="preserve"> </w:t>
      </w:r>
      <w:r w:rsidRPr="0097394B">
        <w:rPr>
          <w:vanish/>
          <w:sz w:val="16"/>
        </w:rPr>
        <w:t>they</w:t>
      </w:r>
      <w:r w:rsidRPr="0097394B">
        <w:rPr>
          <w:sz w:val="16"/>
        </w:rPr>
        <w:t xml:space="preserve"> </w:t>
      </w:r>
      <w:r w:rsidRPr="0097394B">
        <w:rPr>
          <w:vanish/>
          <w:sz w:val="16"/>
        </w:rPr>
        <w:t>are</w:t>
      </w:r>
      <w:r w:rsidRPr="0097394B">
        <w:rPr>
          <w:sz w:val="16"/>
        </w:rPr>
        <w:t xml:space="preserve"> </w:t>
      </w:r>
      <w:r w:rsidRPr="0097394B">
        <w:rPr>
          <w:vanish/>
          <w:sz w:val="16"/>
        </w:rPr>
        <w:t>probably</w:t>
      </w:r>
      <w:r w:rsidRPr="0097394B">
        <w:rPr>
          <w:sz w:val="16"/>
        </w:rPr>
        <w:t xml:space="preserve"> </w:t>
      </w:r>
      <w:r w:rsidRPr="0097394B">
        <w:rPr>
          <w:vanish/>
          <w:sz w:val="16"/>
        </w:rPr>
        <w:t>in</w:t>
      </w:r>
      <w:r w:rsidRPr="0097394B">
        <w:rPr>
          <w:sz w:val="16"/>
        </w:rPr>
        <w:t xml:space="preserve"> </w:t>
      </w:r>
      <w:r w:rsidRPr="0097394B">
        <w:rPr>
          <w:vanish/>
          <w:sz w:val="16"/>
        </w:rPr>
        <w:t>part</w:t>
      </w:r>
      <w:r w:rsidRPr="0097394B">
        <w:rPr>
          <w:sz w:val="16"/>
        </w:rPr>
        <w:t xml:space="preserve"> </w:t>
      </w:r>
      <w:r w:rsidRPr="0097394B">
        <w:rPr>
          <w:vanish/>
          <w:sz w:val="16"/>
        </w:rPr>
        <w:t>remembering</w:t>
      </w:r>
      <w:r w:rsidRPr="0097394B">
        <w:rPr>
          <w:sz w:val="16"/>
        </w:rPr>
        <w:t xml:space="preserve"> </w:t>
      </w:r>
      <w:r w:rsidRPr="0097394B">
        <w:rPr>
          <w:vanish/>
          <w:sz w:val="16"/>
        </w:rPr>
        <w:t>black-and-white</w:t>
      </w:r>
      <w:r w:rsidRPr="0097394B">
        <w:rPr>
          <w:sz w:val="16"/>
        </w:rPr>
        <w:t xml:space="preserve"> </w:t>
      </w:r>
      <w:r w:rsidRPr="0097394B">
        <w:rPr>
          <w:vanish/>
          <w:sz w:val="16"/>
        </w:rPr>
        <w:t>images</w:t>
      </w:r>
      <w:r w:rsidRPr="0097394B">
        <w:rPr>
          <w:sz w:val="16"/>
        </w:rPr>
        <w:t xml:space="preserve"> </w:t>
      </w:r>
      <w:r w:rsidRPr="0097394B">
        <w:rPr>
          <w:vanish/>
          <w:sz w:val="16"/>
        </w:rPr>
        <w:t>of</w:t>
      </w:r>
      <w:r w:rsidRPr="0097394B">
        <w:rPr>
          <w:sz w:val="16"/>
        </w:rPr>
        <w:t xml:space="preserve"> </w:t>
      </w:r>
      <w:r w:rsidRPr="0097394B">
        <w:rPr>
          <w:vanish/>
          <w:sz w:val="16"/>
        </w:rPr>
        <w:t>workers</w:t>
      </w:r>
      <w:r w:rsidRPr="0097394B">
        <w:rPr>
          <w:sz w:val="16"/>
        </w:rPr>
        <w:t xml:space="preserve"> </w:t>
      </w:r>
      <w:r w:rsidRPr="0097394B">
        <w:rPr>
          <w:vanish/>
          <w:sz w:val="16"/>
        </w:rPr>
        <w:t>in</w:t>
      </w:r>
      <w:r w:rsidRPr="0097394B">
        <w:rPr>
          <w:sz w:val="16"/>
        </w:rPr>
        <w:t xml:space="preserve"> </w:t>
      </w:r>
      <w:r w:rsidRPr="0097394B">
        <w:rPr>
          <w:vanish/>
          <w:sz w:val="16"/>
        </w:rPr>
        <w:t>the</w:t>
      </w:r>
      <w:r w:rsidRPr="0097394B">
        <w:rPr>
          <w:sz w:val="16"/>
        </w:rPr>
        <w:t xml:space="preserve"> </w:t>
      </w:r>
      <w:r w:rsidRPr="0097394B">
        <w:rPr>
          <w:vanish/>
          <w:sz w:val="16"/>
        </w:rPr>
        <w:t>1910s</w:t>
      </w:r>
      <w:r w:rsidRPr="0097394B">
        <w:rPr>
          <w:sz w:val="16"/>
        </w:rPr>
        <w:t xml:space="preserve"> </w:t>
      </w:r>
      <w:r w:rsidRPr="0097394B">
        <w:rPr>
          <w:vanish/>
          <w:sz w:val="16"/>
        </w:rPr>
        <w:t>and</w:t>
      </w:r>
      <w:r w:rsidRPr="0097394B">
        <w:rPr>
          <w:sz w:val="16"/>
        </w:rPr>
        <w:t xml:space="preserve"> </w:t>
      </w:r>
      <w:r w:rsidRPr="0097394B">
        <w:rPr>
          <w:vanish/>
          <w:sz w:val="16"/>
        </w:rPr>
        <w:t>1920s</w:t>
      </w:r>
      <w:r w:rsidRPr="0097394B">
        <w:rPr>
          <w:sz w:val="16"/>
        </w:rPr>
        <w:t xml:space="preserve"> </w:t>
      </w:r>
      <w:r w:rsidRPr="0097394B">
        <w:rPr>
          <w:vanish/>
          <w:sz w:val="16"/>
        </w:rPr>
        <w:t>streaming</w:t>
      </w:r>
      <w:r w:rsidRPr="0097394B">
        <w:rPr>
          <w:sz w:val="16"/>
        </w:rPr>
        <w:t xml:space="preserve"> </w:t>
      </w:r>
      <w:r w:rsidRPr="0097394B">
        <w:rPr>
          <w:vanish/>
          <w:sz w:val="16"/>
        </w:rPr>
        <w:t>out</w:t>
      </w:r>
      <w:r w:rsidRPr="0097394B">
        <w:rPr>
          <w:sz w:val="16"/>
        </w:rPr>
        <w:t xml:space="preserve"> </w:t>
      </w:r>
      <w:r w:rsidRPr="0097394B">
        <w:rPr>
          <w:vanish/>
          <w:sz w:val="16"/>
        </w:rPr>
        <w:t>of</w:t>
      </w:r>
      <w:r w:rsidRPr="0097394B">
        <w:rPr>
          <w:sz w:val="16"/>
        </w:rPr>
        <w:t xml:space="preserve"> </w:t>
      </w:r>
      <w:r w:rsidRPr="0097394B">
        <w:rPr>
          <w:vanish/>
          <w:sz w:val="16"/>
        </w:rPr>
        <w:t>factories</w:t>
      </w:r>
      <w:r w:rsidRPr="0097394B">
        <w:rPr>
          <w:sz w:val="16"/>
        </w:rPr>
        <w:t xml:space="preserve"> </w:t>
      </w:r>
      <w:r w:rsidRPr="0097394B">
        <w:rPr>
          <w:vanish/>
          <w:sz w:val="16"/>
        </w:rPr>
        <w:t>and</w:t>
      </w:r>
      <w:r w:rsidRPr="0097394B">
        <w:rPr>
          <w:sz w:val="16"/>
        </w:rPr>
        <w:t xml:space="preserve"> </w:t>
      </w:r>
      <w:r w:rsidRPr="0097394B">
        <w:rPr>
          <w:vanish/>
          <w:sz w:val="16"/>
        </w:rPr>
        <w:t>mines</w:t>
      </w:r>
      <w:r w:rsidRPr="0097394B">
        <w:rPr>
          <w:sz w:val="16"/>
        </w:rPr>
        <w:t xml:space="preserve"> </w:t>
      </w:r>
      <w:r w:rsidRPr="0097394B">
        <w:rPr>
          <w:vanish/>
          <w:sz w:val="16"/>
        </w:rPr>
        <w:t>and</w:t>
      </w:r>
      <w:r w:rsidRPr="0097394B">
        <w:rPr>
          <w:sz w:val="16"/>
        </w:rPr>
        <w:t xml:space="preserve"> </w:t>
      </w:r>
      <w:r w:rsidRPr="0097394B">
        <w:rPr>
          <w:vanish/>
          <w:sz w:val="16"/>
        </w:rPr>
        <w:t>violently</w:t>
      </w:r>
      <w:r w:rsidRPr="0097394B">
        <w:rPr>
          <w:sz w:val="16"/>
        </w:rPr>
        <w:t xml:space="preserve"> </w:t>
      </w:r>
      <w:r w:rsidRPr="0097394B">
        <w:rPr>
          <w:vanish/>
          <w:sz w:val="16"/>
        </w:rPr>
        <w:t>clashing</w:t>
      </w:r>
      <w:r w:rsidRPr="0097394B">
        <w:rPr>
          <w:sz w:val="16"/>
        </w:rPr>
        <w:t xml:space="preserve"> </w:t>
      </w:r>
      <w:r w:rsidRPr="0097394B">
        <w:rPr>
          <w:vanish/>
          <w:sz w:val="16"/>
        </w:rPr>
        <w:t>with</w:t>
      </w:r>
      <w:r w:rsidRPr="0097394B">
        <w:rPr>
          <w:sz w:val="16"/>
        </w:rPr>
        <w:t xml:space="preserve"> </w:t>
      </w:r>
      <w:r w:rsidRPr="0097394B">
        <w:rPr>
          <w:vanish/>
          <w:sz w:val="16"/>
        </w:rPr>
        <w:t>Pinkerton</w:t>
      </w:r>
      <w:r w:rsidRPr="0097394B">
        <w:rPr>
          <w:sz w:val="16"/>
        </w:rPr>
        <w:t xml:space="preserve"> </w:t>
      </w:r>
      <w:r w:rsidRPr="0097394B">
        <w:rPr>
          <w:vanish/>
          <w:sz w:val="16"/>
        </w:rPr>
        <w:t>guards.</w:t>
      </w:r>
      <w:r w:rsidRPr="0097394B">
        <w:rPr>
          <w:sz w:val="16"/>
        </w:rPr>
        <w:t xml:space="preserve"> </w:t>
      </w:r>
      <w:r w:rsidRPr="0097394B">
        <w:rPr>
          <w:vanish/>
          <w:sz w:val="16"/>
        </w:rPr>
        <w:t>But</w:t>
      </w:r>
      <w:r w:rsidRPr="0097394B">
        <w:rPr>
          <w:sz w:val="16"/>
        </w:rPr>
        <w:t xml:space="preserve"> </w:t>
      </w:r>
      <w:r w:rsidRPr="0097394B">
        <w:rPr>
          <w:vanish/>
          <w:sz w:val="16"/>
        </w:rPr>
        <w:t>strikes</w:t>
      </w:r>
      <w:r w:rsidRPr="0097394B">
        <w:rPr>
          <w:sz w:val="16"/>
        </w:rPr>
        <w:t xml:space="preserve"> </w:t>
      </w:r>
      <w:r w:rsidRPr="0097394B">
        <w:rPr>
          <w:vanish/>
          <w:sz w:val="16"/>
        </w:rPr>
        <w:t>have</w:t>
      </w:r>
      <w:r w:rsidRPr="0097394B">
        <w:rPr>
          <w:sz w:val="16"/>
        </w:rPr>
        <w:t xml:space="preserve"> </w:t>
      </w:r>
      <w:r w:rsidRPr="0097394B">
        <w:rPr>
          <w:vanish/>
          <w:sz w:val="16"/>
        </w:rPr>
        <w:t>been</w:t>
      </w:r>
      <w:r w:rsidRPr="0097394B">
        <w:rPr>
          <w:sz w:val="16"/>
        </w:rPr>
        <w:t xml:space="preserve"> </w:t>
      </w:r>
      <w:r w:rsidRPr="0097394B">
        <w:rPr>
          <w:vanish/>
          <w:sz w:val="16"/>
        </w:rPr>
        <w:t>tamed</w:t>
      </w:r>
      <w:r w:rsidRPr="0097394B">
        <w:rPr>
          <w:sz w:val="16"/>
        </w:rPr>
        <w:t xml:space="preserve"> </w:t>
      </w:r>
      <w:r w:rsidRPr="0097394B">
        <w:rPr>
          <w:vanish/>
          <w:sz w:val="16"/>
        </w:rPr>
        <w:t>by</w:t>
      </w:r>
      <w:r w:rsidRPr="0097394B">
        <w:rPr>
          <w:sz w:val="16"/>
        </w:rPr>
        <w:t xml:space="preserve"> </w:t>
      </w:r>
      <w:r w:rsidRPr="0097394B">
        <w:rPr>
          <w:vanish/>
          <w:sz w:val="16"/>
        </w:rPr>
        <w:t>the</w:t>
      </w:r>
      <w:r w:rsidRPr="0097394B">
        <w:rPr>
          <w:sz w:val="16"/>
        </w:rPr>
        <w:t xml:space="preserve"> </w:t>
      </w:r>
      <w:r w:rsidRPr="0097394B">
        <w:rPr>
          <w:vanish/>
          <w:sz w:val="16"/>
        </w:rPr>
        <w:t>labor</w:t>
      </w:r>
      <w:r w:rsidRPr="0097394B">
        <w:rPr>
          <w:sz w:val="16"/>
        </w:rPr>
        <w:t xml:space="preserve"> </w:t>
      </w:r>
      <w:r w:rsidRPr="0097394B">
        <w:rPr>
          <w:vanish/>
          <w:sz w:val="16"/>
        </w:rPr>
        <w:t>relations</w:t>
      </w:r>
      <w:r w:rsidRPr="0097394B">
        <w:rPr>
          <w:sz w:val="16"/>
        </w:rPr>
        <w:t xml:space="preserve"> </w:t>
      </w:r>
      <w:r w:rsidRPr="0097394B">
        <w:rPr>
          <w:vanish/>
          <w:sz w:val="16"/>
        </w:rPr>
        <w:t>framework</w:t>
      </w:r>
      <w:r w:rsidRPr="0097394B">
        <w:rPr>
          <w:sz w:val="16"/>
        </w:rPr>
        <w:t xml:space="preserve"> </w:t>
      </w:r>
      <w:r w:rsidRPr="0097394B">
        <w:rPr>
          <w:vanish/>
          <w:sz w:val="16"/>
        </w:rPr>
        <w:t>established</w:t>
      </w:r>
      <w:r w:rsidRPr="0097394B">
        <w:rPr>
          <w:sz w:val="16"/>
        </w:rPr>
        <w:t xml:space="preserve"> </w:t>
      </w:r>
      <w:r w:rsidRPr="0097394B">
        <w:rPr>
          <w:vanish/>
          <w:sz w:val="16"/>
        </w:rPr>
        <w:t>by</w:t>
      </w:r>
      <w:r w:rsidRPr="0097394B">
        <w:rPr>
          <w:sz w:val="16"/>
        </w:rPr>
        <w:t xml:space="preserve"> </w:t>
      </w:r>
      <w:r w:rsidRPr="0097394B">
        <w:rPr>
          <w:vanish/>
          <w:sz w:val="16"/>
        </w:rPr>
        <w:t>the</w:t>
      </w:r>
      <w:r w:rsidRPr="0097394B">
        <w:rPr>
          <w:sz w:val="16"/>
        </w:rPr>
        <w:t xml:space="preserve"> </w:t>
      </w:r>
      <w:r w:rsidRPr="0097394B">
        <w:rPr>
          <w:vanish/>
          <w:sz w:val="16"/>
        </w:rPr>
        <w:t>Wagner</w:t>
      </w:r>
      <w:r w:rsidRPr="0097394B">
        <w:rPr>
          <w:sz w:val="16"/>
        </w:rPr>
        <w:t xml:space="preserve"> </w:t>
      </w:r>
      <w:r w:rsidRPr="0097394B">
        <w:rPr>
          <w:vanish/>
          <w:sz w:val="16"/>
        </w:rPr>
        <w:t>Act</w:t>
      </w:r>
      <w:r w:rsidRPr="0097394B">
        <w:rPr>
          <w:sz w:val="16"/>
        </w:rPr>
        <w:t xml:space="preserve"> </w:t>
      </w:r>
      <w:r w:rsidRPr="0097394B">
        <w:rPr>
          <w:vanish/>
          <w:sz w:val="16"/>
        </w:rPr>
        <w:t>(the</w:t>
      </w:r>
      <w:r w:rsidRPr="0097394B">
        <w:rPr>
          <w:sz w:val="16"/>
        </w:rPr>
        <w:t xml:space="preserve"> </w:t>
      </w:r>
      <w:r w:rsidRPr="0097394B">
        <w:rPr>
          <w:vanish/>
          <w:sz w:val="16"/>
        </w:rPr>
        <w:t>National</w:t>
      </w:r>
      <w:r w:rsidRPr="0097394B">
        <w:rPr>
          <w:sz w:val="16"/>
        </w:rPr>
        <w:t xml:space="preserve"> </w:t>
      </w:r>
      <w:r w:rsidRPr="0097394B">
        <w:rPr>
          <w:vanish/>
          <w:sz w:val="16"/>
        </w:rPr>
        <w:t>Labor</w:t>
      </w:r>
      <w:r w:rsidRPr="0097394B">
        <w:rPr>
          <w:sz w:val="16"/>
        </w:rPr>
        <w:t xml:space="preserve"> </w:t>
      </w:r>
      <w:r w:rsidRPr="0097394B">
        <w:rPr>
          <w:vanish/>
          <w:sz w:val="16"/>
        </w:rPr>
        <w:t>Relations</w:t>
      </w:r>
      <w:r w:rsidRPr="0097394B">
        <w:rPr>
          <w:sz w:val="16"/>
        </w:rPr>
        <w:t xml:space="preserve"> </w:t>
      </w:r>
      <w:r w:rsidRPr="0097394B">
        <w:rPr>
          <w:vanish/>
          <w:sz w:val="16"/>
        </w:rPr>
        <w:t>Act)</w:t>
      </w:r>
      <w:r w:rsidRPr="0097394B">
        <w:rPr>
          <w:sz w:val="16"/>
        </w:rPr>
        <w:t xml:space="preserve"> </w:t>
      </w:r>
      <w:r w:rsidRPr="0097394B">
        <w:rPr>
          <w:vanish/>
          <w:sz w:val="16"/>
        </w:rPr>
        <w:t>of</w:t>
      </w:r>
      <w:r w:rsidRPr="0097394B">
        <w:rPr>
          <w:sz w:val="16"/>
        </w:rPr>
        <w:t xml:space="preserve"> </w:t>
      </w:r>
      <w:r w:rsidRPr="0097394B">
        <w:rPr>
          <w:vanish/>
          <w:sz w:val="16"/>
        </w:rPr>
        <w:t>1935</w:t>
      </w:r>
      <w:r w:rsidRPr="0097394B">
        <w:rPr>
          <w:sz w:val="16"/>
        </w:rPr>
        <w:t xml:space="preserve"> </w:t>
      </w:r>
      <w:r w:rsidRPr="0097394B">
        <w:rPr>
          <w:vanish/>
          <w:sz w:val="16"/>
        </w:rPr>
        <w:t>and</w:t>
      </w:r>
      <w:r w:rsidRPr="0097394B">
        <w:rPr>
          <w:sz w:val="16"/>
        </w:rPr>
        <w:t xml:space="preserve"> </w:t>
      </w:r>
      <w:r w:rsidRPr="0097394B">
        <w:rPr>
          <w:vanish/>
          <w:sz w:val="16"/>
        </w:rPr>
        <w:t>the</w:t>
      </w:r>
      <w:r w:rsidRPr="0097394B">
        <w:rPr>
          <w:sz w:val="16"/>
        </w:rPr>
        <w:t xml:space="preserve"> </w:t>
      </w:r>
      <w:r w:rsidRPr="0097394B">
        <w:rPr>
          <w:vanish/>
          <w:sz w:val="16"/>
        </w:rPr>
        <w:t>Taft-Hartley</w:t>
      </w:r>
      <w:r w:rsidRPr="0097394B">
        <w:rPr>
          <w:sz w:val="16"/>
        </w:rPr>
        <w:t xml:space="preserve"> </w:t>
      </w:r>
      <w:r w:rsidRPr="0097394B">
        <w:rPr>
          <w:vanish/>
          <w:sz w:val="16"/>
        </w:rPr>
        <w:t>Act</w:t>
      </w:r>
      <w:r w:rsidRPr="0097394B">
        <w:rPr>
          <w:sz w:val="16"/>
        </w:rPr>
        <w:t xml:space="preserve"> </w:t>
      </w:r>
      <w:r w:rsidRPr="0097394B">
        <w:rPr>
          <w:vanish/>
          <w:sz w:val="16"/>
        </w:rPr>
        <w:t>of</w:t>
      </w:r>
      <w:r w:rsidRPr="0097394B">
        <w:rPr>
          <w:sz w:val="16"/>
        </w:rPr>
        <w:t xml:space="preserve"> </w:t>
      </w:r>
      <w:r w:rsidRPr="0097394B">
        <w:rPr>
          <w:vanish/>
          <w:sz w:val="16"/>
        </w:rPr>
        <w:t>1947.</w:t>
      </w:r>
      <w:r w:rsidRPr="0097394B">
        <w:rPr>
          <w:sz w:val="16"/>
        </w:rPr>
        <w:t xml:space="preserve"> </w:t>
      </w:r>
      <w:r w:rsidRPr="0097394B">
        <w:rPr>
          <w:vanish/>
          <w:sz w:val="16"/>
        </w:rPr>
        <w:t>Those</w:t>
      </w:r>
      <w:r w:rsidRPr="0097394B">
        <w:rPr>
          <w:sz w:val="16"/>
        </w:rPr>
        <w:t xml:space="preserve"> </w:t>
      </w:r>
      <w:r w:rsidRPr="0097394B">
        <w:rPr>
          <w:vanish/>
          <w:sz w:val="16"/>
        </w:rPr>
        <w:t>legislative</w:t>
      </w:r>
      <w:r w:rsidRPr="0097394B">
        <w:rPr>
          <w:sz w:val="16"/>
        </w:rPr>
        <w:t xml:space="preserve"> </w:t>
      </w:r>
      <w:r w:rsidRPr="0097394B">
        <w:rPr>
          <w:vanish/>
          <w:sz w:val="16"/>
        </w:rPr>
        <w:t>measures</w:t>
      </w:r>
      <w:r w:rsidRPr="0097394B">
        <w:rPr>
          <w:sz w:val="16"/>
        </w:rPr>
        <w:t xml:space="preserve"> </w:t>
      </w:r>
      <w:r w:rsidRPr="0097394B">
        <w:rPr>
          <w:vanish/>
          <w:sz w:val="16"/>
        </w:rPr>
        <w:t>were</w:t>
      </w:r>
      <w:r w:rsidRPr="0097394B">
        <w:rPr>
          <w:sz w:val="16"/>
        </w:rPr>
        <w:t xml:space="preserve"> </w:t>
      </w:r>
      <w:r w:rsidRPr="0097394B">
        <w:rPr>
          <w:vanish/>
          <w:sz w:val="16"/>
        </w:rPr>
        <w:t>passed</w:t>
      </w:r>
      <w:r w:rsidRPr="0097394B">
        <w:rPr>
          <w:sz w:val="16"/>
        </w:rPr>
        <w:t xml:space="preserve"> </w:t>
      </w:r>
      <w:r w:rsidRPr="0097394B">
        <w:rPr>
          <w:vanish/>
          <w:sz w:val="16"/>
        </w:rPr>
        <w:t>in</w:t>
      </w:r>
      <w:r w:rsidRPr="0097394B">
        <w:rPr>
          <w:sz w:val="16"/>
        </w:rPr>
        <w:t xml:space="preserve"> </w:t>
      </w:r>
      <w:r w:rsidRPr="0097394B">
        <w:rPr>
          <w:vanish/>
          <w:sz w:val="16"/>
        </w:rPr>
        <w:t>response</w:t>
      </w:r>
      <w:r w:rsidRPr="0097394B">
        <w:rPr>
          <w:sz w:val="16"/>
        </w:rPr>
        <w:t xml:space="preserve"> </w:t>
      </w:r>
      <w:r w:rsidRPr="0097394B">
        <w:rPr>
          <w:vanish/>
          <w:sz w:val="16"/>
        </w:rPr>
        <w:t>to</w:t>
      </w:r>
      <w:r w:rsidRPr="0097394B">
        <w:rPr>
          <w:sz w:val="16"/>
        </w:rPr>
        <w:t xml:space="preserve"> </w:t>
      </w:r>
      <w:r w:rsidRPr="0097394B">
        <w:rPr>
          <w:vanish/>
          <w:sz w:val="16"/>
        </w:rPr>
        <w:t>massive</w:t>
      </w:r>
      <w:r w:rsidRPr="0097394B">
        <w:rPr>
          <w:sz w:val="16"/>
        </w:rPr>
        <w:t xml:space="preserve"> </w:t>
      </w:r>
      <w:r w:rsidRPr="0097394B">
        <w:rPr>
          <w:vanish/>
          <w:sz w:val="16"/>
        </w:rPr>
        <w:t>upheaval,</w:t>
      </w:r>
      <w:r w:rsidRPr="0097394B">
        <w:rPr>
          <w:sz w:val="16"/>
        </w:rPr>
        <w:t xml:space="preserve"> </w:t>
      </w:r>
      <w:r w:rsidRPr="0097394B">
        <w:rPr>
          <w:vanish/>
          <w:sz w:val="16"/>
        </w:rPr>
        <w:t>in</w:t>
      </w:r>
      <w:r w:rsidRPr="0097394B">
        <w:rPr>
          <w:sz w:val="16"/>
        </w:rPr>
        <w:t xml:space="preserve"> </w:t>
      </w:r>
      <w:r w:rsidRPr="0097394B">
        <w:rPr>
          <w:vanish/>
          <w:sz w:val="16"/>
        </w:rPr>
        <w:t>which</w:t>
      </w:r>
      <w:r w:rsidRPr="0097394B">
        <w:rPr>
          <w:sz w:val="16"/>
        </w:rPr>
        <w:t xml:space="preserve"> </w:t>
      </w:r>
      <w:r w:rsidRPr="0097394B">
        <w:rPr>
          <w:vanish/>
          <w:sz w:val="16"/>
        </w:rPr>
        <w:t>workers</w:t>
      </w:r>
      <w:r w:rsidRPr="0097394B">
        <w:rPr>
          <w:sz w:val="16"/>
        </w:rPr>
        <w:t xml:space="preserve"> </w:t>
      </w:r>
      <w:r w:rsidRPr="0097394B">
        <w:rPr>
          <w:vanish/>
          <w:sz w:val="16"/>
        </w:rPr>
        <w:t>shut</w:t>
      </w:r>
      <w:r w:rsidRPr="0097394B">
        <w:rPr>
          <w:sz w:val="16"/>
        </w:rPr>
        <w:t xml:space="preserve"> </w:t>
      </w:r>
      <w:r w:rsidRPr="0097394B">
        <w:rPr>
          <w:vanish/>
          <w:sz w:val="16"/>
        </w:rPr>
        <w:t>down</w:t>
      </w:r>
      <w:r w:rsidRPr="0097394B">
        <w:rPr>
          <w:sz w:val="16"/>
        </w:rPr>
        <w:t xml:space="preserve"> </w:t>
      </w:r>
      <w:r w:rsidRPr="0097394B">
        <w:rPr>
          <w:vanish/>
          <w:sz w:val="16"/>
        </w:rPr>
        <w:t>production</w:t>
      </w:r>
      <w:r w:rsidRPr="0097394B">
        <w:rPr>
          <w:sz w:val="16"/>
        </w:rPr>
        <w:t xml:space="preserve"> </w:t>
      </w:r>
      <w:r w:rsidRPr="0097394B">
        <w:rPr>
          <w:vanish/>
          <w:sz w:val="16"/>
        </w:rPr>
        <w:t>with</w:t>
      </w:r>
      <w:r w:rsidRPr="0097394B">
        <w:rPr>
          <w:sz w:val="16"/>
        </w:rPr>
        <w:t xml:space="preserve"> </w:t>
      </w:r>
      <w:r w:rsidRPr="0097394B">
        <w:rPr>
          <w:vanish/>
          <w:sz w:val="16"/>
        </w:rPr>
        <w:t>strikes,</w:t>
      </w:r>
      <w:r w:rsidRPr="0097394B">
        <w:rPr>
          <w:sz w:val="16"/>
        </w:rPr>
        <w:t xml:space="preserve"> </w:t>
      </w:r>
      <w:r w:rsidRPr="0097394B">
        <w:rPr>
          <w:vanish/>
          <w:sz w:val="16"/>
        </w:rPr>
        <w:t>or</w:t>
      </w:r>
      <w:r w:rsidRPr="0097394B">
        <w:rPr>
          <w:sz w:val="16"/>
        </w:rPr>
        <w:t xml:space="preserve"> </w:t>
      </w:r>
      <w:r w:rsidRPr="0097394B">
        <w:rPr>
          <w:vanish/>
          <w:sz w:val="16"/>
        </w:rPr>
        <w:t>employers</w:t>
      </w:r>
      <w:r w:rsidRPr="0097394B">
        <w:rPr>
          <w:sz w:val="16"/>
        </w:rPr>
        <w:t xml:space="preserve"> </w:t>
      </w:r>
      <w:r w:rsidRPr="0097394B">
        <w:rPr>
          <w:vanish/>
          <w:sz w:val="16"/>
        </w:rPr>
        <w:t>shut</w:t>
      </w:r>
      <w:r w:rsidRPr="0097394B">
        <w:rPr>
          <w:sz w:val="16"/>
        </w:rPr>
        <w:t xml:space="preserve"> </w:t>
      </w:r>
      <w:r w:rsidRPr="0097394B">
        <w:rPr>
          <w:vanish/>
          <w:sz w:val="16"/>
        </w:rPr>
        <w:t>down</w:t>
      </w:r>
      <w:r w:rsidRPr="0097394B">
        <w:rPr>
          <w:sz w:val="16"/>
        </w:rPr>
        <w:t xml:space="preserve"> </w:t>
      </w:r>
      <w:r w:rsidRPr="0097394B">
        <w:rPr>
          <w:vanish/>
          <w:sz w:val="16"/>
        </w:rPr>
        <w:t>production</w:t>
      </w:r>
      <w:r w:rsidRPr="0097394B">
        <w:rPr>
          <w:sz w:val="16"/>
        </w:rPr>
        <w:t xml:space="preserve"> </w:t>
      </w:r>
      <w:r w:rsidRPr="0097394B">
        <w:rPr>
          <w:vanish/>
          <w:sz w:val="16"/>
        </w:rPr>
        <w:t>with</w:t>
      </w:r>
      <w:r w:rsidRPr="0097394B">
        <w:rPr>
          <w:sz w:val="16"/>
        </w:rPr>
        <w:t xml:space="preserve"> </w:t>
      </w:r>
      <w:r w:rsidRPr="0097394B">
        <w:rPr>
          <w:vanish/>
          <w:sz w:val="16"/>
        </w:rPr>
        <w:t>lockouts.</w:t>
      </w:r>
      <w:r w:rsidRPr="0097394B">
        <w:rPr>
          <w:sz w:val="16"/>
        </w:rPr>
        <w:t xml:space="preserve"> </w:t>
      </w:r>
      <w:r w:rsidRPr="0097394B">
        <w:rPr>
          <w:vanish/>
          <w:sz w:val="16"/>
        </w:rPr>
        <w:t>The</w:t>
      </w:r>
      <w:r w:rsidRPr="0097394B">
        <w:rPr>
          <w:sz w:val="16"/>
        </w:rPr>
        <w:t xml:space="preserve"> </w:t>
      </w:r>
      <w:r w:rsidRPr="0097394B">
        <w:rPr>
          <w:vanish/>
          <w:sz w:val="16"/>
        </w:rPr>
        <w:t>goal</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Wagner</w:t>
      </w:r>
      <w:r w:rsidRPr="0097394B">
        <w:rPr>
          <w:sz w:val="16"/>
        </w:rPr>
        <w:t xml:space="preserve"> </w:t>
      </w:r>
      <w:r w:rsidRPr="0097394B">
        <w:rPr>
          <w:vanish/>
          <w:sz w:val="16"/>
        </w:rPr>
        <w:t>Act</w:t>
      </w:r>
      <w:r w:rsidRPr="0097394B">
        <w:rPr>
          <w:sz w:val="16"/>
        </w:rPr>
        <w:t xml:space="preserve"> </w:t>
      </w:r>
      <w:r w:rsidRPr="0097394B">
        <w:rPr>
          <w:vanish/>
          <w:sz w:val="16"/>
        </w:rPr>
        <w:t>is</w:t>
      </w:r>
      <w:r w:rsidRPr="0097394B">
        <w:rPr>
          <w:sz w:val="16"/>
        </w:rPr>
        <w:t xml:space="preserve"> </w:t>
      </w:r>
      <w:r w:rsidRPr="0097394B">
        <w:rPr>
          <w:vanish/>
          <w:sz w:val="16"/>
        </w:rPr>
        <w:t>right</w:t>
      </w:r>
      <w:r w:rsidRPr="0097394B">
        <w:rPr>
          <w:sz w:val="16"/>
        </w:rPr>
        <w:t xml:space="preserve"> </w:t>
      </w:r>
      <w:r w:rsidRPr="0097394B">
        <w:rPr>
          <w:vanish/>
          <w:sz w:val="16"/>
        </w:rPr>
        <w:t>there</w:t>
      </w:r>
      <w:r w:rsidRPr="0097394B">
        <w:rPr>
          <w:sz w:val="16"/>
        </w:rPr>
        <w:t xml:space="preserve"> </w:t>
      </w:r>
      <w:r w:rsidRPr="0097394B">
        <w:rPr>
          <w:vanish/>
          <w:sz w:val="16"/>
        </w:rPr>
        <w:t>in</w:t>
      </w:r>
      <w:r w:rsidRPr="0097394B">
        <w:rPr>
          <w:sz w:val="16"/>
        </w:rPr>
        <w:t xml:space="preserve"> </w:t>
      </w:r>
      <w:r w:rsidRPr="0097394B">
        <w:rPr>
          <w:vanish/>
          <w:sz w:val="16"/>
        </w:rPr>
        <w:t>its</w:t>
      </w:r>
      <w:r w:rsidRPr="0097394B">
        <w:rPr>
          <w:sz w:val="16"/>
        </w:rPr>
        <w:t xml:space="preserve"> </w:t>
      </w:r>
      <w:r w:rsidRPr="0097394B">
        <w:rPr>
          <w:vanish/>
          <w:sz w:val="16"/>
        </w:rPr>
        <w:t>full</w:t>
      </w:r>
      <w:r w:rsidRPr="0097394B">
        <w:rPr>
          <w:sz w:val="16"/>
        </w:rPr>
        <w:t xml:space="preserve"> </w:t>
      </w:r>
      <w:r w:rsidRPr="0097394B">
        <w:rPr>
          <w:vanish/>
          <w:sz w:val="16"/>
        </w:rPr>
        <w:t>title:</w:t>
      </w:r>
      <w:r w:rsidRPr="0097394B">
        <w:rPr>
          <w:sz w:val="16"/>
        </w:rPr>
        <w:t xml:space="preserve"> </w:t>
      </w:r>
      <w:r w:rsidRPr="0097394B">
        <w:rPr>
          <w:vanish/>
          <w:sz w:val="16"/>
        </w:rPr>
        <w:t>“to</w:t>
      </w:r>
      <w:r w:rsidRPr="0097394B">
        <w:rPr>
          <w:sz w:val="16"/>
        </w:rPr>
        <w:t xml:space="preserve"> </w:t>
      </w:r>
      <w:r w:rsidRPr="0097394B">
        <w:rPr>
          <w:vanish/>
          <w:sz w:val="16"/>
        </w:rPr>
        <w:t>diminish</w:t>
      </w:r>
      <w:r w:rsidRPr="0097394B">
        <w:rPr>
          <w:sz w:val="16"/>
        </w:rPr>
        <w:t xml:space="preserve"> </w:t>
      </w:r>
      <w:r w:rsidRPr="0097394B">
        <w:rPr>
          <w:vanish/>
          <w:sz w:val="16"/>
        </w:rPr>
        <w:t>the</w:t>
      </w:r>
      <w:r w:rsidRPr="0097394B">
        <w:rPr>
          <w:sz w:val="16"/>
        </w:rPr>
        <w:t xml:space="preserve"> </w:t>
      </w:r>
      <w:r w:rsidRPr="0097394B">
        <w:rPr>
          <w:vanish/>
          <w:sz w:val="16"/>
        </w:rPr>
        <w:t>causes</w:t>
      </w:r>
      <w:r w:rsidRPr="0097394B">
        <w:rPr>
          <w:sz w:val="16"/>
        </w:rPr>
        <w:t xml:space="preserve"> </w:t>
      </w:r>
      <w:r w:rsidRPr="0097394B">
        <w:rPr>
          <w:vanish/>
          <w:sz w:val="16"/>
        </w:rPr>
        <w:t>of</w:t>
      </w:r>
      <w:r w:rsidRPr="0097394B">
        <w:rPr>
          <w:sz w:val="16"/>
        </w:rPr>
        <w:t xml:space="preserve"> </w:t>
      </w:r>
      <w:r w:rsidRPr="0097394B">
        <w:rPr>
          <w:vanish/>
          <w:sz w:val="16"/>
        </w:rPr>
        <w:t>labor</w:t>
      </w:r>
      <w:r w:rsidRPr="0097394B">
        <w:rPr>
          <w:sz w:val="16"/>
        </w:rPr>
        <w:t xml:space="preserve"> </w:t>
      </w:r>
      <w:r w:rsidRPr="0097394B">
        <w:rPr>
          <w:vanish/>
          <w:sz w:val="16"/>
        </w:rPr>
        <w:t>disputes</w:t>
      </w:r>
      <w:r w:rsidRPr="0097394B">
        <w:rPr>
          <w:sz w:val="16"/>
        </w:rPr>
        <w:t xml:space="preserve"> </w:t>
      </w:r>
      <w:r w:rsidRPr="0097394B">
        <w:rPr>
          <w:vanish/>
          <w:sz w:val="16"/>
        </w:rPr>
        <w:t>burdening</w:t>
      </w:r>
      <w:r w:rsidRPr="0097394B">
        <w:rPr>
          <w:sz w:val="16"/>
        </w:rPr>
        <w:t xml:space="preserve"> </w:t>
      </w:r>
      <w:r w:rsidRPr="0097394B">
        <w:rPr>
          <w:vanish/>
          <w:sz w:val="16"/>
        </w:rPr>
        <w:t>or</w:t>
      </w:r>
      <w:r w:rsidRPr="0097394B">
        <w:rPr>
          <w:sz w:val="16"/>
        </w:rPr>
        <w:t xml:space="preserve"> </w:t>
      </w:r>
      <w:r w:rsidRPr="0097394B">
        <w:rPr>
          <w:vanish/>
          <w:sz w:val="16"/>
        </w:rPr>
        <w:t>obstructing</w:t>
      </w:r>
      <w:r w:rsidRPr="0097394B">
        <w:rPr>
          <w:sz w:val="16"/>
        </w:rPr>
        <w:t xml:space="preserve"> </w:t>
      </w:r>
      <w:r w:rsidRPr="0097394B">
        <w:rPr>
          <w:vanish/>
          <w:sz w:val="16"/>
        </w:rPr>
        <w:t>interstate</w:t>
      </w:r>
      <w:r w:rsidRPr="0097394B">
        <w:rPr>
          <w:sz w:val="16"/>
        </w:rPr>
        <w:t xml:space="preserve"> </w:t>
      </w:r>
      <w:r w:rsidRPr="0097394B">
        <w:rPr>
          <w:vanish/>
          <w:sz w:val="16"/>
        </w:rPr>
        <w:t>and</w:t>
      </w:r>
      <w:r w:rsidRPr="0097394B">
        <w:rPr>
          <w:sz w:val="16"/>
        </w:rPr>
        <w:t xml:space="preserve"> </w:t>
      </w:r>
      <w:r w:rsidRPr="0097394B">
        <w:rPr>
          <w:vanish/>
          <w:sz w:val="16"/>
        </w:rPr>
        <w:t>foreign</w:t>
      </w:r>
      <w:r w:rsidRPr="0097394B">
        <w:rPr>
          <w:sz w:val="16"/>
        </w:rPr>
        <w:t xml:space="preserve"> </w:t>
      </w:r>
      <w:r w:rsidRPr="0097394B">
        <w:rPr>
          <w:vanish/>
          <w:sz w:val="16"/>
        </w:rPr>
        <w:t>commerce.”</w:t>
      </w:r>
      <w:r w:rsidRPr="0097394B">
        <w:rPr>
          <w:sz w:val="16"/>
        </w:rPr>
        <w:t xml:space="preserve"> </w:t>
      </w:r>
      <w:r w:rsidRPr="0097394B">
        <w:rPr>
          <w:vanish/>
          <w:sz w:val="16"/>
        </w:rPr>
        <w:t>The</w:t>
      </w:r>
      <w:r w:rsidRPr="0097394B">
        <w:rPr>
          <w:sz w:val="16"/>
        </w:rPr>
        <w:t xml:space="preserve"> </w:t>
      </w:r>
      <w:r w:rsidRPr="0097394B">
        <w:rPr>
          <w:vanish/>
          <w:sz w:val="16"/>
        </w:rPr>
        <w:t>NLRA</w:t>
      </w:r>
      <w:r w:rsidRPr="0097394B">
        <w:rPr>
          <w:sz w:val="16"/>
        </w:rPr>
        <w:t xml:space="preserve"> </w:t>
      </w:r>
      <w:r w:rsidRPr="0097394B">
        <w:rPr>
          <w:vanish/>
          <w:sz w:val="16"/>
        </w:rPr>
        <w:t>forced</w:t>
      </w:r>
      <w:r w:rsidRPr="0097394B">
        <w:rPr>
          <w:sz w:val="16"/>
        </w:rPr>
        <w:t xml:space="preserve"> </w:t>
      </w:r>
      <w:r w:rsidRPr="0097394B">
        <w:rPr>
          <w:vanish/>
          <w:sz w:val="16"/>
        </w:rPr>
        <w:t>employers</w:t>
      </w:r>
      <w:r w:rsidRPr="0097394B">
        <w:rPr>
          <w:sz w:val="16"/>
        </w:rPr>
        <w:t xml:space="preserve"> </w:t>
      </w:r>
      <w:r w:rsidRPr="0097394B">
        <w:rPr>
          <w:vanish/>
          <w:sz w:val="16"/>
        </w:rPr>
        <w:t>to</w:t>
      </w:r>
      <w:r w:rsidRPr="0097394B">
        <w:rPr>
          <w:sz w:val="16"/>
        </w:rPr>
        <w:t xml:space="preserve"> </w:t>
      </w:r>
      <w:r w:rsidRPr="0097394B">
        <w:rPr>
          <w:vanish/>
          <w:sz w:val="16"/>
        </w:rPr>
        <w:t>sit</w:t>
      </w:r>
      <w:r w:rsidRPr="0097394B">
        <w:rPr>
          <w:sz w:val="16"/>
        </w:rPr>
        <w:t xml:space="preserve"> </w:t>
      </w:r>
      <w:r w:rsidRPr="0097394B">
        <w:rPr>
          <w:vanish/>
          <w:sz w:val="16"/>
        </w:rPr>
        <w:t>down</w:t>
      </w:r>
      <w:r w:rsidRPr="0097394B">
        <w:rPr>
          <w:sz w:val="16"/>
        </w:rPr>
        <w:t xml:space="preserve"> </w:t>
      </w:r>
      <w:r w:rsidRPr="0097394B">
        <w:rPr>
          <w:vanish/>
          <w:sz w:val="16"/>
        </w:rPr>
        <w:t>and</w:t>
      </w:r>
      <w:r w:rsidRPr="0097394B">
        <w:rPr>
          <w:sz w:val="16"/>
        </w:rPr>
        <w:t xml:space="preserve"> </w:t>
      </w:r>
      <w:r w:rsidRPr="0097394B">
        <w:rPr>
          <w:vanish/>
          <w:sz w:val="16"/>
        </w:rPr>
        <w:t>bargain</w:t>
      </w:r>
      <w:r w:rsidRPr="0097394B">
        <w:rPr>
          <w:sz w:val="16"/>
        </w:rPr>
        <w:t xml:space="preserve"> </w:t>
      </w:r>
      <w:r w:rsidRPr="0097394B">
        <w:rPr>
          <w:vanish/>
          <w:sz w:val="16"/>
        </w:rPr>
        <w:t>with</w:t>
      </w:r>
      <w:r w:rsidRPr="0097394B">
        <w:rPr>
          <w:sz w:val="16"/>
        </w:rPr>
        <w:t xml:space="preserve"> </w:t>
      </w:r>
      <w:r w:rsidRPr="0097394B">
        <w:rPr>
          <w:vanish/>
          <w:sz w:val="16"/>
        </w:rPr>
        <w:t>workers,</w:t>
      </w:r>
      <w:r w:rsidRPr="0097394B">
        <w:rPr>
          <w:sz w:val="16"/>
        </w:rPr>
        <w:t xml:space="preserve"> </w:t>
      </w:r>
      <w:r w:rsidRPr="0097394B">
        <w:rPr>
          <w:vanish/>
          <w:sz w:val="16"/>
        </w:rPr>
        <w:t>not</w:t>
      </w:r>
      <w:r w:rsidRPr="0097394B">
        <w:rPr>
          <w:sz w:val="16"/>
        </w:rPr>
        <w:t xml:space="preserve"> </w:t>
      </w:r>
      <w:r w:rsidRPr="0097394B">
        <w:rPr>
          <w:vanish/>
          <w:sz w:val="16"/>
        </w:rPr>
        <w:t>out</w:t>
      </w:r>
      <w:r w:rsidRPr="0097394B">
        <w:rPr>
          <w:sz w:val="16"/>
        </w:rPr>
        <w:t xml:space="preserve"> </w:t>
      </w:r>
      <w:r w:rsidRPr="0097394B">
        <w:rPr>
          <w:vanish/>
          <w:sz w:val="16"/>
        </w:rPr>
        <w:t>of</w:t>
      </w:r>
      <w:r w:rsidRPr="0097394B">
        <w:rPr>
          <w:sz w:val="16"/>
        </w:rPr>
        <w:t xml:space="preserve"> </w:t>
      </w:r>
      <w:r w:rsidRPr="0097394B">
        <w:rPr>
          <w:vanish/>
          <w:sz w:val="16"/>
        </w:rPr>
        <w:t>a</w:t>
      </w:r>
      <w:r w:rsidRPr="0097394B">
        <w:rPr>
          <w:sz w:val="16"/>
        </w:rPr>
        <w:t xml:space="preserve"> </w:t>
      </w:r>
      <w:r w:rsidRPr="0097394B">
        <w:rPr>
          <w:vanish/>
          <w:sz w:val="16"/>
        </w:rPr>
        <w:t>desire</w:t>
      </w:r>
      <w:r w:rsidRPr="0097394B">
        <w:rPr>
          <w:sz w:val="16"/>
        </w:rPr>
        <w:t xml:space="preserve"> </w:t>
      </w:r>
      <w:r w:rsidRPr="0097394B">
        <w:rPr>
          <w:vanish/>
          <w:sz w:val="16"/>
        </w:rPr>
        <w:t>to</w:t>
      </w:r>
      <w:r w:rsidRPr="0097394B">
        <w:rPr>
          <w:sz w:val="16"/>
        </w:rPr>
        <w:t xml:space="preserve"> </w:t>
      </w:r>
      <w:r w:rsidRPr="0097394B">
        <w:rPr>
          <w:vanish/>
          <w:sz w:val="16"/>
        </w:rPr>
        <w:t>strengthen</w:t>
      </w:r>
      <w:r w:rsidRPr="0097394B">
        <w:rPr>
          <w:sz w:val="16"/>
        </w:rPr>
        <w:t xml:space="preserve"> </w:t>
      </w:r>
      <w:r w:rsidRPr="0097394B">
        <w:rPr>
          <w:vanish/>
          <w:sz w:val="16"/>
        </w:rPr>
        <w:t>workers</w:t>
      </w:r>
      <w:r w:rsidRPr="0097394B">
        <w:rPr>
          <w:sz w:val="16"/>
        </w:rPr>
        <w:t xml:space="preserve"> </w:t>
      </w:r>
      <w:r w:rsidRPr="0097394B">
        <w:rPr>
          <w:vanish/>
          <w:sz w:val="16"/>
        </w:rPr>
        <w:t>as</w:t>
      </w:r>
      <w:r w:rsidRPr="0097394B">
        <w:rPr>
          <w:sz w:val="16"/>
        </w:rPr>
        <w:t xml:space="preserve"> </w:t>
      </w:r>
      <w:r w:rsidRPr="0097394B">
        <w:rPr>
          <w:vanish/>
          <w:sz w:val="16"/>
        </w:rPr>
        <w:t>a</w:t>
      </w:r>
      <w:r w:rsidRPr="0097394B">
        <w:rPr>
          <w:sz w:val="16"/>
        </w:rPr>
        <w:t xml:space="preserve"> </w:t>
      </w:r>
      <w:r w:rsidRPr="0097394B">
        <w:rPr>
          <w:vanish/>
          <w:sz w:val="16"/>
        </w:rPr>
        <w:t>class,</w:t>
      </w:r>
      <w:r w:rsidRPr="0097394B">
        <w:rPr>
          <w:sz w:val="16"/>
        </w:rPr>
        <w:t xml:space="preserve"> </w:t>
      </w:r>
      <w:r w:rsidRPr="0097394B">
        <w:rPr>
          <w:vanish/>
          <w:sz w:val="16"/>
        </w:rPr>
        <w:t>but</w:t>
      </w:r>
      <w:r w:rsidRPr="0097394B">
        <w:rPr>
          <w:sz w:val="16"/>
        </w:rPr>
        <w:t xml:space="preserve"> </w:t>
      </w:r>
      <w:r w:rsidRPr="0097394B">
        <w:rPr>
          <w:vanish/>
          <w:sz w:val="16"/>
        </w:rPr>
        <w:t>to</w:t>
      </w:r>
      <w:r w:rsidRPr="0097394B">
        <w:rPr>
          <w:sz w:val="16"/>
        </w:rPr>
        <w:t xml:space="preserve"> </w:t>
      </w:r>
      <w:r w:rsidRPr="0097394B">
        <w:rPr>
          <w:vanish/>
          <w:sz w:val="16"/>
        </w:rPr>
        <w:t>funnel</w:t>
      </w:r>
      <w:r w:rsidRPr="0097394B">
        <w:rPr>
          <w:sz w:val="16"/>
        </w:rPr>
        <w:t xml:space="preserve"> </w:t>
      </w:r>
      <w:r w:rsidRPr="0097394B">
        <w:rPr>
          <w:vanish/>
          <w:sz w:val="16"/>
        </w:rPr>
        <w:t>disputes</w:t>
      </w:r>
      <w:r w:rsidRPr="0097394B">
        <w:rPr>
          <w:sz w:val="16"/>
        </w:rPr>
        <w:t xml:space="preserve"> </w:t>
      </w:r>
      <w:r w:rsidRPr="0097394B">
        <w:rPr>
          <w:vanish/>
          <w:sz w:val="16"/>
        </w:rPr>
        <w:t>between</w:t>
      </w:r>
      <w:r w:rsidRPr="0097394B">
        <w:rPr>
          <w:sz w:val="16"/>
        </w:rPr>
        <w:t xml:space="preserve"> </w:t>
      </w:r>
      <w:r w:rsidRPr="0097394B">
        <w:rPr>
          <w:vanish/>
          <w:sz w:val="16"/>
        </w:rPr>
        <w:t>workers</w:t>
      </w:r>
      <w:r w:rsidRPr="0097394B">
        <w:rPr>
          <w:sz w:val="16"/>
        </w:rPr>
        <w:t xml:space="preserve"> </w:t>
      </w:r>
      <w:r w:rsidRPr="0097394B">
        <w:rPr>
          <w:vanish/>
          <w:sz w:val="16"/>
        </w:rPr>
        <w:t>and</w:t>
      </w:r>
      <w:r w:rsidRPr="0097394B">
        <w:rPr>
          <w:sz w:val="16"/>
        </w:rPr>
        <w:t xml:space="preserve"> </w:t>
      </w:r>
      <w:r w:rsidRPr="0097394B">
        <w:rPr>
          <w:vanish/>
          <w:sz w:val="16"/>
        </w:rPr>
        <w:t>bosses</w:t>
      </w:r>
      <w:r w:rsidRPr="0097394B">
        <w:rPr>
          <w:sz w:val="16"/>
        </w:rPr>
        <w:t xml:space="preserve"> </w:t>
      </w:r>
      <w:r w:rsidRPr="0097394B">
        <w:rPr>
          <w:vanish/>
          <w:sz w:val="16"/>
        </w:rPr>
        <w:t>into</w:t>
      </w:r>
      <w:r w:rsidRPr="0097394B">
        <w:rPr>
          <w:sz w:val="16"/>
        </w:rPr>
        <w:t xml:space="preserve"> </w:t>
      </w:r>
      <w:r w:rsidRPr="0097394B">
        <w:rPr>
          <w:vanish/>
          <w:sz w:val="16"/>
        </w:rPr>
        <w:t>a</w:t>
      </w:r>
      <w:r w:rsidRPr="0097394B">
        <w:rPr>
          <w:sz w:val="16"/>
        </w:rPr>
        <w:t xml:space="preserve"> </w:t>
      </w:r>
      <w:r w:rsidRPr="0097394B">
        <w:rPr>
          <w:vanish/>
          <w:sz w:val="16"/>
        </w:rPr>
        <w:t>less</w:t>
      </w:r>
      <w:r w:rsidRPr="0097394B">
        <w:rPr>
          <w:sz w:val="16"/>
        </w:rPr>
        <w:t xml:space="preserve"> </w:t>
      </w:r>
      <w:r w:rsidRPr="0097394B">
        <w:rPr>
          <w:vanish/>
          <w:sz w:val="16"/>
        </w:rPr>
        <w:t>disruptive</w:t>
      </w:r>
      <w:r w:rsidRPr="0097394B">
        <w:rPr>
          <w:sz w:val="16"/>
        </w:rPr>
        <w:t xml:space="preserve"> </w:t>
      </w:r>
      <w:r w:rsidRPr="0097394B">
        <w:rPr>
          <w:vanish/>
          <w:sz w:val="16"/>
        </w:rPr>
        <w:t>process</w:t>
      </w:r>
      <w:r w:rsidRPr="0097394B">
        <w:rPr>
          <w:sz w:val="16"/>
        </w:rPr>
        <w:t xml:space="preserve"> </w:t>
      </w:r>
      <w:r w:rsidRPr="0097394B">
        <w:rPr>
          <w:vanish/>
          <w:sz w:val="16"/>
        </w:rPr>
        <w:t>–</w:t>
      </w:r>
      <w:r w:rsidRPr="0097394B">
        <w:rPr>
          <w:sz w:val="16"/>
        </w:rPr>
        <w:t xml:space="preserve"> </w:t>
      </w:r>
      <w:r w:rsidRPr="0097394B">
        <w:rPr>
          <w:vanish/>
          <w:sz w:val="16"/>
        </w:rPr>
        <w:t>in</w:t>
      </w:r>
      <w:r w:rsidRPr="0097394B">
        <w:rPr>
          <w:sz w:val="16"/>
        </w:rPr>
        <w:t xml:space="preserve"> </w:t>
      </w:r>
      <w:r w:rsidRPr="0097394B">
        <w:rPr>
          <w:vanish/>
          <w:sz w:val="16"/>
        </w:rPr>
        <w:t>boardrooms</w:t>
      </w:r>
      <w:r w:rsidRPr="0097394B">
        <w:rPr>
          <w:sz w:val="16"/>
        </w:rPr>
        <w:t xml:space="preserve"> </w:t>
      </w:r>
      <w:r w:rsidRPr="0097394B">
        <w:rPr>
          <w:vanish/>
          <w:sz w:val="16"/>
        </w:rPr>
        <w:t>and</w:t>
      </w:r>
      <w:r w:rsidRPr="0097394B">
        <w:rPr>
          <w:sz w:val="16"/>
        </w:rPr>
        <w:t xml:space="preserve"> </w:t>
      </w:r>
      <w:r w:rsidRPr="0097394B">
        <w:rPr>
          <w:vanish/>
          <w:sz w:val="16"/>
        </w:rPr>
        <w:t>away</w:t>
      </w:r>
      <w:r w:rsidRPr="0097394B">
        <w:rPr>
          <w:sz w:val="16"/>
        </w:rPr>
        <w:t xml:space="preserve"> </w:t>
      </w:r>
      <w:r w:rsidRPr="0097394B">
        <w:rPr>
          <w:vanish/>
          <w:sz w:val="16"/>
        </w:rPr>
        <w:t>from</w:t>
      </w:r>
      <w:r w:rsidRPr="0097394B">
        <w:rPr>
          <w:sz w:val="16"/>
        </w:rPr>
        <w:t xml:space="preserve"> </w:t>
      </w:r>
      <w:r w:rsidRPr="0097394B">
        <w:rPr>
          <w:vanish/>
          <w:sz w:val="16"/>
        </w:rPr>
        <w:t>the</w:t>
      </w:r>
      <w:r w:rsidRPr="0097394B">
        <w:rPr>
          <w:sz w:val="16"/>
        </w:rPr>
        <w:t xml:space="preserve"> </w:t>
      </w:r>
      <w:r w:rsidRPr="0097394B">
        <w:rPr>
          <w:vanish/>
          <w:sz w:val="16"/>
        </w:rPr>
        <w:t>shopfloor</w:t>
      </w:r>
      <w:r w:rsidRPr="0097394B">
        <w:rPr>
          <w:sz w:val="16"/>
        </w:rPr>
        <w:t xml:space="preserve"> </w:t>
      </w:r>
      <w:r w:rsidRPr="0097394B">
        <w:rPr>
          <w:vanish/>
          <w:sz w:val="16"/>
        </w:rPr>
        <w:t>—</w:t>
      </w:r>
      <w:r w:rsidRPr="0097394B">
        <w:rPr>
          <w:sz w:val="16"/>
        </w:rPr>
        <w:t xml:space="preserve"> </w:t>
      </w:r>
      <w:r w:rsidRPr="0097394B">
        <w:rPr>
          <w:vanish/>
          <w:sz w:val="16"/>
        </w:rPr>
        <w:t>so</w:t>
      </w:r>
      <w:r w:rsidRPr="0097394B">
        <w:rPr>
          <w:sz w:val="16"/>
        </w:rPr>
        <w:t xml:space="preserve"> </w:t>
      </w:r>
      <w:r w:rsidRPr="0097394B">
        <w:rPr>
          <w:vanish/>
          <w:sz w:val="16"/>
        </w:rPr>
        <w:t>that</w:t>
      </w:r>
      <w:r w:rsidRPr="0097394B">
        <w:rPr>
          <w:sz w:val="16"/>
        </w:rPr>
        <w:t xml:space="preserve"> </w:t>
      </w:r>
      <w:r w:rsidRPr="0097394B">
        <w:rPr>
          <w:vanish/>
          <w:sz w:val="16"/>
        </w:rPr>
        <w:t>economic</w:t>
      </w:r>
      <w:r w:rsidRPr="0097394B">
        <w:rPr>
          <w:sz w:val="16"/>
        </w:rPr>
        <w:t xml:space="preserve"> </w:t>
      </w:r>
      <w:r w:rsidRPr="0097394B">
        <w:rPr>
          <w:vanish/>
          <w:sz w:val="16"/>
        </w:rPr>
        <w:t>production</w:t>
      </w:r>
      <w:r w:rsidRPr="0097394B">
        <w:rPr>
          <w:sz w:val="16"/>
        </w:rPr>
        <w:t xml:space="preserve"> </w:t>
      </w:r>
      <w:r w:rsidRPr="0097394B">
        <w:rPr>
          <w:vanish/>
          <w:sz w:val="16"/>
        </w:rPr>
        <w:t>could</w:t>
      </w:r>
      <w:r w:rsidRPr="0097394B">
        <w:rPr>
          <w:sz w:val="16"/>
        </w:rPr>
        <w:t xml:space="preserve"> </w:t>
      </w:r>
      <w:r w:rsidRPr="0097394B">
        <w:rPr>
          <w:vanish/>
          <w:sz w:val="16"/>
        </w:rPr>
        <w:t>continue.</w:t>
      </w:r>
      <w:r w:rsidRPr="0097394B">
        <w:rPr>
          <w:sz w:val="16"/>
        </w:rPr>
        <w:t xml:space="preserve"> </w:t>
      </w:r>
      <w:r w:rsidRPr="0097394B">
        <w:rPr>
          <w:vanish/>
          <w:sz w:val="16"/>
        </w:rPr>
        <w:t>Taft-Hartley</w:t>
      </w:r>
      <w:r w:rsidRPr="0097394B">
        <w:rPr>
          <w:sz w:val="16"/>
        </w:rPr>
        <w:t xml:space="preserve"> </w:t>
      </w:r>
      <w:r w:rsidRPr="0097394B">
        <w:rPr>
          <w:vanish/>
          <w:sz w:val="16"/>
        </w:rPr>
        <w:t>further</w:t>
      </w:r>
      <w:r w:rsidRPr="0097394B">
        <w:rPr>
          <w:sz w:val="16"/>
        </w:rPr>
        <w:t xml:space="preserve"> </w:t>
      </w:r>
      <w:r w:rsidRPr="0097394B">
        <w:rPr>
          <w:vanish/>
          <w:sz w:val="16"/>
        </w:rPr>
        <w:t>contained</w:t>
      </w:r>
      <w:r w:rsidRPr="0097394B">
        <w:rPr>
          <w:sz w:val="16"/>
        </w:rPr>
        <w:t xml:space="preserve"> </w:t>
      </w:r>
      <w:r w:rsidRPr="0097394B">
        <w:rPr>
          <w:vanish/>
          <w:sz w:val="16"/>
        </w:rPr>
        <w:t>strikes</w:t>
      </w:r>
      <w:r w:rsidRPr="0097394B">
        <w:rPr>
          <w:sz w:val="16"/>
        </w:rPr>
        <w:t xml:space="preserve"> </w:t>
      </w:r>
      <w:r w:rsidRPr="0097394B">
        <w:rPr>
          <w:vanish/>
          <w:sz w:val="16"/>
        </w:rPr>
        <w:t>in</w:t>
      </w:r>
      <w:r w:rsidRPr="0097394B">
        <w:rPr>
          <w:sz w:val="16"/>
        </w:rPr>
        <w:t xml:space="preserve"> </w:t>
      </w:r>
      <w:r w:rsidRPr="0097394B">
        <w:rPr>
          <w:vanish/>
          <w:sz w:val="16"/>
        </w:rPr>
        <w:t>numerous</w:t>
      </w:r>
      <w:r w:rsidRPr="0097394B">
        <w:rPr>
          <w:sz w:val="16"/>
        </w:rPr>
        <w:t xml:space="preserve"> </w:t>
      </w:r>
      <w:r w:rsidRPr="0097394B">
        <w:rPr>
          <w:vanish/>
          <w:sz w:val="16"/>
        </w:rPr>
        <w:t>ways,</w:t>
      </w:r>
      <w:r w:rsidRPr="0097394B">
        <w:rPr>
          <w:sz w:val="16"/>
        </w:rPr>
        <w:t xml:space="preserve"> </w:t>
      </w:r>
      <w:r w:rsidRPr="0097394B">
        <w:rPr>
          <w:vanish/>
          <w:sz w:val="16"/>
        </w:rPr>
        <w:t>again</w:t>
      </w:r>
      <w:r w:rsidRPr="0097394B">
        <w:rPr>
          <w:sz w:val="16"/>
        </w:rPr>
        <w:t xml:space="preserve"> </w:t>
      </w:r>
      <w:r w:rsidRPr="0097394B">
        <w:rPr>
          <w:vanish/>
          <w:sz w:val="16"/>
        </w:rPr>
        <w:t>in</w:t>
      </w:r>
      <w:r w:rsidRPr="0097394B">
        <w:rPr>
          <w:sz w:val="16"/>
        </w:rPr>
        <w:t xml:space="preserve"> </w:t>
      </w:r>
      <w:r w:rsidRPr="0097394B">
        <w:rPr>
          <w:vanish/>
          <w:sz w:val="16"/>
        </w:rPr>
        <w:t>response</w:t>
      </w:r>
      <w:r w:rsidRPr="0097394B">
        <w:rPr>
          <w:sz w:val="16"/>
        </w:rPr>
        <w:t xml:space="preserve"> </w:t>
      </w:r>
      <w:r w:rsidRPr="0097394B">
        <w:rPr>
          <w:vanish/>
          <w:sz w:val="16"/>
        </w:rPr>
        <w:t>to</w:t>
      </w:r>
      <w:r w:rsidRPr="0097394B">
        <w:rPr>
          <w:sz w:val="16"/>
        </w:rPr>
        <w:t xml:space="preserve"> </w:t>
      </w:r>
      <w:r w:rsidRPr="0097394B">
        <w:rPr>
          <w:vanish/>
          <w:sz w:val="16"/>
        </w:rPr>
        <w:t>creative</w:t>
      </w:r>
      <w:r w:rsidRPr="0097394B">
        <w:rPr>
          <w:sz w:val="16"/>
        </w:rPr>
        <w:t xml:space="preserve"> </w:t>
      </w:r>
      <w:r w:rsidRPr="0097394B">
        <w:rPr>
          <w:vanish/>
          <w:sz w:val="16"/>
        </w:rPr>
        <w:t>and</w:t>
      </w:r>
      <w:r w:rsidRPr="0097394B">
        <w:rPr>
          <w:sz w:val="16"/>
        </w:rPr>
        <w:t xml:space="preserve"> </w:t>
      </w:r>
      <w:r w:rsidRPr="0097394B">
        <w:rPr>
          <w:vanish/>
          <w:sz w:val="16"/>
        </w:rPr>
        <w:t>effective</w:t>
      </w:r>
      <w:r w:rsidRPr="0097394B">
        <w:rPr>
          <w:sz w:val="16"/>
        </w:rPr>
        <w:t xml:space="preserve"> </w:t>
      </w:r>
      <w:r w:rsidRPr="0097394B">
        <w:rPr>
          <w:vanish/>
          <w:sz w:val="16"/>
        </w:rPr>
        <w:t>forms</w:t>
      </w:r>
      <w:r w:rsidRPr="0097394B">
        <w:rPr>
          <w:sz w:val="16"/>
        </w:rPr>
        <w:t xml:space="preserve"> </w:t>
      </w:r>
      <w:r w:rsidRPr="0097394B">
        <w:rPr>
          <w:vanish/>
          <w:sz w:val="16"/>
        </w:rPr>
        <w:t>of</w:t>
      </w:r>
      <w:r w:rsidRPr="0097394B">
        <w:rPr>
          <w:sz w:val="16"/>
        </w:rPr>
        <w:t xml:space="preserve"> </w:t>
      </w:r>
      <w:r w:rsidRPr="0097394B">
        <w:rPr>
          <w:vanish/>
          <w:sz w:val="16"/>
        </w:rPr>
        <w:t>economic</w:t>
      </w:r>
      <w:r w:rsidRPr="0097394B">
        <w:rPr>
          <w:sz w:val="16"/>
        </w:rPr>
        <w:t xml:space="preserve"> </w:t>
      </w:r>
      <w:r w:rsidRPr="0097394B">
        <w:rPr>
          <w:vanish/>
          <w:sz w:val="16"/>
        </w:rPr>
        <w:t>disruption,</w:t>
      </w:r>
      <w:r w:rsidRPr="0097394B">
        <w:rPr>
          <w:sz w:val="16"/>
        </w:rPr>
        <w:t xml:space="preserve"> </w:t>
      </w:r>
      <w:r w:rsidRPr="0097394B">
        <w:rPr>
          <w:vanish/>
          <w:sz w:val="16"/>
        </w:rPr>
        <w:t>by</w:t>
      </w:r>
      <w:r w:rsidRPr="0097394B">
        <w:rPr>
          <w:sz w:val="16"/>
        </w:rPr>
        <w:t xml:space="preserve"> </w:t>
      </w:r>
      <w:r w:rsidRPr="0097394B">
        <w:rPr>
          <w:vanish/>
          <w:sz w:val="16"/>
        </w:rPr>
        <w:t>outlawing</w:t>
      </w:r>
      <w:r w:rsidRPr="0097394B">
        <w:rPr>
          <w:sz w:val="16"/>
        </w:rPr>
        <w:t xml:space="preserve"> </w:t>
      </w:r>
      <w:r w:rsidRPr="0097394B">
        <w:rPr>
          <w:vanish/>
          <w:sz w:val="16"/>
        </w:rPr>
        <w:t>sympathy</w:t>
      </w:r>
      <w:r w:rsidRPr="0097394B">
        <w:rPr>
          <w:sz w:val="16"/>
        </w:rPr>
        <w:t xml:space="preserve"> </w:t>
      </w:r>
      <w:r w:rsidRPr="0097394B">
        <w:rPr>
          <w:vanish/>
          <w:sz w:val="16"/>
        </w:rPr>
        <w:t>strikes,</w:t>
      </w:r>
      <w:r w:rsidRPr="0097394B">
        <w:rPr>
          <w:sz w:val="16"/>
        </w:rPr>
        <w:t xml:space="preserve"> </w:t>
      </w:r>
      <w:r w:rsidRPr="0097394B">
        <w:rPr>
          <w:vanish/>
          <w:sz w:val="16"/>
        </w:rPr>
        <w:t>political</w:t>
      </w:r>
      <w:r w:rsidRPr="0097394B">
        <w:rPr>
          <w:sz w:val="16"/>
        </w:rPr>
        <w:t xml:space="preserve"> </w:t>
      </w:r>
      <w:r w:rsidRPr="0097394B">
        <w:rPr>
          <w:vanish/>
          <w:sz w:val="16"/>
        </w:rPr>
        <w:t>strikes,</w:t>
      </w:r>
      <w:r w:rsidRPr="0097394B">
        <w:rPr>
          <w:sz w:val="16"/>
        </w:rPr>
        <w:t xml:space="preserve"> </w:t>
      </w:r>
      <w:r w:rsidRPr="0097394B">
        <w:rPr>
          <w:vanish/>
          <w:sz w:val="16"/>
        </w:rPr>
        <w:t>“wildcat”</w:t>
      </w:r>
      <w:r w:rsidRPr="0097394B">
        <w:rPr>
          <w:sz w:val="16"/>
        </w:rPr>
        <w:t xml:space="preserve"> </w:t>
      </w:r>
      <w:r w:rsidRPr="0097394B">
        <w:rPr>
          <w:vanish/>
          <w:sz w:val="16"/>
        </w:rPr>
        <w:t>strikes</w:t>
      </w:r>
      <w:r w:rsidRPr="0097394B">
        <w:rPr>
          <w:sz w:val="16"/>
        </w:rPr>
        <w:t xml:space="preserve"> </w:t>
      </w:r>
      <w:r w:rsidRPr="0097394B">
        <w:rPr>
          <w:vanish/>
          <w:sz w:val="16"/>
        </w:rPr>
        <w:t>taken</w:t>
      </w:r>
      <w:r w:rsidRPr="0097394B">
        <w:rPr>
          <w:sz w:val="16"/>
        </w:rPr>
        <w:t xml:space="preserve"> </w:t>
      </w:r>
      <w:r w:rsidRPr="0097394B">
        <w:rPr>
          <w:vanish/>
          <w:sz w:val="16"/>
        </w:rPr>
        <w:t>without</w:t>
      </w:r>
      <w:r w:rsidRPr="0097394B">
        <w:rPr>
          <w:sz w:val="16"/>
        </w:rPr>
        <w:t xml:space="preserve"> </w:t>
      </w:r>
      <w:r w:rsidRPr="0097394B">
        <w:rPr>
          <w:vanish/>
          <w:sz w:val="16"/>
        </w:rPr>
        <w:t>the</w:t>
      </w:r>
      <w:r w:rsidRPr="0097394B">
        <w:rPr>
          <w:sz w:val="16"/>
        </w:rPr>
        <w:t xml:space="preserve"> </w:t>
      </w:r>
      <w:r w:rsidRPr="0097394B">
        <w:rPr>
          <w:vanish/>
          <w:sz w:val="16"/>
        </w:rPr>
        <w:t>authorization</w:t>
      </w:r>
      <w:r w:rsidRPr="0097394B">
        <w:rPr>
          <w:sz w:val="16"/>
        </w:rPr>
        <w:t xml:space="preserve"> </w:t>
      </w:r>
      <w:r w:rsidRPr="0097394B">
        <w:rPr>
          <w:vanish/>
          <w:sz w:val="16"/>
        </w:rPr>
        <w:t>of</w:t>
      </w:r>
      <w:r w:rsidRPr="0097394B">
        <w:rPr>
          <w:sz w:val="16"/>
        </w:rPr>
        <w:t xml:space="preserve"> </w:t>
      </w:r>
      <w:r w:rsidRPr="0097394B">
        <w:rPr>
          <w:vanish/>
          <w:sz w:val="16"/>
        </w:rPr>
        <w:t>union</w:t>
      </w:r>
      <w:r w:rsidRPr="0097394B">
        <w:rPr>
          <w:sz w:val="16"/>
        </w:rPr>
        <w:t xml:space="preserve"> </w:t>
      </w:r>
      <w:r w:rsidRPr="0097394B">
        <w:rPr>
          <w:vanish/>
          <w:sz w:val="16"/>
        </w:rPr>
        <w:t>leadership,</w:t>
      </w:r>
      <w:r w:rsidRPr="0097394B">
        <w:rPr>
          <w:sz w:val="16"/>
        </w:rPr>
        <w:t xml:space="preserve"> </w:t>
      </w:r>
      <w:r w:rsidRPr="0097394B">
        <w:rPr>
          <w:vanish/>
          <w:sz w:val="16"/>
        </w:rPr>
        <w:t>secondary</w:t>
      </w:r>
      <w:r w:rsidRPr="0097394B">
        <w:rPr>
          <w:sz w:val="16"/>
        </w:rPr>
        <w:t xml:space="preserve"> </w:t>
      </w:r>
      <w:r w:rsidRPr="0097394B">
        <w:rPr>
          <w:vanish/>
          <w:sz w:val="16"/>
        </w:rPr>
        <w:t>picketing</w:t>
      </w:r>
      <w:r w:rsidRPr="0097394B">
        <w:rPr>
          <w:sz w:val="16"/>
        </w:rPr>
        <w:t xml:space="preserve"> </w:t>
      </w:r>
      <w:r w:rsidRPr="0097394B">
        <w:rPr>
          <w:vanish/>
          <w:sz w:val="16"/>
        </w:rPr>
        <w:t>and</w:t>
      </w:r>
      <w:r w:rsidRPr="0097394B">
        <w:rPr>
          <w:sz w:val="16"/>
        </w:rPr>
        <w:t xml:space="preserve"> </w:t>
      </w:r>
      <w:r w:rsidRPr="0097394B">
        <w:rPr>
          <w:vanish/>
          <w:sz w:val="16"/>
        </w:rPr>
        <w:t>boycotts,</w:t>
      </w:r>
      <w:r w:rsidRPr="0097394B">
        <w:rPr>
          <w:sz w:val="16"/>
        </w:rPr>
        <w:t xml:space="preserve"> </w:t>
      </w:r>
      <w:r w:rsidRPr="0097394B">
        <w:rPr>
          <w:vanish/>
          <w:sz w:val="16"/>
        </w:rPr>
        <w:t>and</w:t>
      </w:r>
      <w:r w:rsidRPr="0097394B">
        <w:rPr>
          <w:sz w:val="16"/>
        </w:rPr>
        <w:t xml:space="preserve"> </w:t>
      </w:r>
      <w:r w:rsidRPr="0097394B">
        <w:rPr>
          <w:vanish/>
          <w:sz w:val="16"/>
        </w:rPr>
        <w:t>so</w:t>
      </w:r>
      <w:r w:rsidRPr="0097394B">
        <w:rPr>
          <w:sz w:val="16"/>
        </w:rPr>
        <w:t xml:space="preserve"> </w:t>
      </w:r>
      <w:r w:rsidRPr="0097394B">
        <w:rPr>
          <w:vanish/>
          <w:sz w:val="16"/>
        </w:rPr>
        <w:t>on.</w:t>
      </w:r>
      <w:r w:rsidRPr="0097394B">
        <w:rPr>
          <w:sz w:val="16"/>
        </w:rPr>
        <w:t xml:space="preserve"> </w:t>
      </w:r>
      <w:r w:rsidRPr="0097394B">
        <w:rPr>
          <w:vanish/>
          <w:sz w:val="16"/>
        </w:rPr>
        <w:t>Under</w:t>
      </w:r>
      <w:r w:rsidRPr="0097394B">
        <w:rPr>
          <w:sz w:val="16"/>
        </w:rPr>
        <w:t xml:space="preserve"> </w:t>
      </w:r>
      <w:r w:rsidRPr="0097394B">
        <w:rPr>
          <w:vanish/>
          <w:sz w:val="16"/>
        </w:rPr>
        <w:t>this</w:t>
      </w:r>
      <w:r w:rsidRPr="0097394B">
        <w:rPr>
          <w:sz w:val="16"/>
        </w:rPr>
        <w:t xml:space="preserve"> </w:t>
      </w:r>
      <w:r w:rsidRPr="0097394B">
        <w:rPr>
          <w:vanish/>
          <w:sz w:val="16"/>
        </w:rPr>
        <w:t>legal</w:t>
      </w:r>
      <w:r w:rsidRPr="0097394B">
        <w:rPr>
          <w:sz w:val="16"/>
        </w:rPr>
        <w:t xml:space="preserve"> </w:t>
      </w:r>
      <w:r w:rsidRPr="0097394B">
        <w:rPr>
          <w:vanish/>
          <w:sz w:val="16"/>
        </w:rPr>
        <w:t>framework,</w:t>
      </w:r>
      <w:r w:rsidRPr="0097394B">
        <w:rPr>
          <w:sz w:val="16"/>
        </w:rPr>
        <w:t xml:space="preserve"> </w:t>
      </w:r>
      <w:r w:rsidRPr="0097394B">
        <w:rPr>
          <w:vanish/>
          <w:sz w:val="16"/>
        </w:rPr>
        <w:t>strikes</w:t>
      </w:r>
      <w:r w:rsidRPr="0097394B">
        <w:rPr>
          <w:sz w:val="16"/>
        </w:rPr>
        <w:t xml:space="preserve"> </w:t>
      </w:r>
      <w:r w:rsidRPr="0097394B">
        <w:rPr>
          <w:vanish/>
          <w:sz w:val="16"/>
        </w:rPr>
        <w:t>are</w:t>
      </w:r>
      <w:r w:rsidRPr="0097394B">
        <w:rPr>
          <w:sz w:val="16"/>
        </w:rPr>
        <w:t xml:space="preserve"> </w:t>
      </w:r>
      <w:r w:rsidRPr="0097394B">
        <w:rPr>
          <w:vanish/>
          <w:sz w:val="16"/>
        </w:rPr>
        <w:t>a</w:t>
      </w:r>
      <w:r w:rsidRPr="0097394B">
        <w:rPr>
          <w:sz w:val="16"/>
        </w:rPr>
        <w:t xml:space="preserve"> </w:t>
      </w:r>
      <w:r w:rsidRPr="0097394B">
        <w:rPr>
          <w:vanish/>
          <w:sz w:val="16"/>
        </w:rPr>
        <w:t>blunted</w:t>
      </w:r>
      <w:r w:rsidRPr="0097394B">
        <w:rPr>
          <w:sz w:val="16"/>
        </w:rPr>
        <w:t xml:space="preserve"> </w:t>
      </w:r>
      <w:r w:rsidRPr="0097394B">
        <w:rPr>
          <w:vanish/>
          <w:sz w:val="16"/>
        </w:rPr>
        <w:t>tactic,</w:t>
      </w:r>
      <w:r w:rsidRPr="0097394B">
        <w:rPr>
          <w:sz w:val="16"/>
        </w:rPr>
        <w:t xml:space="preserve"> </w:t>
      </w:r>
      <w:r w:rsidRPr="0097394B">
        <w:rPr>
          <w:vanish/>
          <w:sz w:val="16"/>
        </w:rPr>
        <w:t>quite</w:t>
      </w:r>
      <w:r w:rsidRPr="0097394B">
        <w:rPr>
          <w:sz w:val="16"/>
        </w:rPr>
        <w:t xml:space="preserve"> </w:t>
      </w:r>
      <w:r w:rsidRPr="0097394B">
        <w:rPr>
          <w:vanish/>
          <w:sz w:val="16"/>
        </w:rPr>
        <w:t>intentionally</w:t>
      </w:r>
      <w:r w:rsidRPr="0097394B">
        <w:rPr>
          <w:sz w:val="16"/>
        </w:rPr>
        <w:t xml:space="preserve"> </w:t>
      </w:r>
      <w:r w:rsidRPr="0097394B">
        <w:rPr>
          <w:vanish/>
          <w:sz w:val="16"/>
        </w:rPr>
        <w:t>so.</w:t>
      </w:r>
      <w:r w:rsidRPr="0097394B">
        <w:rPr>
          <w:sz w:val="16"/>
        </w:rPr>
        <w:t xml:space="preserve"> </w:t>
      </w:r>
      <w:r w:rsidRPr="0097394B">
        <w:rPr>
          <w:vanish/>
          <w:sz w:val="16"/>
        </w:rPr>
        <w:t>They</w:t>
      </w:r>
      <w:r w:rsidRPr="0097394B">
        <w:rPr>
          <w:sz w:val="16"/>
        </w:rPr>
        <w:t xml:space="preserve"> </w:t>
      </w:r>
      <w:r w:rsidRPr="0097394B">
        <w:rPr>
          <w:vanish/>
          <w:sz w:val="16"/>
        </w:rPr>
        <w:t>do</w:t>
      </w:r>
      <w:r w:rsidRPr="0097394B">
        <w:rPr>
          <w:sz w:val="16"/>
        </w:rPr>
        <w:t xml:space="preserve"> </w:t>
      </w:r>
      <w:r w:rsidRPr="0097394B">
        <w:rPr>
          <w:vanish/>
          <w:sz w:val="16"/>
        </w:rPr>
        <w:t>accomplish</w:t>
      </w:r>
      <w:r w:rsidRPr="0097394B">
        <w:rPr>
          <w:sz w:val="16"/>
        </w:rPr>
        <w:t xml:space="preserve"> </w:t>
      </w:r>
      <w:r w:rsidRPr="0097394B">
        <w:rPr>
          <w:vanish/>
          <w:sz w:val="16"/>
        </w:rPr>
        <w:t>something</w:t>
      </w:r>
      <w:r w:rsidRPr="0097394B">
        <w:rPr>
          <w:sz w:val="16"/>
        </w:rPr>
        <w:t xml:space="preserve"> </w:t>
      </w:r>
      <w:r w:rsidRPr="0097394B">
        <w:rPr>
          <w:vanish/>
          <w:sz w:val="16"/>
        </w:rPr>
        <w:t>–</w:t>
      </w:r>
      <w:r w:rsidRPr="0097394B">
        <w:rPr>
          <w:sz w:val="16"/>
        </w:rPr>
        <w:t xml:space="preserve"> </w:t>
      </w:r>
      <w:r w:rsidRPr="0097394B">
        <w:rPr>
          <w:vanish/>
          <w:sz w:val="16"/>
        </w:rPr>
        <w:t>in</w:t>
      </w:r>
      <w:r w:rsidRPr="0097394B">
        <w:rPr>
          <w:sz w:val="16"/>
        </w:rPr>
        <w:t xml:space="preserve"> </w:t>
      </w:r>
      <w:r w:rsidRPr="0097394B">
        <w:rPr>
          <w:vanish/>
          <w:sz w:val="16"/>
        </w:rPr>
        <w:t>each</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three</w:t>
      </w:r>
      <w:r w:rsidRPr="0097394B">
        <w:rPr>
          <w:sz w:val="16"/>
        </w:rPr>
        <w:t xml:space="preserve"> </w:t>
      </w:r>
      <w:r w:rsidRPr="0097394B">
        <w:rPr>
          <w:vanish/>
          <w:sz w:val="16"/>
        </w:rPr>
        <w:t>cases</w:t>
      </w:r>
      <w:r w:rsidRPr="0097394B">
        <w:rPr>
          <w:sz w:val="16"/>
        </w:rPr>
        <w:t xml:space="preserve"> </w:t>
      </w:r>
      <w:r w:rsidRPr="0097394B">
        <w:rPr>
          <w:vanish/>
          <w:sz w:val="16"/>
        </w:rPr>
        <w:t>described</w:t>
      </w:r>
      <w:r w:rsidRPr="0097394B">
        <w:rPr>
          <w:sz w:val="16"/>
        </w:rPr>
        <w:t xml:space="preserve"> </w:t>
      </w:r>
      <w:r w:rsidRPr="0097394B">
        <w:rPr>
          <w:vanish/>
          <w:sz w:val="16"/>
        </w:rPr>
        <w:t>above,</w:t>
      </w:r>
      <w:r w:rsidRPr="0097394B">
        <w:rPr>
          <w:sz w:val="16"/>
        </w:rPr>
        <w:t xml:space="preserve"> </w:t>
      </w:r>
      <w:r w:rsidRPr="0097394B">
        <w:rPr>
          <w:vanish/>
          <w:sz w:val="16"/>
        </w:rPr>
        <w:t>workers</w:t>
      </w:r>
      <w:r w:rsidRPr="0097394B">
        <w:rPr>
          <w:sz w:val="16"/>
        </w:rPr>
        <w:t xml:space="preserve"> </w:t>
      </w:r>
      <w:r w:rsidRPr="0097394B">
        <w:rPr>
          <w:vanish/>
          <w:sz w:val="16"/>
        </w:rPr>
        <w:t>would</w:t>
      </w:r>
      <w:r w:rsidRPr="0097394B">
        <w:rPr>
          <w:sz w:val="16"/>
        </w:rPr>
        <w:t xml:space="preserve"> </w:t>
      </w:r>
      <w:r w:rsidRPr="0097394B">
        <w:rPr>
          <w:vanish/>
          <w:sz w:val="16"/>
        </w:rPr>
        <w:t>almost</w:t>
      </w:r>
      <w:r w:rsidRPr="0097394B">
        <w:rPr>
          <w:sz w:val="16"/>
        </w:rPr>
        <w:t xml:space="preserve"> </w:t>
      </w:r>
      <w:r w:rsidRPr="0097394B">
        <w:rPr>
          <w:vanish/>
          <w:sz w:val="16"/>
        </w:rPr>
        <w:t>certainly</w:t>
      </w:r>
      <w:r w:rsidRPr="0097394B">
        <w:rPr>
          <w:sz w:val="16"/>
        </w:rPr>
        <w:t xml:space="preserve"> </w:t>
      </w:r>
      <w:r w:rsidRPr="0097394B">
        <w:rPr>
          <w:vanish/>
          <w:sz w:val="16"/>
        </w:rPr>
        <w:t>have</w:t>
      </w:r>
      <w:r w:rsidRPr="0097394B">
        <w:rPr>
          <w:sz w:val="16"/>
        </w:rPr>
        <w:t xml:space="preserve"> </w:t>
      </w:r>
      <w:r w:rsidRPr="0097394B">
        <w:rPr>
          <w:vanish/>
          <w:sz w:val="16"/>
        </w:rPr>
        <w:t>got</w:t>
      </w:r>
      <w:r w:rsidRPr="0097394B">
        <w:rPr>
          <w:sz w:val="16"/>
        </w:rPr>
        <w:t xml:space="preserve"> </w:t>
      </w:r>
      <w:r w:rsidRPr="0097394B">
        <w:rPr>
          <w:vanish/>
          <w:sz w:val="16"/>
        </w:rPr>
        <w:t>a</w:t>
      </w:r>
      <w:r w:rsidRPr="0097394B">
        <w:rPr>
          <w:sz w:val="16"/>
        </w:rPr>
        <w:t xml:space="preserve"> </w:t>
      </w:r>
      <w:r w:rsidRPr="0097394B">
        <w:rPr>
          <w:vanish/>
          <w:sz w:val="16"/>
        </w:rPr>
        <w:t>worse</w:t>
      </w:r>
      <w:r w:rsidRPr="0097394B">
        <w:rPr>
          <w:sz w:val="16"/>
        </w:rPr>
        <w:t xml:space="preserve"> </w:t>
      </w:r>
      <w:r w:rsidRPr="0097394B">
        <w:rPr>
          <w:vanish/>
          <w:sz w:val="16"/>
        </w:rPr>
        <w:t>deal</w:t>
      </w:r>
      <w:r w:rsidRPr="0097394B">
        <w:rPr>
          <w:sz w:val="16"/>
        </w:rPr>
        <w:t xml:space="preserve"> </w:t>
      </w:r>
      <w:r w:rsidRPr="0097394B">
        <w:rPr>
          <w:vanish/>
          <w:sz w:val="16"/>
        </w:rPr>
        <w:t>had</w:t>
      </w:r>
      <w:r w:rsidRPr="0097394B">
        <w:rPr>
          <w:sz w:val="16"/>
        </w:rPr>
        <w:t xml:space="preserve"> </w:t>
      </w:r>
      <w:r w:rsidRPr="0097394B">
        <w:rPr>
          <w:vanish/>
          <w:sz w:val="16"/>
        </w:rPr>
        <w:t>they</w:t>
      </w:r>
      <w:r w:rsidRPr="0097394B">
        <w:rPr>
          <w:sz w:val="16"/>
        </w:rPr>
        <w:t xml:space="preserve"> </w:t>
      </w:r>
      <w:r w:rsidRPr="0097394B">
        <w:rPr>
          <w:vanish/>
          <w:sz w:val="16"/>
        </w:rPr>
        <w:t>not</w:t>
      </w:r>
      <w:r w:rsidRPr="0097394B">
        <w:rPr>
          <w:sz w:val="16"/>
        </w:rPr>
        <w:t xml:space="preserve"> </w:t>
      </w:r>
      <w:r w:rsidRPr="0097394B">
        <w:rPr>
          <w:vanish/>
          <w:sz w:val="16"/>
        </w:rPr>
        <w:t>struck.</w:t>
      </w:r>
      <w:r w:rsidRPr="0097394B">
        <w:rPr>
          <w:sz w:val="16"/>
        </w:rPr>
        <w:t xml:space="preserve"> </w:t>
      </w:r>
      <w:r w:rsidRPr="0097394B">
        <w:rPr>
          <w:vanish/>
          <w:sz w:val="16"/>
        </w:rPr>
        <w:t>There</w:t>
      </w:r>
      <w:r w:rsidRPr="0097394B">
        <w:rPr>
          <w:sz w:val="16"/>
        </w:rPr>
        <w:t xml:space="preserve"> </w:t>
      </w:r>
      <w:r w:rsidRPr="0097394B">
        <w:rPr>
          <w:vanish/>
          <w:sz w:val="16"/>
        </w:rPr>
        <w:t>are</w:t>
      </w:r>
      <w:r w:rsidRPr="0097394B">
        <w:rPr>
          <w:sz w:val="16"/>
        </w:rPr>
        <w:t xml:space="preserve"> </w:t>
      </w:r>
      <w:r w:rsidRPr="0097394B">
        <w:rPr>
          <w:vanish/>
          <w:sz w:val="16"/>
        </w:rPr>
        <w:t>also</w:t>
      </w:r>
      <w:r w:rsidRPr="0097394B">
        <w:rPr>
          <w:sz w:val="16"/>
        </w:rPr>
        <w:t xml:space="preserve"> </w:t>
      </w:r>
      <w:r w:rsidRPr="0097394B">
        <w:rPr>
          <w:vanish/>
          <w:sz w:val="16"/>
        </w:rPr>
        <w:t>strikes</w:t>
      </w:r>
      <w:r w:rsidRPr="0097394B">
        <w:rPr>
          <w:sz w:val="16"/>
        </w:rPr>
        <w:t xml:space="preserve"> </w:t>
      </w:r>
      <w:r w:rsidRPr="0097394B">
        <w:rPr>
          <w:vanish/>
          <w:sz w:val="16"/>
        </w:rPr>
        <w:t>that</w:t>
      </w:r>
      <w:r w:rsidRPr="0097394B">
        <w:rPr>
          <w:sz w:val="16"/>
        </w:rPr>
        <w:t xml:space="preserve"> </w:t>
      </w:r>
      <w:r w:rsidRPr="0097394B">
        <w:rPr>
          <w:vanish/>
          <w:sz w:val="16"/>
        </w:rPr>
        <w:t>yield</w:t>
      </w:r>
      <w:r w:rsidRPr="0097394B">
        <w:rPr>
          <w:sz w:val="16"/>
        </w:rPr>
        <w:t xml:space="preserve"> </w:t>
      </w:r>
      <w:r w:rsidRPr="0097394B">
        <w:rPr>
          <w:vanish/>
          <w:sz w:val="16"/>
        </w:rPr>
        <w:t>apparently</w:t>
      </w:r>
      <w:r w:rsidRPr="0097394B">
        <w:rPr>
          <w:sz w:val="16"/>
        </w:rPr>
        <w:t xml:space="preserve"> </w:t>
      </w:r>
      <w:r w:rsidRPr="0097394B">
        <w:rPr>
          <w:vanish/>
          <w:sz w:val="16"/>
        </w:rPr>
        <w:t>better</w:t>
      </w:r>
      <w:r w:rsidRPr="0097394B">
        <w:rPr>
          <w:sz w:val="16"/>
        </w:rPr>
        <w:t xml:space="preserve"> </w:t>
      </w:r>
      <w:r w:rsidRPr="0097394B">
        <w:rPr>
          <w:vanish/>
          <w:sz w:val="16"/>
        </w:rPr>
        <w:t>deals,</w:t>
      </w:r>
      <w:r w:rsidRPr="0097394B">
        <w:rPr>
          <w:sz w:val="16"/>
        </w:rPr>
        <w:t xml:space="preserve"> </w:t>
      </w:r>
      <w:r w:rsidRPr="0097394B">
        <w:rPr>
          <w:vanish/>
          <w:sz w:val="16"/>
        </w:rPr>
        <w:t>such</w:t>
      </w:r>
      <w:r w:rsidRPr="0097394B">
        <w:rPr>
          <w:sz w:val="16"/>
        </w:rPr>
        <w:t xml:space="preserve"> </w:t>
      </w:r>
      <w:r w:rsidRPr="0097394B">
        <w:rPr>
          <w:vanish/>
          <w:sz w:val="16"/>
        </w:rPr>
        <w:t>as</w:t>
      </w:r>
      <w:r w:rsidRPr="0097394B">
        <w:rPr>
          <w:sz w:val="16"/>
        </w:rPr>
        <w:t xml:space="preserve"> </w:t>
      </w:r>
      <w:r w:rsidRPr="0097394B">
        <w:rPr>
          <w:vanish/>
          <w:sz w:val="16"/>
        </w:rPr>
        <w:t>the</w:t>
      </w:r>
      <w:r w:rsidRPr="0097394B">
        <w:rPr>
          <w:sz w:val="16"/>
        </w:rPr>
        <w:t xml:space="preserve"> </w:t>
      </w:r>
      <w:r w:rsidRPr="0097394B">
        <w:rPr>
          <w:vanish/>
          <w:sz w:val="16"/>
        </w:rPr>
        <w:t>contract</w:t>
      </w:r>
      <w:r w:rsidRPr="0097394B">
        <w:rPr>
          <w:sz w:val="16"/>
        </w:rPr>
        <w:t xml:space="preserve"> </w:t>
      </w:r>
      <w:r w:rsidRPr="0097394B">
        <w:rPr>
          <w:vanish/>
          <w:sz w:val="16"/>
        </w:rPr>
        <w:t>bargained</w:t>
      </w:r>
      <w:r w:rsidRPr="0097394B">
        <w:rPr>
          <w:sz w:val="16"/>
        </w:rPr>
        <w:t xml:space="preserve"> </w:t>
      </w:r>
      <w:r w:rsidRPr="0097394B">
        <w:rPr>
          <w:vanish/>
          <w:sz w:val="16"/>
        </w:rPr>
        <w:t>by</w:t>
      </w:r>
      <w:r w:rsidRPr="0097394B">
        <w:rPr>
          <w:sz w:val="16"/>
        </w:rPr>
        <w:t xml:space="preserve"> </w:t>
      </w:r>
      <w:r w:rsidRPr="0097394B">
        <w:rPr>
          <w:vanish/>
          <w:sz w:val="16"/>
        </w:rPr>
        <w:t>Unite</w:t>
      </w:r>
      <w:r w:rsidRPr="0097394B">
        <w:rPr>
          <w:sz w:val="16"/>
        </w:rPr>
        <w:t xml:space="preserve"> </w:t>
      </w:r>
      <w:r w:rsidRPr="0097394B">
        <w:rPr>
          <w:vanish/>
          <w:sz w:val="16"/>
        </w:rPr>
        <w:t>Here</w:t>
      </w:r>
      <w:r w:rsidRPr="0097394B">
        <w:rPr>
          <w:sz w:val="16"/>
        </w:rPr>
        <w:t xml:space="preserve"> </w:t>
      </w:r>
      <w:r w:rsidRPr="0097394B">
        <w:rPr>
          <w:vanish/>
          <w:sz w:val="16"/>
        </w:rPr>
        <w:t>with</w:t>
      </w:r>
      <w:r w:rsidRPr="0097394B">
        <w:rPr>
          <w:sz w:val="16"/>
        </w:rPr>
        <w:t xml:space="preserve"> </w:t>
      </w:r>
      <w:r w:rsidRPr="0097394B">
        <w:rPr>
          <w:vanish/>
          <w:sz w:val="16"/>
        </w:rPr>
        <w:t>Marriott</w:t>
      </w:r>
      <w:r w:rsidRPr="0097394B">
        <w:rPr>
          <w:sz w:val="16"/>
        </w:rPr>
        <w:t xml:space="preserve"> </w:t>
      </w:r>
      <w:r w:rsidRPr="0097394B">
        <w:rPr>
          <w:vanish/>
          <w:sz w:val="16"/>
        </w:rPr>
        <w:t>hotels</w:t>
      </w:r>
      <w:r w:rsidRPr="0097394B">
        <w:rPr>
          <w:sz w:val="16"/>
        </w:rPr>
        <w:t xml:space="preserve"> </w:t>
      </w:r>
      <w:r w:rsidRPr="0097394B">
        <w:rPr>
          <w:vanish/>
          <w:sz w:val="16"/>
        </w:rPr>
        <w:t>–</w:t>
      </w:r>
      <w:r w:rsidRPr="0097394B">
        <w:rPr>
          <w:sz w:val="16"/>
        </w:rPr>
        <w:t xml:space="preserve"> </w:t>
      </w:r>
      <w:r w:rsidRPr="0097394B">
        <w:rPr>
          <w:vanish/>
          <w:sz w:val="16"/>
        </w:rPr>
        <w:t>arguably</w:t>
      </w:r>
      <w:r w:rsidRPr="0097394B">
        <w:rPr>
          <w:sz w:val="16"/>
        </w:rPr>
        <w:t xml:space="preserve"> </w:t>
      </w:r>
      <w:r w:rsidRPr="0097394B">
        <w:rPr>
          <w:vanish/>
          <w:sz w:val="16"/>
        </w:rPr>
        <w:t>in</w:t>
      </w:r>
      <w:r w:rsidRPr="0097394B">
        <w:rPr>
          <w:sz w:val="16"/>
        </w:rPr>
        <w:t xml:space="preserve"> </w:t>
      </w:r>
      <w:r w:rsidRPr="0097394B">
        <w:rPr>
          <w:vanish/>
          <w:sz w:val="16"/>
        </w:rPr>
        <w:t>part</w:t>
      </w:r>
      <w:r w:rsidRPr="0097394B">
        <w:rPr>
          <w:sz w:val="16"/>
        </w:rPr>
        <w:t xml:space="preserve"> </w:t>
      </w:r>
      <w:r w:rsidRPr="0097394B">
        <w:rPr>
          <w:vanish/>
          <w:sz w:val="16"/>
        </w:rPr>
        <w:t>because</w:t>
      </w:r>
      <w:r w:rsidRPr="0097394B">
        <w:rPr>
          <w:sz w:val="16"/>
        </w:rPr>
        <w:t xml:space="preserve"> </w:t>
      </w:r>
      <w:r w:rsidRPr="0097394B">
        <w:rPr>
          <w:vanish/>
          <w:sz w:val="16"/>
        </w:rPr>
        <w:t>contracts</w:t>
      </w:r>
      <w:r w:rsidRPr="0097394B">
        <w:rPr>
          <w:sz w:val="16"/>
        </w:rPr>
        <w:t xml:space="preserve"> </w:t>
      </w:r>
      <w:r w:rsidRPr="0097394B">
        <w:rPr>
          <w:vanish/>
          <w:sz w:val="16"/>
        </w:rPr>
        <w:t>at</w:t>
      </w:r>
      <w:r w:rsidRPr="0097394B">
        <w:rPr>
          <w:sz w:val="16"/>
        </w:rPr>
        <w:t xml:space="preserve"> </w:t>
      </w:r>
      <w:r w:rsidRPr="0097394B">
        <w:rPr>
          <w:vanish/>
          <w:sz w:val="16"/>
        </w:rPr>
        <w:t>seven</w:t>
      </w:r>
      <w:r w:rsidRPr="0097394B">
        <w:rPr>
          <w:sz w:val="16"/>
        </w:rPr>
        <w:t xml:space="preserve"> </w:t>
      </w:r>
      <w:r w:rsidRPr="0097394B">
        <w:rPr>
          <w:vanish/>
          <w:sz w:val="16"/>
        </w:rPr>
        <w:t>different</w:t>
      </w:r>
      <w:r w:rsidRPr="0097394B">
        <w:rPr>
          <w:sz w:val="16"/>
        </w:rPr>
        <w:t xml:space="preserve"> </w:t>
      </w:r>
      <w:r w:rsidRPr="0097394B">
        <w:rPr>
          <w:vanish/>
          <w:sz w:val="16"/>
        </w:rPr>
        <w:t>bargaining</w:t>
      </w:r>
      <w:r w:rsidRPr="0097394B">
        <w:rPr>
          <w:sz w:val="16"/>
        </w:rPr>
        <w:t xml:space="preserve"> </w:t>
      </w:r>
      <w:r w:rsidRPr="0097394B">
        <w:rPr>
          <w:vanish/>
          <w:sz w:val="16"/>
        </w:rPr>
        <w:t>units</w:t>
      </w:r>
      <w:r w:rsidRPr="0097394B">
        <w:rPr>
          <w:sz w:val="16"/>
        </w:rPr>
        <w:t xml:space="preserve"> </w:t>
      </w:r>
      <w:r w:rsidRPr="0097394B">
        <w:rPr>
          <w:vanish/>
          <w:sz w:val="16"/>
        </w:rPr>
        <w:t>expired</w:t>
      </w:r>
      <w:r w:rsidRPr="0097394B">
        <w:rPr>
          <w:sz w:val="16"/>
        </w:rPr>
        <w:t xml:space="preserve"> </w:t>
      </w:r>
      <w:r w:rsidRPr="0097394B">
        <w:rPr>
          <w:vanish/>
          <w:sz w:val="16"/>
        </w:rPr>
        <w:t>simultaneously,</w:t>
      </w:r>
      <w:r w:rsidRPr="0097394B">
        <w:rPr>
          <w:sz w:val="16"/>
        </w:rPr>
        <w:t xml:space="preserve"> </w:t>
      </w:r>
      <w:r w:rsidRPr="0097394B">
        <w:rPr>
          <w:vanish/>
          <w:sz w:val="16"/>
        </w:rPr>
        <w:t>allowing</w:t>
      </w:r>
      <w:r w:rsidRPr="0097394B">
        <w:rPr>
          <w:sz w:val="16"/>
        </w:rPr>
        <w:t xml:space="preserve"> </w:t>
      </w:r>
      <w:r w:rsidRPr="0097394B">
        <w:rPr>
          <w:vanish/>
          <w:sz w:val="16"/>
        </w:rPr>
        <w:t>almost</w:t>
      </w:r>
      <w:r w:rsidRPr="0097394B">
        <w:rPr>
          <w:sz w:val="16"/>
        </w:rPr>
        <w:t xml:space="preserve"> </w:t>
      </w:r>
      <w:r w:rsidRPr="0097394B">
        <w:rPr>
          <w:vanish/>
          <w:sz w:val="16"/>
        </w:rPr>
        <w:t>8,000</w:t>
      </w:r>
      <w:r w:rsidRPr="0097394B">
        <w:rPr>
          <w:sz w:val="16"/>
        </w:rPr>
        <w:t xml:space="preserve"> </w:t>
      </w:r>
      <w:r w:rsidRPr="0097394B">
        <w:rPr>
          <w:vanish/>
          <w:sz w:val="16"/>
        </w:rPr>
        <w:t>workers</w:t>
      </w:r>
      <w:r w:rsidRPr="0097394B">
        <w:rPr>
          <w:sz w:val="16"/>
        </w:rPr>
        <w:t xml:space="preserve"> </w:t>
      </w:r>
      <w:r w:rsidRPr="0097394B">
        <w:rPr>
          <w:vanish/>
          <w:sz w:val="16"/>
        </w:rPr>
        <w:t>to</w:t>
      </w:r>
      <w:r w:rsidRPr="0097394B">
        <w:rPr>
          <w:sz w:val="16"/>
        </w:rPr>
        <w:t xml:space="preserve"> </w:t>
      </w:r>
      <w:r w:rsidRPr="0097394B">
        <w:rPr>
          <w:vanish/>
          <w:sz w:val="16"/>
        </w:rPr>
        <w:t>strike</w:t>
      </w:r>
      <w:r w:rsidRPr="0097394B">
        <w:rPr>
          <w:sz w:val="16"/>
        </w:rPr>
        <w:t xml:space="preserve"> </w:t>
      </w:r>
      <w:r w:rsidRPr="0097394B">
        <w:rPr>
          <w:vanish/>
          <w:sz w:val="16"/>
        </w:rPr>
        <w:t>at</w:t>
      </w:r>
      <w:r w:rsidRPr="0097394B">
        <w:rPr>
          <w:sz w:val="16"/>
        </w:rPr>
        <w:t xml:space="preserve"> </w:t>
      </w:r>
      <w:r w:rsidRPr="0097394B">
        <w:rPr>
          <w:vanish/>
          <w:sz w:val="16"/>
        </w:rPr>
        <w:t>once.</w:t>
      </w:r>
      <w:r w:rsidRPr="0097394B">
        <w:rPr>
          <w:sz w:val="16"/>
        </w:rPr>
        <w:t xml:space="preserve"> </w:t>
      </w:r>
      <w:r w:rsidRPr="0097394B">
        <w:rPr>
          <w:vanish/>
          <w:sz w:val="16"/>
        </w:rPr>
        <w:t>But</w:t>
      </w:r>
      <w:r w:rsidRPr="0097394B">
        <w:rPr>
          <w:sz w:val="16"/>
        </w:rPr>
        <w:t xml:space="preserve"> </w:t>
      </w:r>
      <w:r w:rsidRPr="0097394B">
        <w:rPr>
          <w:rStyle w:val="Emphasis"/>
          <w:highlight w:val="cyan"/>
        </w:rPr>
        <w:t>strikes don’t change the big-picture balance of power between employers and workers.</w:t>
      </w:r>
      <w:r w:rsidRPr="0097394B">
        <w:rPr>
          <w:sz w:val="16"/>
        </w:rPr>
        <w:t xml:space="preserve"> </w:t>
      </w:r>
      <w:r w:rsidRPr="0097394B">
        <w:rPr>
          <w:vanish/>
          <w:sz w:val="16"/>
        </w:rPr>
        <w:t>Most</w:t>
      </w:r>
      <w:r w:rsidRPr="0097394B">
        <w:rPr>
          <w:sz w:val="16"/>
        </w:rPr>
        <w:t xml:space="preserve"> </w:t>
      </w:r>
      <w:r w:rsidRPr="0097394B">
        <w:rPr>
          <w:vanish/>
          <w:sz w:val="16"/>
        </w:rPr>
        <w:t>of</w:t>
      </w:r>
      <w:r w:rsidRPr="0097394B">
        <w:rPr>
          <w:sz w:val="16"/>
        </w:rPr>
        <w:t xml:space="preserve"> </w:t>
      </w:r>
      <w:r w:rsidRPr="0097394B">
        <w:rPr>
          <w:vanish/>
          <w:sz w:val="16"/>
        </w:rPr>
        <w:t>the</w:t>
      </w:r>
      <w:r w:rsidRPr="0097394B">
        <w:rPr>
          <w:sz w:val="16"/>
        </w:rPr>
        <w:t xml:space="preserve"> </w:t>
      </w:r>
      <w:r w:rsidRPr="0097394B">
        <w:rPr>
          <w:vanish/>
          <w:sz w:val="16"/>
        </w:rPr>
        <w:t>time,</w:t>
      </w:r>
      <w:r w:rsidRPr="0097394B">
        <w:rPr>
          <w:sz w:val="16"/>
        </w:rPr>
        <w:t xml:space="preserve"> </w:t>
      </w:r>
      <w:r w:rsidRPr="0097394B">
        <w:rPr>
          <w:vanish/>
          <w:sz w:val="16"/>
        </w:rPr>
        <w:t>strikes</w:t>
      </w:r>
      <w:r w:rsidRPr="0097394B">
        <w:rPr>
          <w:sz w:val="16"/>
        </w:rPr>
        <w:t xml:space="preserve"> </w:t>
      </w:r>
      <w:r w:rsidRPr="0097394B">
        <w:rPr>
          <w:vanish/>
          <w:sz w:val="16"/>
        </w:rPr>
        <w:t>are</w:t>
      </w:r>
      <w:r w:rsidRPr="0097394B">
        <w:rPr>
          <w:sz w:val="16"/>
        </w:rPr>
        <w:t xml:space="preserve"> </w:t>
      </w:r>
      <w:r w:rsidRPr="0097394B">
        <w:rPr>
          <w:vanish/>
          <w:sz w:val="16"/>
        </w:rPr>
        <w:t>like</w:t>
      </w:r>
      <w:r w:rsidRPr="0097394B">
        <w:rPr>
          <w:sz w:val="16"/>
        </w:rPr>
        <w:t xml:space="preserve"> </w:t>
      </w:r>
      <w:r w:rsidRPr="0097394B">
        <w:rPr>
          <w:vanish/>
          <w:sz w:val="16"/>
        </w:rPr>
        <w:t>a</w:t>
      </w:r>
      <w:r w:rsidRPr="0097394B">
        <w:rPr>
          <w:sz w:val="16"/>
        </w:rPr>
        <w:t xml:space="preserve"> </w:t>
      </w:r>
      <w:r w:rsidRPr="0097394B">
        <w:rPr>
          <w:vanish/>
          <w:sz w:val="16"/>
        </w:rPr>
        <w:t>fistfight</w:t>
      </w:r>
      <w:r w:rsidRPr="0097394B">
        <w:rPr>
          <w:sz w:val="16"/>
        </w:rPr>
        <w:t xml:space="preserve"> </w:t>
      </w:r>
      <w:r w:rsidRPr="0097394B">
        <w:rPr>
          <w:vanish/>
          <w:sz w:val="16"/>
        </w:rPr>
        <w:t>in</w:t>
      </w:r>
      <w:r w:rsidRPr="0097394B">
        <w:rPr>
          <w:sz w:val="16"/>
        </w:rPr>
        <w:t xml:space="preserve"> </w:t>
      </w:r>
      <w:r w:rsidRPr="0097394B">
        <w:rPr>
          <w:vanish/>
          <w:sz w:val="16"/>
        </w:rPr>
        <w:t>which</w:t>
      </w:r>
      <w:r w:rsidRPr="0097394B">
        <w:rPr>
          <w:sz w:val="16"/>
        </w:rPr>
        <w:t xml:space="preserve"> </w:t>
      </w:r>
      <w:r w:rsidRPr="0097394B">
        <w:rPr>
          <w:vanish/>
          <w:sz w:val="16"/>
        </w:rPr>
        <w:t>one</w:t>
      </w:r>
      <w:r w:rsidRPr="0097394B">
        <w:rPr>
          <w:sz w:val="16"/>
        </w:rPr>
        <w:t xml:space="preserve"> </w:t>
      </w:r>
      <w:r w:rsidRPr="0097394B">
        <w:rPr>
          <w:vanish/>
          <w:sz w:val="16"/>
        </w:rPr>
        <w:t>side</w:t>
      </w:r>
      <w:r w:rsidRPr="0097394B">
        <w:rPr>
          <w:sz w:val="16"/>
        </w:rPr>
        <w:t xml:space="preserve"> </w:t>
      </w:r>
      <w:r w:rsidRPr="0097394B">
        <w:rPr>
          <w:vanish/>
          <w:sz w:val="16"/>
        </w:rPr>
        <w:t>gets</w:t>
      </w:r>
      <w:r w:rsidRPr="0097394B">
        <w:rPr>
          <w:sz w:val="16"/>
        </w:rPr>
        <w:t xml:space="preserve"> </w:t>
      </w:r>
      <w:r w:rsidRPr="0097394B">
        <w:rPr>
          <w:vanish/>
          <w:sz w:val="16"/>
        </w:rPr>
        <w:t>a</w:t>
      </w:r>
      <w:r w:rsidRPr="0097394B">
        <w:rPr>
          <w:sz w:val="16"/>
        </w:rPr>
        <w:t xml:space="preserve"> </w:t>
      </w:r>
      <w:r w:rsidRPr="0097394B">
        <w:rPr>
          <w:vanish/>
          <w:sz w:val="16"/>
        </w:rPr>
        <w:t>bloody</w:t>
      </w:r>
      <w:r w:rsidRPr="0097394B">
        <w:rPr>
          <w:sz w:val="16"/>
        </w:rPr>
        <w:t xml:space="preserve"> </w:t>
      </w:r>
      <w:r w:rsidRPr="0097394B">
        <w:rPr>
          <w:vanish/>
          <w:sz w:val="16"/>
        </w:rPr>
        <w:t>nose,</w:t>
      </w:r>
      <w:r w:rsidRPr="0097394B">
        <w:rPr>
          <w:sz w:val="16"/>
        </w:rPr>
        <w:t xml:space="preserve"> </w:t>
      </w:r>
      <w:r w:rsidRPr="0097394B">
        <w:rPr>
          <w:vanish/>
          <w:sz w:val="16"/>
        </w:rPr>
        <w:t>the</w:t>
      </w:r>
      <w:r w:rsidRPr="0097394B">
        <w:rPr>
          <w:sz w:val="16"/>
        </w:rPr>
        <w:t xml:space="preserve"> </w:t>
      </w:r>
      <w:r w:rsidRPr="0097394B">
        <w:rPr>
          <w:vanish/>
          <w:sz w:val="16"/>
        </w:rPr>
        <w:t>other</w:t>
      </w:r>
      <w:r w:rsidRPr="0097394B">
        <w:rPr>
          <w:sz w:val="16"/>
        </w:rPr>
        <w:t xml:space="preserve"> </w:t>
      </w:r>
      <w:r w:rsidRPr="0097394B">
        <w:rPr>
          <w:vanish/>
          <w:sz w:val="16"/>
        </w:rPr>
        <w:t>gets</w:t>
      </w:r>
      <w:r w:rsidRPr="0097394B">
        <w:rPr>
          <w:sz w:val="16"/>
        </w:rPr>
        <w:t xml:space="preserve"> </w:t>
      </w:r>
      <w:r w:rsidRPr="0097394B">
        <w:rPr>
          <w:vanish/>
          <w:sz w:val="16"/>
        </w:rPr>
        <w:t>a</w:t>
      </w:r>
      <w:r w:rsidRPr="0097394B">
        <w:rPr>
          <w:sz w:val="16"/>
        </w:rPr>
        <w:t xml:space="preserve"> </w:t>
      </w:r>
      <w:r w:rsidRPr="0097394B">
        <w:rPr>
          <w:vanish/>
          <w:sz w:val="16"/>
        </w:rPr>
        <w:t>black</w:t>
      </w:r>
      <w:r w:rsidRPr="0097394B">
        <w:rPr>
          <w:sz w:val="16"/>
        </w:rPr>
        <w:t xml:space="preserve"> </w:t>
      </w:r>
      <w:r w:rsidRPr="0097394B">
        <w:rPr>
          <w:vanish/>
          <w:sz w:val="16"/>
        </w:rPr>
        <w:t>eye,</w:t>
      </w:r>
      <w:r w:rsidRPr="0097394B">
        <w:rPr>
          <w:sz w:val="16"/>
        </w:rPr>
        <w:t xml:space="preserve"> </w:t>
      </w:r>
      <w:r w:rsidRPr="0097394B">
        <w:rPr>
          <w:vanish/>
          <w:sz w:val="16"/>
        </w:rPr>
        <w:t>and</w:t>
      </w:r>
      <w:r w:rsidRPr="0097394B">
        <w:rPr>
          <w:sz w:val="16"/>
        </w:rPr>
        <w:t xml:space="preserve"> </w:t>
      </w:r>
      <w:r w:rsidRPr="0097394B">
        <w:rPr>
          <w:vanish/>
          <w:sz w:val="16"/>
        </w:rPr>
        <w:t>each</w:t>
      </w:r>
      <w:r w:rsidRPr="0097394B">
        <w:rPr>
          <w:sz w:val="16"/>
        </w:rPr>
        <w:t xml:space="preserve"> </w:t>
      </w:r>
      <w:r w:rsidRPr="0097394B">
        <w:rPr>
          <w:vanish/>
          <w:sz w:val="16"/>
        </w:rPr>
        <w:t>walks</w:t>
      </w:r>
      <w:r w:rsidRPr="0097394B">
        <w:rPr>
          <w:sz w:val="16"/>
        </w:rPr>
        <w:t xml:space="preserve"> </w:t>
      </w:r>
      <w:r w:rsidRPr="0097394B">
        <w:rPr>
          <w:vanish/>
          <w:sz w:val="16"/>
        </w:rPr>
        <w:t>away</w:t>
      </w:r>
      <w:r w:rsidRPr="0097394B">
        <w:rPr>
          <w:sz w:val="16"/>
        </w:rPr>
        <w:t xml:space="preserve"> </w:t>
      </w:r>
      <w:r w:rsidRPr="0097394B">
        <w:rPr>
          <w:vanish/>
          <w:sz w:val="16"/>
        </w:rPr>
        <w:t>saying</w:t>
      </w:r>
      <w:r w:rsidRPr="0097394B">
        <w:rPr>
          <w:sz w:val="16"/>
        </w:rPr>
        <w:t xml:space="preserve"> </w:t>
      </w:r>
      <w:r w:rsidRPr="0097394B">
        <w:rPr>
          <w:vanish/>
          <w:sz w:val="16"/>
        </w:rPr>
        <w:t>“You</w:t>
      </w:r>
      <w:r w:rsidRPr="0097394B">
        <w:rPr>
          <w:sz w:val="16"/>
        </w:rPr>
        <w:t xml:space="preserve"> </w:t>
      </w:r>
      <w:r w:rsidRPr="0097394B">
        <w:rPr>
          <w:vanish/>
          <w:sz w:val="16"/>
        </w:rPr>
        <w:t>shoulda</w:t>
      </w:r>
      <w:r w:rsidRPr="0097394B">
        <w:rPr>
          <w:sz w:val="16"/>
        </w:rPr>
        <w:t xml:space="preserve"> </w:t>
      </w:r>
      <w:r w:rsidRPr="0097394B">
        <w:rPr>
          <w:vanish/>
          <w:sz w:val="16"/>
        </w:rPr>
        <w:t>seen</w:t>
      </w:r>
      <w:r w:rsidRPr="0097394B">
        <w:rPr>
          <w:sz w:val="16"/>
        </w:rPr>
        <w:t xml:space="preserve"> </w:t>
      </w:r>
      <w:r w:rsidRPr="0097394B">
        <w:rPr>
          <w:vanish/>
          <w:sz w:val="16"/>
        </w:rPr>
        <w:t>the</w:t>
      </w:r>
      <w:r w:rsidRPr="0097394B">
        <w:rPr>
          <w:sz w:val="16"/>
        </w:rPr>
        <w:t xml:space="preserve"> </w:t>
      </w:r>
      <w:r w:rsidRPr="0097394B">
        <w:rPr>
          <w:vanish/>
          <w:sz w:val="16"/>
        </w:rPr>
        <w:t>other</w:t>
      </w:r>
      <w:r w:rsidRPr="0097394B">
        <w:rPr>
          <w:sz w:val="16"/>
        </w:rPr>
        <w:t xml:space="preserve"> </w:t>
      </w:r>
      <w:r w:rsidRPr="0097394B">
        <w:rPr>
          <w:vanish/>
          <w:sz w:val="16"/>
        </w:rPr>
        <w:t>guy.”</w:t>
      </w:r>
      <w:r w:rsidRPr="0097394B">
        <w:rPr>
          <w:sz w:val="16"/>
        </w:rPr>
        <w:t xml:space="preserve"> </w:t>
      </w:r>
      <w:r w:rsidRPr="0097394B">
        <w:rPr>
          <w:vanish/>
          <w:sz w:val="16"/>
        </w:rPr>
        <w:t>At</w:t>
      </w:r>
      <w:r w:rsidRPr="0097394B">
        <w:rPr>
          <w:sz w:val="16"/>
        </w:rPr>
        <w:t xml:space="preserve"> </w:t>
      </w:r>
      <w:r w:rsidRPr="0097394B">
        <w:rPr>
          <w:vanish/>
          <w:sz w:val="16"/>
        </w:rPr>
        <w:t>best,</w:t>
      </w:r>
      <w:r w:rsidRPr="0097394B">
        <w:rPr>
          <w:sz w:val="16"/>
        </w:rPr>
        <w:t xml:space="preserve"> </w:t>
      </w:r>
      <w:r w:rsidRPr="0097394B">
        <w:rPr>
          <w:vanish/>
          <w:sz w:val="16"/>
        </w:rPr>
        <w:t>a</w:t>
      </w:r>
      <w:r w:rsidRPr="0097394B">
        <w:rPr>
          <w:sz w:val="16"/>
        </w:rPr>
        <w:t xml:space="preserve"> </w:t>
      </w:r>
      <w:r w:rsidRPr="0097394B">
        <w:rPr>
          <w:vanish/>
          <w:sz w:val="16"/>
        </w:rPr>
        <w:t>win</w:t>
      </w:r>
      <w:r w:rsidRPr="0097394B">
        <w:rPr>
          <w:sz w:val="16"/>
        </w:rPr>
        <w:t xml:space="preserve"> </w:t>
      </w:r>
      <w:r w:rsidRPr="0097394B">
        <w:rPr>
          <w:vanish/>
          <w:sz w:val="16"/>
        </w:rPr>
        <w:t>looks</w:t>
      </w:r>
      <w:r w:rsidRPr="0097394B">
        <w:rPr>
          <w:sz w:val="16"/>
        </w:rPr>
        <w:t xml:space="preserve"> </w:t>
      </w:r>
      <w:r w:rsidRPr="0097394B">
        <w:rPr>
          <w:vanish/>
          <w:sz w:val="16"/>
        </w:rPr>
        <w:t>like</w:t>
      </w:r>
      <w:r w:rsidRPr="0097394B">
        <w:rPr>
          <w:sz w:val="16"/>
        </w:rPr>
        <w:t xml:space="preserve"> </w:t>
      </w:r>
      <w:r w:rsidRPr="0097394B">
        <w:rPr>
          <w:vanish/>
          <w:sz w:val="16"/>
        </w:rPr>
        <w:t>giving</w:t>
      </w:r>
      <w:r w:rsidRPr="0097394B">
        <w:rPr>
          <w:sz w:val="16"/>
        </w:rPr>
        <w:t xml:space="preserve"> </w:t>
      </w:r>
      <w:r w:rsidRPr="0097394B">
        <w:rPr>
          <w:vanish/>
          <w:sz w:val="16"/>
        </w:rPr>
        <w:t>the</w:t>
      </w:r>
      <w:r w:rsidRPr="0097394B">
        <w:rPr>
          <w:sz w:val="16"/>
        </w:rPr>
        <w:t xml:space="preserve"> </w:t>
      </w:r>
      <w:r w:rsidRPr="0097394B">
        <w:rPr>
          <w:vanish/>
          <w:sz w:val="16"/>
        </w:rPr>
        <w:t>other</w:t>
      </w:r>
      <w:r w:rsidRPr="0097394B">
        <w:rPr>
          <w:sz w:val="16"/>
        </w:rPr>
        <w:t xml:space="preserve"> </w:t>
      </w:r>
      <w:r w:rsidRPr="0097394B">
        <w:rPr>
          <w:vanish/>
          <w:sz w:val="16"/>
        </w:rPr>
        <w:t>side</w:t>
      </w:r>
      <w:r w:rsidRPr="0097394B">
        <w:rPr>
          <w:sz w:val="16"/>
        </w:rPr>
        <w:t xml:space="preserve"> </w:t>
      </w:r>
      <w:r w:rsidRPr="0097394B">
        <w:rPr>
          <w:vanish/>
          <w:sz w:val="16"/>
        </w:rPr>
        <w:t>two</w:t>
      </w:r>
      <w:r w:rsidRPr="0097394B">
        <w:rPr>
          <w:sz w:val="16"/>
        </w:rPr>
        <w:t xml:space="preserve"> </w:t>
      </w:r>
      <w:r w:rsidRPr="0097394B">
        <w:rPr>
          <w:vanish/>
          <w:sz w:val="16"/>
        </w:rPr>
        <w:t>wounds</w:t>
      </w:r>
      <w:r w:rsidRPr="0097394B">
        <w:rPr>
          <w:sz w:val="16"/>
        </w:rPr>
        <w:t xml:space="preserve"> </w:t>
      </w:r>
      <w:r w:rsidRPr="0097394B">
        <w:rPr>
          <w:vanish/>
          <w:sz w:val="16"/>
        </w:rPr>
        <w:t>while</w:t>
      </w:r>
      <w:r w:rsidRPr="0097394B">
        <w:rPr>
          <w:sz w:val="16"/>
        </w:rPr>
        <w:t xml:space="preserve"> </w:t>
      </w:r>
      <w:r w:rsidRPr="0097394B">
        <w:rPr>
          <w:vanish/>
          <w:sz w:val="16"/>
        </w:rPr>
        <w:t>you</w:t>
      </w:r>
      <w:r w:rsidRPr="0097394B">
        <w:rPr>
          <w:sz w:val="16"/>
        </w:rPr>
        <w:t xml:space="preserve"> </w:t>
      </w:r>
      <w:r w:rsidRPr="0097394B">
        <w:rPr>
          <w:vanish/>
          <w:sz w:val="16"/>
        </w:rPr>
        <w:t>only</w:t>
      </w:r>
      <w:r w:rsidRPr="0097394B">
        <w:rPr>
          <w:sz w:val="16"/>
        </w:rPr>
        <w:t xml:space="preserve"> </w:t>
      </w:r>
      <w:r w:rsidRPr="0097394B">
        <w:rPr>
          <w:vanish/>
          <w:sz w:val="16"/>
        </w:rPr>
        <w:t>suffer</w:t>
      </w:r>
      <w:r w:rsidRPr="0097394B">
        <w:rPr>
          <w:sz w:val="16"/>
        </w:rPr>
        <w:t xml:space="preserve"> </w:t>
      </w:r>
      <w:r w:rsidRPr="0097394B">
        <w:rPr>
          <w:vanish/>
          <w:sz w:val="16"/>
        </w:rPr>
        <w:t>one.</w:t>
      </w:r>
    </w:p>
    <w:p w14:paraId="40E0144E" w14:textId="77777777" w:rsidR="0097394B" w:rsidRPr="0097394B" w:rsidRDefault="0097394B" w:rsidP="0097394B"/>
    <w:p w14:paraId="50151A65" w14:textId="77777777" w:rsidR="0097394B" w:rsidRPr="0097394B" w:rsidRDefault="0097394B" w:rsidP="0097394B">
      <w:pPr>
        <w:pStyle w:val="Heading3"/>
      </w:pPr>
      <w:r w:rsidRPr="0097394B">
        <w:lastRenderedPageBreak/>
        <w:t>Advantage 1</w:t>
      </w:r>
    </w:p>
    <w:p w14:paraId="54A26EE7" w14:textId="77777777" w:rsidR="0097394B" w:rsidRPr="0097394B" w:rsidRDefault="0097394B" w:rsidP="0097394B">
      <w:pPr>
        <w:pStyle w:val="Heading4"/>
        <w:rPr>
          <w:rFonts w:asciiTheme="majorHAnsi" w:hAnsiTheme="majorHAnsi" w:cstheme="majorHAnsi"/>
          <w:sz w:val="24"/>
        </w:rPr>
      </w:pPr>
      <w:r w:rsidRPr="0097394B">
        <w:rPr>
          <w:rFonts w:asciiTheme="majorHAnsi" w:hAnsiTheme="majorHAnsi" w:cstheme="majorHAnsi"/>
        </w:rPr>
        <w:t>Warming Key to stop an Ice age</w:t>
      </w:r>
    </w:p>
    <w:p w14:paraId="7685886E" w14:textId="77777777" w:rsidR="0097394B" w:rsidRPr="0097394B" w:rsidRDefault="0097394B" w:rsidP="0097394B">
      <w:pPr>
        <w:pStyle w:val="NormalWeb"/>
        <w:spacing w:before="0" w:beforeAutospacing="0" w:after="160" w:afterAutospacing="0"/>
        <w:rPr>
          <w:rFonts w:asciiTheme="majorHAnsi" w:hAnsiTheme="majorHAnsi" w:cstheme="majorHAnsi"/>
        </w:rPr>
      </w:pPr>
      <w:r w:rsidRPr="0097394B">
        <w:rPr>
          <w:rFonts w:asciiTheme="majorHAnsi" w:hAnsiTheme="majorHAnsi" w:cstheme="majorHAnsi"/>
          <w:vanish/>
          <w:color w:val="000000"/>
        </w:rPr>
        <w:t>Alex</w:t>
      </w:r>
      <w:r w:rsidRPr="0097394B">
        <w:rPr>
          <w:rFonts w:asciiTheme="majorHAnsi" w:hAnsiTheme="majorHAnsi" w:cstheme="majorHAnsi"/>
          <w:color w:val="000000"/>
        </w:rPr>
        <w:t xml:space="preserve"> </w:t>
      </w:r>
      <w:r w:rsidRPr="0097394B">
        <w:rPr>
          <w:rFonts w:asciiTheme="majorHAnsi" w:hAnsiTheme="majorHAnsi" w:cstheme="majorHAnsi"/>
          <w:b/>
          <w:bCs/>
          <w:vanish/>
          <w:color w:val="000000"/>
          <w:sz w:val="26"/>
          <w:szCs w:val="26"/>
        </w:rPr>
        <w:t>Morales</w:t>
      </w:r>
      <w:r w:rsidRPr="0097394B">
        <w:rPr>
          <w:rFonts w:asciiTheme="majorHAnsi" w:hAnsiTheme="majorHAnsi" w:cstheme="majorHAnsi"/>
          <w:vanish/>
          <w:color w:val="000000"/>
        </w:rPr>
        <w: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1-13-</w:t>
      </w:r>
      <w:r w:rsidRPr="0097394B">
        <w:rPr>
          <w:rFonts w:asciiTheme="majorHAnsi" w:hAnsiTheme="majorHAnsi" w:cstheme="majorHAnsi"/>
          <w:b/>
          <w:bCs/>
          <w:vanish/>
          <w:color w:val="000000"/>
          <w:sz w:val="26"/>
          <w:szCs w:val="26"/>
        </w:rPr>
        <w:t>2016</w:t>
      </w:r>
      <w:r w:rsidRPr="0097394B">
        <w:rPr>
          <w:rFonts w:asciiTheme="majorHAnsi" w:hAnsiTheme="majorHAnsi" w:cstheme="majorHAnsi"/>
          <w:vanish/>
          <w:color w:val="000000"/>
        </w:rPr>
        <w: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Good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News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Global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Warming: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We've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Delayed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Next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Ice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Age,"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Bloomberg,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http://www.bloomberg.com/news/articles/2016-01-13/the-good-news-on-global-warming-we-ve-delayed-the-next-ice-age</w:t>
      </w:r>
    </w:p>
    <w:p w14:paraId="7BCFCF1B" w14:textId="77777777" w:rsidR="0097394B" w:rsidRPr="0097394B" w:rsidRDefault="0097394B" w:rsidP="0097394B">
      <w:pPr>
        <w:pStyle w:val="NormalWeb"/>
        <w:spacing w:before="0" w:beforeAutospacing="0" w:after="160" w:afterAutospacing="0"/>
        <w:rPr>
          <w:rFonts w:asciiTheme="majorHAnsi" w:hAnsiTheme="majorHAnsi" w:cstheme="majorHAnsi"/>
          <w:sz w:val="16"/>
          <w:szCs w:val="28"/>
        </w:rPr>
      </w:pP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warming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caused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fossil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fuel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emissions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blamed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scientists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intensifying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storms,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raising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levels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prolonging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droughts.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there’s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evidence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positive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have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delayed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next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ice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100,000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years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QUICKTAKE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conditions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necessary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for</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onset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of</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new</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ice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age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were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narrowly</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missed</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beginning</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of</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Industrial</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Revolution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1800</w:t>
      </w:r>
      <w:r w:rsidRPr="0097394B">
        <w:rPr>
          <w:rFonts w:asciiTheme="majorHAnsi" w:hAnsiTheme="majorHAnsi" w:cstheme="majorHAnsi"/>
          <w:vanish/>
          <w:color w:val="000000"/>
          <w:sz w:val="16"/>
          <w:szCs w:val="28"/>
        </w:rPr>
        <w:t>s</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researchers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Potsdam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Institute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Climate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Impact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Research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near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Berlin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wrote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Wednesday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journal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Nature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Since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rising</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emissions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heat-trapping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burning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oil,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have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made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spread</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of</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world’s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ice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sheets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even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less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likely</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said.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vanish/>
          <w:color w:val="000000"/>
          <w:szCs w:val="28"/>
          <w:u w:val="single"/>
        </w:rPr>
        <w:t>This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study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further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confirms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we’ve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suspected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some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time,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dioxide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humans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have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added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atmosphere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will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alter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climate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planet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tens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hundreds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thousands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canceled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next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Andrew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Watson,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professor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Earth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sciences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University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Exeter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southwest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England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wasn’t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involved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research.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vanish/>
          <w:color w:val="000000"/>
          <w:szCs w:val="28"/>
          <w:u w:val="single"/>
        </w:rPr>
        <w:t>Humans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now</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effectively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control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climate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planet."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study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reveals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new</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findings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relationship</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between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insolation,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measure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energy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reaching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planet,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levels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dioxide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atmosphere,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spread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sheets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characterize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researchers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Germany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computer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models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replicate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eight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glacial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cycles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provide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predictions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next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might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occur.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scientists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found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further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output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heat-trapping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gases,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next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probably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wouldn’t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50,000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years.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current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so-called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inter-glacial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period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“unusually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according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author,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Andrey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Ganopolski.</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“However,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our</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study</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rPr>
        <w:t>also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shows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that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rPr>
        <w:t>relatively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moderate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additional</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rPr>
        <w:t>anthropogenic</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CO2-emissions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burning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oil,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gas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are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rPr>
        <w:t>already</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shd w:val="clear" w:color="auto" w:fill="00FF00"/>
        </w:rPr>
        <w:t>sufficient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postpone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next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ice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age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another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50,000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which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would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mean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next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probably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won’t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start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100,000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said.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bottom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line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basically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skipping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whole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glacial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cycle,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which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unprecedented</w:t>
      </w:r>
      <w:r w:rsidRPr="0097394B">
        <w:rPr>
          <w:rFonts w:asciiTheme="majorHAnsi" w:hAnsiTheme="majorHAnsi" w:cstheme="majorHAnsi"/>
          <w:vanish/>
          <w:color w:val="000000"/>
          <w:sz w:val="16"/>
          <w:szCs w:val="28"/>
        </w:rPr>
        <w:t>.</w:t>
      </w:r>
    </w:p>
    <w:p w14:paraId="6E49356B" w14:textId="77777777" w:rsidR="0097394B" w:rsidRPr="0097394B" w:rsidRDefault="0097394B" w:rsidP="0097394B">
      <w:pPr>
        <w:rPr>
          <w:rFonts w:asciiTheme="majorHAnsi" w:hAnsiTheme="majorHAnsi" w:cstheme="majorHAnsi"/>
        </w:rPr>
      </w:pPr>
    </w:p>
    <w:p w14:paraId="09933865" w14:textId="77777777" w:rsidR="0097394B" w:rsidRPr="0097394B" w:rsidRDefault="0097394B" w:rsidP="0097394B">
      <w:pPr>
        <w:pStyle w:val="Heading4"/>
        <w:spacing w:before="240" w:after="40"/>
        <w:rPr>
          <w:rFonts w:asciiTheme="majorHAnsi" w:hAnsiTheme="majorHAnsi" w:cstheme="majorHAnsi"/>
        </w:rPr>
      </w:pPr>
      <w:r w:rsidRPr="0097394B">
        <w:rPr>
          <w:rFonts w:asciiTheme="majorHAnsi" w:hAnsiTheme="majorHAnsi" w:cstheme="majorHAnsi"/>
          <w:color w:val="000000"/>
        </w:rPr>
        <w:t>Extinction</w:t>
      </w:r>
    </w:p>
    <w:p w14:paraId="6FE72B2B" w14:textId="77777777" w:rsidR="0097394B" w:rsidRPr="0097394B" w:rsidRDefault="0097394B" w:rsidP="0097394B">
      <w:pPr>
        <w:pStyle w:val="NormalWeb"/>
        <w:spacing w:before="0" w:beforeAutospacing="0" w:after="160" w:afterAutospacing="0"/>
        <w:rPr>
          <w:rFonts w:asciiTheme="majorHAnsi" w:hAnsiTheme="majorHAnsi" w:cstheme="majorHAnsi"/>
        </w:rPr>
      </w:pPr>
      <w:r w:rsidRPr="0097394B">
        <w:rPr>
          <w:rFonts w:asciiTheme="majorHAnsi" w:hAnsiTheme="majorHAnsi" w:cstheme="majorHAnsi"/>
          <w:vanish/>
          <w:color w:val="000000"/>
        </w:rPr>
        <w:t>David</w:t>
      </w:r>
      <w:r w:rsidRPr="0097394B">
        <w:rPr>
          <w:rFonts w:asciiTheme="majorHAnsi" w:hAnsiTheme="majorHAnsi" w:cstheme="majorHAnsi"/>
          <w:color w:val="000000"/>
        </w:rPr>
        <w:t xml:space="preserve"> </w:t>
      </w:r>
      <w:r w:rsidRPr="0097394B">
        <w:rPr>
          <w:rFonts w:asciiTheme="majorHAnsi" w:hAnsiTheme="majorHAnsi" w:cstheme="majorHAnsi"/>
          <w:b/>
          <w:bCs/>
          <w:vanish/>
          <w:color w:val="000000"/>
          <w:sz w:val="26"/>
          <w:szCs w:val="26"/>
        </w:rPr>
        <w:t>Deming</w:t>
      </w:r>
      <w:r w:rsidRPr="0097394B">
        <w:rPr>
          <w:rFonts w:asciiTheme="majorHAnsi" w:hAnsiTheme="majorHAnsi" w:cstheme="majorHAnsi"/>
          <w:b/>
          <w:bCs/>
          <w:color w:val="000000"/>
          <w:sz w:val="26"/>
          <w:szCs w:val="26"/>
        </w:rPr>
        <w:t xml:space="preserve"> </w:t>
      </w:r>
      <w:r w:rsidRPr="0097394B">
        <w:rPr>
          <w:rFonts w:asciiTheme="majorHAnsi" w:hAnsiTheme="majorHAnsi" w:cstheme="majorHAnsi"/>
          <w:b/>
          <w:bCs/>
          <w:vanish/>
          <w:color w:val="000000"/>
          <w:sz w:val="26"/>
          <w:szCs w:val="26"/>
        </w:rPr>
        <w:t>2009</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(geophysicist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and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associate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professor</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Arts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and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Sciences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University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Oklahoma)</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Coming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Ice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Age,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5/13/09,</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http://www.americanthinker.com/2009/05/the_coming_ice_age.html</w:t>
      </w:r>
    </w:p>
    <w:p w14:paraId="126FFE78" w14:textId="77777777" w:rsidR="0097394B" w:rsidRPr="0097394B" w:rsidRDefault="0097394B" w:rsidP="0097394B">
      <w:pPr>
        <w:pStyle w:val="NormalWeb"/>
        <w:spacing w:before="0" w:beforeAutospacing="0" w:after="0" w:afterAutospacing="0"/>
        <w:rPr>
          <w:rFonts w:asciiTheme="majorHAnsi" w:hAnsiTheme="majorHAnsi" w:cstheme="majorHAnsi"/>
          <w:sz w:val="16"/>
          <w:szCs w:val="28"/>
        </w:rPr>
      </w:pP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northern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Europe,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Little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kicked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with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Famine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1315.</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Crops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failed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due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temperatures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incessant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rain.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Desperate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starving,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parents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their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children,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people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dug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up</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corpses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graves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food.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jails,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inmates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instantly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prisoners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alive.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Famine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followed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Black</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Death,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greatest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disaster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ever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hit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human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race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One-third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human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terror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anarchy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prevailed.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Human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civilization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know</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is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only</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possible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warm</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interglacial</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climate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catastrophic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asteroid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impact</w:t>
      </w:r>
      <w:r w:rsidRPr="0097394B">
        <w:rPr>
          <w:rFonts w:asciiTheme="majorHAnsi" w:hAnsiTheme="majorHAnsi" w:cstheme="majorHAnsi"/>
          <w:b/>
          <w:bCs/>
          <w:vanish/>
          <w:color w:val="000000"/>
          <w:szCs w:val="28"/>
          <w:u w:val="single"/>
        </w:rPr>
        <w:t>,</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the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greatest</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threat</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to</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the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human</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race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is</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the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onset</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of</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another</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ice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age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oscillation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between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interglacial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periods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dominant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feature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Earth's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climate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last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million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computer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models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predict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significant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global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warming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dioxide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cannot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reproduce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these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temperature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changes</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failure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reproduce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significant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aspect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terrestrial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reveals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incomplete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understanding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nearly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complete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ignorance.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Global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warming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predictions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meteorologists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speculative,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untested,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poorly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constrained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computer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models.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our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knowledge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variety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reliable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data,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including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cores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Greenland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Antarctic</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sheets</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perspicacious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listen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geologists,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meteorologists.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reducing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our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production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dioxide,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risk</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hastening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advent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next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foolhardy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dangerous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Obama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administration's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announcement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cool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through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geoengineering.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Such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middle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cooling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trend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could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provoke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irreversible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onset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age.</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shd w:val="clear" w:color="auto" w:fill="00FF00"/>
        </w:rPr>
        <w:t>It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not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hyperbole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state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that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such</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climatic</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change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would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mean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end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human</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shd w:val="clear" w:color="auto" w:fill="00FF00"/>
        </w:rPr>
        <w:t>civilization</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as</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we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know</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it</w:t>
      </w:r>
      <w:r w:rsidRPr="0097394B">
        <w:rPr>
          <w:rFonts w:asciiTheme="majorHAnsi" w:hAnsiTheme="majorHAnsi" w:cstheme="majorHAnsi"/>
          <w:b/>
          <w:bCs/>
          <w:vanish/>
          <w:color w:val="000000"/>
          <w:szCs w:val="28"/>
          <w:u w:val="single"/>
          <w:shd w:val="clear" w:color="auto" w:fill="00FF00"/>
        </w:rPr>
        <w:t>.</w:t>
      </w:r>
      <w:r w:rsidRPr="0097394B">
        <w:rPr>
          <w:rFonts w:asciiTheme="majorHAnsi" w:hAnsiTheme="majorHAnsi" w:cstheme="majorHAnsi"/>
          <w:color w:val="000000"/>
          <w:sz w:val="16"/>
          <w:szCs w:val="28"/>
          <w:shd w:val="clear" w:color="auto" w:fill="00FF00"/>
        </w:rPr>
        <w:t xml:space="preserve"> </w:t>
      </w:r>
      <w:r w:rsidRPr="0097394B">
        <w:rPr>
          <w:rFonts w:asciiTheme="majorHAnsi" w:hAnsiTheme="majorHAnsi" w:cstheme="majorHAnsi"/>
          <w:vanish/>
          <w:color w:val="000000"/>
          <w:szCs w:val="28"/>
          <w:u w:val="single"/>
          <w:shd w:val="clear" w:color="auto" w:fill="00FF00"/>
        </w:rPr>
        <w:t>Earth's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climate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controlled</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by</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Sun</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comparison,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every</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other</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factor</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trivial.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coldest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Little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latter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half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seventeenth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century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marked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nearly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complete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absence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sunspots.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appears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entering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period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quiescence.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August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2008</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first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month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year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1913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sunspots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observed.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write,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remains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quiet.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cooling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trend.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extent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above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twenty-year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We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have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heard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much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dangers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global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warming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due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dioxide.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potential</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danger</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any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potential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anthropogenic</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warming</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trivial</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compared</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risk</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entering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a</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new</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ice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age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Public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policy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decisions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realistic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appraisal</w:t>
      </w:r>
    </w:p>
    <w:p w14:paraId="6D820028" w14:textId="77777777" w:rsidR="0097394B" w:rsidRPr="0097394B" w:rsidRDefault="0097394B" w:rsidP="0097394B">
      <w:pPr>
        <w:spacing w:after="240"/>
        <w:rPr>
          <w:rFonts w:asciiTheme="majorHAnsi" w:hAnsiTheme="majorHAnsi" w:cstheme="majorHAnsi"/>
        </w:rPr>
      </w:pPr>
    </w:p>
    <w:p w14:paraId="2F4CF212" w14:textId="77777777" w:rsidR="0097394B" w:rsidRPr="0097394B" w:rsidRDefault="0097394B" w:rsidP="0097394B">
      <w:pPr>
        <w:pStyle w:val="Heading4"/>
        <w:spacing w:before="200"/>
        <w:rPr>
          <w:rFonts w:asciiTheme="majorHAnsi" w:hAnsiTheme="majorHAnsi" w:cstheme="majorHAnsi"/>
        </w:rPr>
      </w:pPr>
      <w:r w:rsidRPr="0097394B">
        <w:rPr>
          <w:rFonts w:asciiTheme="majorHAnsi" w:hAnsiTheme="majorHAnsi" w:cstheme="majorHAnsi"/>
          <w:color w:val="000000"/>
        </w:rPr>
        <w:t>CO2 promotes the greening effect – leads to fewer deaths from starvation</w:t>
      </w:r>
    </w:p>
    <w:p w14:paraId="35EF79FA" w14:textId="77777777" w:rsidR="0097394B" w:rsidRPr="0097394B" w:rsidRDefault="0097394B" w:rsidP="0097394B">
      <w:pPr>
        <w:pStyle w:val="NormalWeb"/>
        <w:spacing w:before="0" w:beforeAutospacing="0" w:after="0" w:afterAutospacing="0"/>
        <w:rPr>
          <w:rFonts w:asciiTheme="majorHAnsi" w:hAnsiTheme="majorHAnsi" w:cstheme="majorHAnsi"/>
        </w:rPr>
      </w:pPr>
      <w:r w:rsidRPr="0097394B">
        <w:rPr>
          <w:rFonts w:asciiTheme="majorHAnsi" w:hAnsiTheme="majorHAnsi" w:cstheme="majorHAnsi"/>
          <w:b/>
          <w:bCs/>
          <w:vanish/>
          <w:color w:val="000000"/>
          <w:sz w:val="26"/>
          <w:szCs w:val="26"/>
        </w:rPr>
        <w:t>Bell</w:t>
      </w:r>
      <w:r w:rsidRPr="0097394B">
        <w:rPr>
          <w:rFonts w:asciiTheme="majorHAnsi" w:hAnsiTheme="majorHAnsi" w:cstheme="majorHAnsi"/>
          <w:b/>
          <w:bCs/>
          <w:color w:val="000000"/>
          <w:sz w:val="26"/>
          <w:szCs w:val="26"/>
        </w:rPr>
        <w:t xml:space="preserve"> </w:t>
      </w:r>
      <w:r w:rsidRPr="0097394B">
        <w:rPr>
          <w:rFonts w:asciiTheme="majorHAnsi" w:hAnsiTheme="majorHAnsi" w:cstheme="majorHAnsi"/>
          <w:b/>
          <w:bCs/>
          <w:vanish/>
          <w:color w:val="000000"/>
          <w:sz w:val="26"/>
          <w:szCs w:val="26"/>
        </w:rPr>
        <w:t>16</w:t>
      </w:r>
      <w:r w:rsidRPr="0097394B">
        <w:rPr>
          <w:rFonts w:asciiTheme="majorHAnsi" w:hAnsiTheme="majorHAnsi" w:cstheme="majorHAnsi"/>
          <w:b/>
          <w:bCs/>
          <w:color w:val="000000"/>
          <w:sz w:val="26"/>
          <w:szCs w:val="26"/>
        </w:rPr>
        <w:t xml:space="preserve"> </w:t>
      </w:r>
      <w:r w:rsidRPr="0097394B">
        <w:rPr>
          <w:rFonts w:asciiTheme="majorHAnsi" w:hAnsiTheme="majorHAnsi" w:cstheme="majorHAnsi"/>
          <w:vanish/>
          <w:color w:val="000000"/>
        </w:rPr>
        <w:t>(Cfact,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“Co2</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‘pollution’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greening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planet,”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Larry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Bell,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5/9/16,</w:t>
      </w:r>
      <w:r w:rsidRPr="0097394B">
        <w:rPr>
          <w:rFonts w:asciiTheme="majorHAnsi" w:hAnsiTheme="majorHAnsi" w:cstheme="majorHAnsi"/>
          <w:color w:val="000000"/>
        </w:rPr>
        <w:t xml:space="preserve"> </w:t>
      </w:r>
      <w:hyperlink r:id="rId18" w:history="1">
        <w:r w:rsidRPr="0097394B">
          <w:rPr>
            <w:rStyle w:val="Hyperlink"/>
            <w:rFonts w:asciiTheme="majorHAnsi" w:hAnsiTheme="majorHAnsi" w:cstheme="majorHAnsi"/>
            <w:vanish/>
            <w:color w:val="000000"/>
          </w:rPr>
          <w:t>http://www.cfact.org/2016/05/09/co2-pollution-is-greening-the-planet/)</w:t>
        </w:r>
      </w:hyperlink>
      <w:r w:rsidRPr="0097394B">
        <w:rPr>
          <w:rFonts w:asciiTheme="majorHAnsi" w:hAnsiTheme="majorHAnsi" w:cstheme="majorHAnsi"/>
          <w:color w:val="000000"/>
        </w:rPr>
        <w:t xml:space="preserve"> </w:t>
      </w:r>
      <w:r w:rsidRPr="0097394B">
        <w:rPr>
          <w:rFonts w:asciiTheme="majorHAnsi" w:hAnsiTheme="majorHAnsi" w:cstheme="majorHAnsi"/>
          <w:vanish/>
          <w:color w:val="000000"/>
        </w:rPr>
        <w: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SR</w:t>
      </w:r>
    </w:p>
    <w:p w14:paraId="3F2732B4" w14:textId="77777777" w:rsidR="0097394B" w:rsidRPr="0097394B" w:rsidRDefault="0097394B" w:rsidP="0097394B">
      <w:pPr>
        <w:pStyle w:val="NormalWeb"/>
        <w:spacing w:before="0" w:beforeAutospacing="0" w:after="0" w:afterAutospacing="0"/>
        <w:rPr>
          <w:rFonts w:asciiTheme="majorHAnsi" w:hAnsiTheme="majorHAnsi" w:cstheme="majorHAnsi"/>
          <w:sz w:val="16"/>
          <w:szCs w:val="28"/>
        </w:rPr>
      </w:pPr>
      <w:r w:rsidRPr="0097394B">
        <w:rPr>
          <w:rFonts w:asciiTheme="majorHAnsi" w:hAnsiTheme="majorHAnsi" w:cstheme="majorHAnsi"/>
          <w:vanish/>
          <w:color w:val="000000"/>
          <w:sz w:val="16"/>
          <w:szCs w:val="28"/>
        </w:rPr>
        <w:t>If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there’s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anything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crisis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theology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clerics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fossil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tidings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example,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results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satellite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published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month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journal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reported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shd w:val="clear" w:color="auto" w:fill="00FF00"/>
        </w:rPr>
        <w:t>thanks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to</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that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“pollutant,”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the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planet</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producing</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lots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more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veggies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even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strident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non-carnivorous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ideologically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superior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planetary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salvationists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truly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celebrate.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How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according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researchers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nine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countries,</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it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amounted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persistent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and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widespread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increase”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greening</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over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25%</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50%</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“global</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vegetated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area”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over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past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35</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Less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4%</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globe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showed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reduction.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85%</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Earth’s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ice-free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lands,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covered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green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average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about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32%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amount.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additional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leaves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carpet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continental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twice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over.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If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you</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holding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your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breath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wondering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occurring,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ahead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relax</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blameless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credit.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Based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simulated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ecosystem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models,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researchers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credited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70%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green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bounty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fertilization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benefits</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Lush-Green-Forestattributed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nitrogen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fertilizers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4%</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shifts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management,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neither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explain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observed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added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temperate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boreal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forests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Northern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Hemisphere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published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journal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reported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substantial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increase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water-use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efficiency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over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past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two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decades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larger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predicted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biosphere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models.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was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attributed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increased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ecosystem-level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photosynthesis,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uptake,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decreasing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evapotranspiration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(water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loss).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here’s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authors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report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obviously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struggle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They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attributed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third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greatest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beneficial</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influence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8%</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“climate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change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admission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must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particularly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painful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co-author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Philippe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Ciais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Laboratory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Environmental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Sciences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France,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served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author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reliably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alarmist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Intergovernmental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Panel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(IPCC)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reports.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True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Ciais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fallacy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contrarian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argument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two-fold.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First,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many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negative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aspects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acknowledged.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“Second,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shown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acclimatize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rising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concentration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fertilization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diminishes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time.”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actually,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wrong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accounts.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Regarding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first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“fallacy,”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Judith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Curry,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former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Earth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Sciences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Georgia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Institute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Technology,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pointed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inappropriate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dismiss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arguments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so-called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contrarians,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disagreement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consensus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reflects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conflicts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values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preference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empirical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observed]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versus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hypothetical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projected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models].”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claims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fertilization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benefits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temporary,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authority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Craig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Idso,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chairs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Center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Dioxide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finds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empirical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evidence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support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model-based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claim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uptake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diminish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rising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temperatures.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just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opposite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observed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world.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50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years,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uptake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doubled.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boosts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efficiency.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fertilization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enables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leaves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extract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photosynthesis,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process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converts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sunlight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nutrients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sugars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fuel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life.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Many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tolerate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heat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better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levels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higher,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evidenced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satellite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imagery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deserts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savannas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greenery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expansion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apparent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locations.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author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Zaichun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Zhu</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Peking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University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BBC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News,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greening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reported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ability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fundamentally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cycling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many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regions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world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warmer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precipitation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longer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seasons.</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This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results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far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fewer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deaths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from</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starvation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and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winter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hypothermia</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although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just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happening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very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recently,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very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Despite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“record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levels,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1998</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2015</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ocean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Nîno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temperature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spikes,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satellites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recorded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statistically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significant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warming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nearly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two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decades.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Nevertheless,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occurring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nearly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two-century-long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natural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warming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trend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began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before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Industrial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Revolution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introduced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fossil-fueled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smokestacks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SUVs.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Those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same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fossil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displaced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firewood,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preserving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forests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oxygen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Bambi</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depend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returning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fertilizer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bargain. </w:t>
      </w:r>
    </w:p>
    <w:p w14:paraId="5DD0F6C9" w14:textId="77777777" w:rsidR="0097394B" w:rsidRPr="0097394B" w:rsidRDefault="0097394B" w:rsidP="0097394B">
      <w:pPr>
        <w:spacing w:after="240"/>
        <w:rPr>
          <w:rFonts w:asciiTheme="majorHAnsi" w:hAnsiTheme="majorHAnsi" w:cstheme="majorHAnsi"/>
        </w:rPr>
      </w:pPr>
    </w:p>
    <w:p w14:paraId="34985D3A" w14:textId="77777777" w:rsidR="0097394B" w:rsidRPr="0097394B" w:rsidRDefault="0097394B" w:rsidP="0097394B">
      <w:pPr>
        <w:pStyle w:val="Heading4"/>
        <w:rPr>
          <w:rFonts w:asciiTheme="majorHAnsi" w:hAnsiTheme="majorHAnsi" w:cstheme="majorHAnsi"/>
        </w:rPr>
      </w:pPr>
      <w:r w:rsidRPr="0097394B">
        <w:rPr>
          <w:rFonts w:asciiTheme="majorHAnsi" w:hAnsiTheme="majorHAnsi" w:cstheme="majorHAnsi"/>
        </w:rPr>
        <w:t xml:space="preserve">The </w:t>
      </w:r>
      <w:r w:rsidRPr="0097394B">
        <w:rPr>
          <w:rFonts w:asciiTheme="majorHAnsi" w:hAnsiTheme="majorHAnsi" w:cstheme="majorHAnsi"/>
          <w:u w:val="single"/>
        </w:rPr>
        <w:t>best experiments</w:t>
      </w:r>
      <w:r w:rsidRPr="0097394B">
        <w:rPr>
          <w:rFonts w:asciiTheme="majorHAnsi" w:hAnsiTheme="majorHAnsi" w:cstheme="majorHAnsi"/>
        </w:rPr>
        <w:t xml:space="preserve"> prove rising CO2 is needed for </w:t>
      </w:r>
      <w:r w:rsidRPr="0097394B">
        <w:rPr>
          <w:rFonts w:asciiTheme="majorHAnsi" w:hAnsiTheme="majorHAnsi" w:cstheme="majorHAnsi"/>
          <w:u w:val="single"/>
        </w:rPr>
        <w:t>large increases</w:t>
      </w:r>
      <w:r w:rsidRPr="0097394B">
        <w:rPr>
          <w:rFonts w:asciiTheme="majorHAnsi" w:hAnsiTheme="majorHAnsi" w:cstheme="majorHAnsi"/>
        </w:rPr>
        <w:t xml:space="preserve"> in food yields. </w:t>
      </w:r>
    </w:p>
    <w:p w14:paraId="543D5C9A" w14:textId="77777777" w:rsidR="0097394B" w:rsidRPr="0097394B" w:rsidRDefault="0097394B" w:rsidP="0097394B">
      <w:pPr>
        <w:pStyle w:val="NormalWeb"/>
        <w:spacing w:before="0" w:beforeAutospacing="0" w:after="0" w:afterAutospacing="0"/>
        <w:rPr>
          <w:rFonts w:asciiTheme="majorHAnsi" w:hAnsiTheme="majorHAnsi" w:cstheme="majorHAnsi"/>
        </w:rPr>
      </w:pPr>
      <w:r w:rsidRPr="0097394B">
        <w:rPr>
          <w:rFonts w:asciiTheme="majorHAnsi" w:hAnsiTheme="majorHAnsi" w:cstheme="majorHAnsi"/>
          <w:b/>
          <w:bCs/>
          <w:vanish/>
          <w:color w:val="000000"/>
          <w:sz w:val="26"/>
          <w:szCs w:val="26"/>
        </w:rPr>
        <w:t>Taub</w:t>
      </w:r>
      <w:r w:rsidRPr="0097394B">
        <w:rPr>
          <w:rFonts w:asciiTheme="majorHAnsi" w:hAnsiTheme="majorHAnsi" w:cstheme="majorHAnsi"/>
          <w:b/>
          <w:bCs/>
          <w:color w:val="000000"/>
          <w:sz w:val="26"/>
          <w:szCs w:val="26"/>
        </w:rPr>
        <w:t xml:space="preserve"> </w:t>
      </w:r>
      <w:r w:rsidRPr="0097394B">
        <w:rPr>
          <w:rFonts w:asciiTheme="majorHAnsi" w:hAnsiTheme="majorHAnsi" w:cstheme="majorHAnsi"/>
          <w:b/>
          <w:bCs/>
          <w:vanish/>
          <w:color w:val="000000"/>
          <w:sz w:val="26"/>
          <w:szCs w:val="26"/>
        </w:rPr>
        <w:t>13</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(Daniel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Taub,</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Professor</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Environmental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Studies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Southwestern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University,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and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Xianzhong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Wang,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Professor</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Biology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Indiana</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University-Perdue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University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Indianapolis.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Effects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carbon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dioxide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enrichment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plants.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Pielke,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R.</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Editor-in-Chief,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Climate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Vulnerability.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2013.</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Academic</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Press: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San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Diego,</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ISBN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978012384703) </w:t>
      </w:r>
    </w:p>
    <w:p w14:paraId="51165450" w14:textId="77777777" w:rsidR="0097394B" w:rsidRPr="0097394B" w:rsidRDefault="0097394B" w:rsidP="0097394B">
      <w:pPr>
        <w:pStyle w:val="NormalWeb"/>
        <w:spacing w:before="0" w:beforeAutospacing="0" w:after="0" w:afterAutospacing="0"/>
        <w:rPr>
          <w:rFonts w:asciiTheme="majorHAnsi" w:hAnsiTheme="majorHAnsi" w:cstheme="majorHAnsi"/>
          <w:sz w:val="16"/>
          <w:szCs w:val="28"/>
        </w:rPr>
      </w:pPr>
      <w:r w:rsidRPr="0097394B">
        <w:rPr>
          <w:rFonts w:asciiTheme="majorHAnsi" w:hAnsiTheme="majorHAnsi" w:cstheme="majorHAnsi"/>
          <w:vanish/>
          <w:color w:val="000000"/>
          <w:szCs w:val="28"/>
          <w:u w:val="single"/>
          <w:shd w:val="clear" w:color="auto" w:fill="00FF00"/>
        </w:rPr>
        <w:t>Concentrations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of</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carbon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dioxide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Earth’s</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atmosphere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have</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been</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steadily</w:t>
      </w:r>
      <w:r w:rsidRPr="0097394B">
        <w:rPr>
          <w:rFonts w:asciiTheme="majorHAnsi" w:hAnsiTheme="majorHAnsi" w:cstheme="majorHAnsi"/>
          <w:color w:val="000000"/>
          <w:szCs w:val="28"/>
          <w:u w:val="single"/>
          <w:shd w:val="clear" w:color="auto" w:fill="00FF00"/>
        </w:rPr>
        <w:t xml:space="preserve"> </w:t>
      </w:r>
      <w:r w:rsidRPr="0097394B">
        <w:rPr>
          <w:rFonts w:asciiTheme="majorHAnsi" w:hAnsiTheme="majorHAnsi" w:cstheme="majorHAnsi"/>
          <w:vanish/>
          <w:color w:val="000000"/>
          <w:szCs w:val="28"/>
          <w:u w:val="single"/>
          <w:shd w:val="clear" w:color="auto" w:fill="00FF00"/>
        </w:rPr>
        <w:t>increasing</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average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approximately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280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ppm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million)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prior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Industrial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Revolution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(Gerhart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approximately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315</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ppm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1959,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current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average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approximately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392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ppm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(Conways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Tans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Projections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concentrations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2100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vary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widely,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mostly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range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500-1000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ppm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(Solomon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2007).</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concentrations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received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great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attention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potential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influence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However,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concentrations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directly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affect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biogeochemical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processes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directly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involve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dioxide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molecule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organisms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uptake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photosynthesis,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decreasing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ocean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dissolution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alterations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oceanic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chemistry,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impacts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marine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organisms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calciﬁed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review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focus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direct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terrestrial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refer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readers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Denman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(2011),</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Pabty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(2008),</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Guniotte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Fabry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(2008)</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reviews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rising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ocean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chemistry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marine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organisms.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review,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ﬁrst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discuss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experimental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method-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ology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discover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under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concentrations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communities.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consider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various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ways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increased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atmospheric</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concentrations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CO2</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can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affect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plant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growth</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chemistry,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physiological</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functioning</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examine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impact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enrichment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community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structure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function.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Finally,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examine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ways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negatively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impact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ecosystem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services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provide.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Throughout,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concerned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direct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occur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indirectly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through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influence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rising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atmospheric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aspects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4.04.1.2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Experimental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Methodology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C02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Research</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Our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knowledge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effects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plants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increased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concentrations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atmospheric</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CO2</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comes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from</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experiments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which</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plants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have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been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artiﬁcially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exposed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CO2</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concentrations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anticipated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occur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next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century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(aka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fumigate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manner.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divided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three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broad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categories.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Closed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chambers,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controlled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greenhouses,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indoor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Closed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widely,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earliest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technology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enrichment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major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advantage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ability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precisely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control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environmental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concentration,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temperature,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light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intensity,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period,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relative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humidity.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advantage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relatively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operation.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chief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drawback</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lack</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realism: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typically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rooted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restrict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root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environmental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inside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quite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different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field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Semi-open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systems.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category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represented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open-top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chambers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placed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natural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agriculture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field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settings.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experiments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often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rooted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naturally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because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chambers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open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tops,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environment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closer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field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inside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enclosed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However,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OTCs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usually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experience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warmer,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humid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lower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light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intensity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those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outside.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Free-air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enrichment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facilities,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emitters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fumigate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vegetation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with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gases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ozone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without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enclosing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chambers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kind.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therefore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simulate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changes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atmospheric</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composition</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under</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realistic</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ﬁeld</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conditions</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Because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rings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typically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larger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size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15-25</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diameter)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either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enclosed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OTCs,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incorporate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large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number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ecosystem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interactions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occur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over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somewhat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larger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spatial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scales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methods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enrichment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shortcomings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setup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maintenance,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problems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maintaining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steady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levels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under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windy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conditions.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things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considered,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FACE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offers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realistic</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simulation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real-world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environmental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conditions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future.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ﬁrst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generation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experiments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have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largely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been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completed,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researchers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recently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considering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ambitious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new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experiments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operate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larger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scales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enhanced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realism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(Ainsworth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2008;</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Calfapierta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article,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we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incorporate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results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types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enrichment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facilities,</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focusing</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on</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results</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from</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FACE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experiments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available.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Throughout,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identify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research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particular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results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obtained,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data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interpreted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proper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context.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specify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particular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previous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authors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discussing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results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drawn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facilities.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4.04.2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4.04.2.1</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Physiological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assimilate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dioxide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through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process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photosynthesis,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chemically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reducing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molecules.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molecules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95%</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typical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provide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energy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metabolism.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Because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plays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pivotal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role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metabolism,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rising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atmospheric</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concentrations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expected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alter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great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many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aspects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plant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physiology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chemistry.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4.04.2.1.1</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Photosynthesis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Plants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grown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under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elevated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conditions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typically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experience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increased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rates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photosynthetic</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fixation.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Reviewing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shd w:val="clear" w:color="auto" w:fill="00FF00"/>
        </w:rPr>
        <w:t>studies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performed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broad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plant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species,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Ainsworth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Rogers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(2007)</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found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average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increase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photosynthetic</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rates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under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elevated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(475-600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ppm)</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40%</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increased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availability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reduced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carbon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compounds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carbohydrates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provided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photosynthesis</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increases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growth</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rate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for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most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plants</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experiments,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elevated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CO2</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increased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dry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matter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production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above-ground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tissues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average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17%</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production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below</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ground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tissues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30%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(Ainsworth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2005;</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de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Graaf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2006</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Norby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Zak</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(2011)</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found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average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stimulation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primary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productivity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(roughly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defined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amount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biomass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entering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ecosystem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through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photosynthetic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organisms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living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experiments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ecosystems.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Crop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yields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under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elevated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CO2.</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Yields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wheat,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rice,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barley,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and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soybean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increase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average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12-17%</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FACE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experiments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(Ainsworth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2008;</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Ainsworth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McGrath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Long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2006</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Yields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potato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tubers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increase</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even</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more</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~30%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average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(Ainsworth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McGrath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2010;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Kimball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2010</w:t>
      </w:r>
      <w:r w:rsidRPr="0097394B">
        <w:rPr>
          <w:rFonts w:asciiTheme="majorHAnsi" w:hAnsiTheme="majorHAnsi" w:cstheme="majorHAnsi"/>
          <w:vanish/>
          <w:color w:val="000000"/>
          <w:sz w:val="16"/>
          <w:szCs w:val="28"/>
        </w:rPr>
        <w:t>).</w:t>
      </w:r>
    </w:p>
    <w:p w14:paraId="60AD6F21" w14:textId="77777777" w:rsidR="0097394B" w:rsidRPr="0097394B" w:rsidRDefault="0097394B" w:rsidP="0097394B">
      <w:pPr>
        <w:rPr>
          <w:rFonts w:asciiTheme="majorHAnsi" w:hAnsiTheme="majorHAnsi" w:cstheme="majorHAnsi"/>
        </w:rPr>
      </w:pPr>
    </w:p>
    <w:p w14:paraId="788D3EAB" w14:textId="77777777" w:rsidR="0097394B" w:rsidRPr="0097394B" w:rsidRDefault="0097394B" w:rsidP="0097394B">
      <w:pPr>
        <w:pStyle w:val="Heading4"/>
        <w:rPr>
          <w:rFonts w:asciiTheme="majorHAnsi" w:hAnsiTheme="majorHAnsi" w:cstheme="majorHAnsi"/>
        </w:rPr>
      </w:pPr>
      <w:r w:rsidRPr="0097394B">
        <w:rPr>
          <w:rFonts w:asciiTheme="majorHAnsi" w:hAnsiTheme="majorHAnsi" w:cstheme="majorHAnsi"/>
        </w:rPr>
        <w:t>We are on the brink of food crisis which causes World War III</w:t>
      </w:r>
    </w:p>
    <w:p w14:paraId="5DAA25B9" w14:textId="77777777" w:rsidR="0097394B" w:rsidRPr="0097394B" w:rsidRDefault="0097394B" w:rsidP="0097394B">
      <w:pPr>
        <w:pStyle w:val="NormalWeb"/>
        <w:spacing w:before="0" w:beforeAutospacing="0" w:after="0" w:afterAutospacing="0"/>
        <w:rPr>
          <w:rFonts w:asciiTheme="majorHAnsi" w:hAnsiTheme="majorHAnsi" w:cstheme="majorHAnsi"/>
        </w:rPr>
      </w:pPr>
      <w:r w:rsidRPr="0097394B">
        <w:rPr>
          <w:rFonts w:asciiTheme="majorHAnsi" w:hAnsiTheme="majorHAnsi" w:cstheme="majorHAnsi"/>
          <w:b/>
          <w:bCs/>
          <w:vanish/>
          <w:color w:val="000000"/>
          <w:sz w:val="26"/>
          <w:szCs w:val="26"/>
        </w:rPr>
        <w:t>Heneghan</w:t>
      </w:r>
      <w:r w:rsidRPr="0097394B">
        <w:rPr>
          <w:rFonts w:asciiTheme="majorHAnsi" w:hAnsiTheme="majorHAnsi" w:cstheme="majorHAnsi"/>
          <w:b/>
          <w:bCs/>
          <w:color w:val="000000"/>
          <w:sz w:val="26"/>
          <w:szCs w:val="26"/>
        </w:rPr>
        <w:t xml:space="preserve"> </w:t>
      </w:r>
      <w:r w:rsidRPr="0097394B">
        <w:rPr>
          <w:rFonts w:asciiTheme="majorHAnsi" w:hAnsiTheme="majorHAnsi" w:cstheme="majorHAnsi"/>
          <w:b/>
          <w:bCs/>
          <w:vanish/>
          <w:color w:val="000000"/>
          <w:sz w:val="26"/>
          <w:szCs w:val="26"/>
        </w:rPr>
        <w:t>15</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(Carolyn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Heneghan,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staff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writer</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FoodDive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who</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cites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following:</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Hiroyuki</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Konuma,</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Assistant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General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UN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Food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and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Agriculture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Organization;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Global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Harvest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Initiative;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Scott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Ickes,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Professor</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Public</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Health</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and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Nutrition</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the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College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of</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William</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&amp;</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Mary.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“Where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food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crises</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and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global</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conflict</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could</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collide”</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January</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22,</w:t>
      </w:r>
      <w:r w:rsidRPr="0097394B">
        <w:rPr>
          <w:rFonts w:asciiTheme="majorHAnsi" w:hAnsiTheme="majorHAnsi" w:cstheme="majorHAnsi"/>
          <w:color w:val="000000"/>
        </w:rPr>
        <w:t xml:space="preserve"> </w:t>
      </w:r>
      <w:r w:rsidRPr="0097394B">
        <w:rPr>
          <w:rFonts w:asciiTheme="majorHAnsi" w:hAnsiTheme="majorHAnsi" w:cstheme="majorHAnsi"/>
          <w:vanish/>
          <w:color w:val="000000"/>
        </w:rPr>
        <w:t>2015</w:t>
      </w:r>
      <w:r w:rsidRPr="0097394B">
        <w:rPr>
          <w:rFonts w:asciiTheme="majorHAnsi" w:hAnsiTheme="majorHAnsi" w:cstheme="majorHAnsi"/>
          <w:color w:val="000000"/>
        </w:rPr>
        <w:t xml:space="preserve"> </w:t>
      </w:r>
      <w:hyperlink r:id="rId19" w:history="1">
        <w:r w:rsidRPr="0097394B">
          <w:rPr>
            <w:rStyle w:val="Hyperlink"/>
            <w:rFonts w:asciiTheme="majorHAnsi" w:hAnsiTheme="majorHAnsi" w:cstheme="majorHAnsi"/>
            <w:vanish/>
            <w:color w:val="000000"/>
          </w:rPr>
          <w:t>http://www.fooddive.com/news/where-food-crises-and-global-conflict-could-collide/350837/</w:t>
        </w:r>
      </w:hyperlink>
      <w:r w:rsidRPr="0097394B">
        <w:rPr>
          <w:rFonts w:asciiTheme="majorHAnsi" w:hAnsiTheme="majorHAnsi" w:cstheme="majorHAnsi"/>
          <w:vanish/>
          <w:color w:val="000000"/>
        </w:rPr>
        <w:t>) </w:t>
      </w:r>
    </w:p>
    <w:p w14:paraId="637610EF" w14:textId="77777777" w:rsidR="0097394B" w:rsidRPr="0097394B" w:rsidRDefault="0097394B" w:rsidP="0097394B">
      <w:pPr>
        <w:pStyle w:val="NormalWeb"/>
        <w:spacing w:before="0" w:beforeAutospacing="0" w:after="0" w:afterAutospacing="0"/>
        <w:rPr>
          <w:rFonts w:asciiTheme="majorHAnsi" w:hAnsiTheme="majorHAnsi" w:cstheme="majorHAnsi"/>
          <w:sz w:val="16"/>
          <w:szCs w:val="28"/>
        </w:rPr>
      </w:pPr>
      <w:r w:rsidRPr="0097394B">
        <w:rPr>
          <w:rFonts w:asciiTheme="majorHAnsi" w:hAnsiTheme="majorHAnsi" w:cstheme="majorHAnsi"/>
          <w:b/>
          <w:bCs/>
          <w:vanish/>
          <w:color w:val="000000"/>
          <w:szCs w:val="28"/>
          <w:u w:val="single"/>
          <w:shd w:val="clear" w:color="auto" w:fill="00FF00"/>
        </w:rPr>
        <w:t>World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War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III</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unimaginable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many</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experts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believe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not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degree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global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conflict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imminent,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but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it</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shd w:val="clear" w:color="auto" w:fill="00FF00"/>
        </w:rPr>
        <w:t>may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instigated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military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tensions,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oil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nuclear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threats,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instead</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by</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things,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food</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stands,</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countries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across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globe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shd w:val="clear" w:color="auto" w:fill="00FF00"/>
        </w:rPr>
        <w:t>enduring</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food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crises</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&amp;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Agriculture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Organization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estimates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840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million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people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world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undernourished</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four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children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under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5</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stunted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because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malnutrition.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Assistant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director-general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Asia-Pacific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Hiroyuki</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Konuma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Reuters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social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political</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unrest,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civil</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wars,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and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terrorism</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could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all</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possible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results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food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crises</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“world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security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whole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might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affected</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consequences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happen</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unless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world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increases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its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output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of</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food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production</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vanish/>
          <w:color w:val="000000"/>
          <w:sz w:val="16"/>
          <w:szCs w:val="28"/>
        </w:rPr>
        <w:t>60%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mid-century.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maintaining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stable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about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theoretical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opportunity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circumvent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severe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shortages.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These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needs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due</w:t>
      </w:r>
      <w:r w:rsidRPr="0097394B">
        <w:rPr>
          <w:rFonts w:asciiTheme="majorHAnsi" w:hAnsiTheme="majorHAnsi" w:cstheme="majorHAnsi"/>
          <w:b/>
          <w:bCs/>
          <w:color w:val="000000"/>
          <w:szCs w:val="28"/>
          <w:u w:val="single"/>
        </w:rPr>
        <w:t xml:space="preserve"> </w:t>
      </w:r>
      <w:r w:rsidRPr="0097394B">
        <w:rPr>
          <w:rFonts w:asciiTheme="majorHAnsi" w:hAnsiTheme="majorHAnsi" w:cstheme="majorHAnsi"/>
          <w:b/>
          <w:bCs/>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growing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global</w:t>
      </w:r>
      <w:r w:rsidRPr="0097394B">
        <w:rPr>
          <w:rFonts w:asciiTheme="majorHAnsi" w:hAnsiTheme="majorHAnsi" w:cstheme="majorHAnsi"/>
          <w:color w:val="000000"/>
          <w:szCs w:val="28"/>
          <w:u w:val="single"/>
        </w:rPr>
        <w:t xml:space="preserve"> </w:t>
      </w:r>
      <w:r w:rsidRPr="0097394B">
        <w:rPr>
          <w:rFonts w:asciiTheme="majorHAnsi" w:hAnsiTheme="majorHAnsi" w:cstheme="majorHAnsi"/>
          <w:b/>
          <w:bCs/>
          <w:vanish/>
          <w:color w:val="000000"/>
          <w:szCs w:val="28"/>
          <w:u w:val="single"/>
        </w:rPr>
        <w:t>population</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which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expected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reach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9</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billion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2050</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while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demand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food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will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rise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rapidly</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problems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Exacerbating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issue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fact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that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world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spending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less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agricultural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research</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scientists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believe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production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sustain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increased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demand.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According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American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Boondoggle,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investment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growth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slowed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3.63</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percent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year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(after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inflation)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1950–69,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1.79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percent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1970–89,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0.94</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percent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1990–</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2009.”</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Decreased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growth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agricultural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research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development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spending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has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slowed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across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world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whole</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but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slower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high-income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countries.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Water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scarcity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problem,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including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major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food-producing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nations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China,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Extreme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weather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events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severe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effect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crops,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devastated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countries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Australia,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Canada,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China,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Russia,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namely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floods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droughts.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Intergovernmental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Panel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recently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warned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climate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change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result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2%</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drop</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each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decade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century,”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according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Rising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contribute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security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across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world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prices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remain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volatile.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Higher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costs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inhibit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lower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socioeconomic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people’s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access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contributes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FAO’s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disturbing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figure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of</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malnutrition.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addition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inability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people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themselves,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poverty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also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reduce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production,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African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farmers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unable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afford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irrigation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fertilizers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provide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regions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Still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issue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decreased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production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many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farmers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turning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crops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like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corn,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sugar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sources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biofuel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rather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edible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consumption,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which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means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taken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away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people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these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shortages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lead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major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global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conflict?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Studies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suggest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b/>
          <w:bCs/>
          <w:color w:val="000000"/>
          <w:sz w:val="16"/>
          <w:szCs w:val="28"/>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food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crisis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could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begin</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early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2030</w:t>
      </w:r>
      <w:r w:rsidRPr="0097394B">
        <w:rPr>
          <w:rFonts w:asciiTheme="majorHAnsi" w:hAnsiTheme="majorHAnsi" w:cstheme="majorHAnsi"/>
          <w:vanish/>
          <w:color w:val="000000"/>
          <w:szCs w:val="28"/>
          <w:u w:val="single"/>
        </w:rPr>
        <w: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just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short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15</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years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from</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now,</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particularly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such</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East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Asia</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Sub-Saharan</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Africa</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regions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have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significant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problems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with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domestic</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production.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experts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believe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secure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enough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resources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populations,</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countries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may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go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war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over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increasingly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scarce</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food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supply</w:t>
      </w:r>
      <w:r w:rsidRPr="0097394B">
        <w:rPr>
          <w:rFonts w:asciiTheme="majorHAnsi" w:hAnsiTheme="majorHAnsi" w:cstheme="majorHAnsi"/>
          <w:vanish/>
          <w:color w:val="000000"/>
          <w:sz w:val="16"/>
          <w:szCs w:val="28"/>
        </w:rPr>
        <w: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This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due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warring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parties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blocking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aid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commercial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deliveries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areas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supporting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enemies,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despite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fact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that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such</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practice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breaks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international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humanitarian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law.</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Cs w:val="28"/>
          <w:u w:val="single"/>
        </w:rPr>
        <w:t>Conflict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also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leads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lack</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of</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food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supply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populations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people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become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displaced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forced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from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their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homes,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jobs,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income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buy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food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feed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themselves.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w:t>
      </w:r>
      <w:r w:rsidRPr="0097394B">
        <w:rPr>
          <w:rFonts w:asciiTheme="majorHAnsi" w:hAnsiTheme="majorHAnsi" w:cstheme="majorHAnsi"/>
          <w:vanish/>
          <w:color w:val="000000"/>
          <w:szCs w:val="28"/>
          <w:u w:val="single"/>
        </w:rPr>
        <w:t>isplaced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farmers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also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unable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produce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their</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normal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crops,</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contributing</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still</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more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to</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food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 w:val="16"/>
          <w:szCs w:val="28"/>
        </w:rPr>
        <w:t>shortages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certain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countries.</w:t>
      </w:r>
      <w:r w:rsidRPr="0097394B">
        <w:rPr>
          <w:rFonts w:asciiTheme="majorHAnsi" w:hAnsiTheme="majorHAnsi" w:cstheme="majorHAnsi"/>
          <w:color w:val="000000"/>
          <w:sz w:val="16"/>
          <w:szCs w:val="28"/>
        </w:rPr>
        <w:t xml:space="preserve"> </w:t>
      </w:r>
      <w:r w:rsidRPr="0097394B">
        <w:rPr>
          <w:rFonts w:asciiTheme="majorHAnsi" w:hAnsiTheme="majorHAnsi" w:cstheme="majorHAnsi"/>
          <w:b/>
          <w:bCs/>
          <w:vanish/>
          <w:color w:val="000000"/>
          <w:szCs w:val="28"/>
          <w:u w:val="single"/>
          <w:shd w:val="clear" w:color="auto" w:fill="00FF00"/>
        </w:rPr>
        <w:t>Food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insecurity</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is</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a</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major</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threat</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to</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world</w:t>
      </w:r>
      <w:r w:rsidRPr="0097394B">
        <w:rPr>
          <w:rFonts w:asciiTheme="majorHAnsi" w:hAnsiTheme="majorHAnsi" w:cstheme="majorHAnsi"/>
          <w:b/>
          <w:bCs/>
          <w:color w:val="000000"/>
          <w:szCs w:val="28"/>
          <w:u w:val="single"/>
          <w:shd w:val="clear" w:color="auto" w:fill="00FF00"/>
        </w:rPr>
        <w:t xml:space="preserve"> </w:t>
      </w:r>
      <w:r w:rsidRPr="0097394B">
        <w:rPr>
          <w:rFonts w:asciiTheme="majorHAnsi" w:hAnsiTheme="majorHAnsi" w:cstheme="majorHAnsi"/>
          <w:b/>
          <w:bCs/>
          <w:vanish/>
          <w:color w:val="000000"/>
          <w:szCs w:val="28"/>
          <w:u w:val="single"/>
          <w:shd w:val="clear" w:color="auto" w:fill="00FF00"/>
        </w:rPr>
        <w:t>peace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and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could</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potentially</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incite</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violent</w:t>
      </w:r>
      <w:r w:rsidRPr="0097394B">
        <w:rPr>
          <w:rFonts w:asciiTheme="majorHAnsi" w:hAnsiTheme="majorHAnsi" w:cstheme="majorHAnsi"/>
          <w:color w:val="000000"/>
          <w:szCs w:val="28"/>
          <w:u w:val="single"/>
        </w:rPr>
        <w:t xml:space="preserve"> </w:t>
      </w:r>
      <w:r w:rsidRPr="0097394B">
        <w:rPr>
          <w:rFonts w:asciiTheme="majorHAnsi" w:hAnsiTheme="majorHAnsi" w:cstheme="majorHAnsi"/>
          <w:vanish/>
          <w:color w:val="000000"/>
          <w:szCs w:val="28"/>
          <w:u w:val="single"/>
        </w:rPr>
        <w:t>conflict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between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countries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across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world.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Thus,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U.N.</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other</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governmental</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bodies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are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desperately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trying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find</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ways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to</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solve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problem</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before</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it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becomes</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something</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they</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cannot</w:t>
      </w:r>
      <w:r w:rsidRPr="0097394B">
        <w:rPr>
          <w:rFonts w:asciiTheme="majorHAnsi" w:hAnsiTheme="majorHAnsi" w:cstheme="majorHAnsi"/>
          <w:color w:val="000000"/>
          <w:sz w:val="16"/>
          <w:szCs w:val="28"/>
        </w:rPr>
        <w:t xml:space="preserve"> </w:t>
      </w:r>
      <w:r w:rsidRPr="0097394B">
        <w:rPr>
          <w:rFonts w:asciiTheme="majorHAnsi" w:hAnsiTheme="majorHAnsi" w:cstheme="majorHAnsi"/>
          <w:vanish/>
          <w:color w:val="000000"/>
          <w:sz w:val="16"/>
          <w:szCs w:val="28"/>
        </w:rPr>
        <w:t>control.</w:t>
      </w:r>
    </w:p>
    <w:p w14:paraId="43747BCA" w14:textId="77777777" w:rsidR="0097394B" w:rsidRPr="0097394B" w:rsidRDefault="0097394B" w:rsidP="0097394B">
      <w:pPr>
        <w:pStyle w:val="Heading3"/>
      </w:pPr>
      <w:r w:rsidRPr="0097394B">
        <w:lastRenderedPageBreak/>
        <w:t>Advantage 2</w:t>
      </w:r>
    </w:p>
    <w:p w14:paraId="66BDBB7D" w14:textId="77777777" w:rsidR="0097394B" w:rsidRPr="0097394B" w:rsidRDefault="0097394B" w:rsidP="0097394B">
      <w:pPr>
        <w:pStyle w:val="Heading4"/>
        <w:rPr>
          <w:rFonts w:ascii="Times New Roman" w:hAnsi="Times New Roman" w:cs="Times New Roman"/>
          <w:sz w:val="24"/>
        </w:rPr>
      </w:pPr>
      <w:r w:rsidRPr="0097394B">
        <w:rPr>
          <w:rFonts w:cs="Calibri"/>
          <w:color w:val="000000"/>
        </w:rPr>
        <w:t>Democracy causes war</w:t>
      </w:r>
    </w:p>
    <w:p w14:paraId="17CE92B7" w14:textId="77777777" w:rsidR="0097394B" w:rsidRPr="0097394B" w:rsidRDefault="0097394B" w:rsidP="0097394B">
      <w:pPr>
        <w:pStyle w:val="NormalWeb"/>
        <w:spacing w:before="0" w:beforeAutospacing="0" w:after="160" w:afterAutospacing="0"/>
      </w:pPr>
      <w:r w:rsidRPr="0097394B">
        <w:rPr>
          <w:b/>
          <w:bCs/>
          <w:vanish/>
          <w:color w:val="000000"/>
          <w:sz w:val="26"/>
          <w:szCs w:val="26"/>
        </w:rPr>
        <w:t>Harald</w:t>
      </w:r>
      <w:r w:rsidRPr="0097394B">
        <w:rPr>
          <w:b/>
          <w:bCs/>
          <w:color w:val="000000"/>
          <w:sz w:val="26"/>
          <w:szCs w:val="26"/>
        </w:rPr>
        <w:t xml:space="preserve"> </w:t>
      </w:r>
      <w:r w:rsidRPr="0097394B">
        <w:rPr>
          <w:b/>
          <w:bCs/>
          <w:vanish/>
          <w:color w:val="000000"/>
          <w:sz w:val="26"/>
          <w:szCs w:val="26"/>
        </w:rPr>
        <w:t>Muller</w:t>
      </w:r>
      <w:r w:rsidRPr="0097394B">
        <w:rPr>
          <w:b/>
          <w:bCs/>
          <w:color w:val="000000"/>
          <w:sz w:val="26"/>
          <w:szCs w:val="26"/>
        </w:rPr>
        <w:t xml:space="preserve"> </w:t>
      </w:r>
      <w:r w:rsidRPr="0097394B">
        <w:rPr>
          <w:b/>
          <w:bCs/>
          <w:vanish/>
          <w:color w:val="000000"/>
          <w:sz w:val="26"/>
          <w:szCs w:val="26"/>
        </w:rPr>
        <w:t>15</w:t>
      </w:r>
      <w:r w:rsidRPr="0097394B">
        <w:rPr>
          <w:vanish/>
          <w:color w:val="000000"/>
          <w:szCs w:val="22"/>
        </w:rPr>
        <w:t>,</w:t>
      </w:r>
      <w:r w:rsidRPr="0097394B">
        <w:rPr>
          <w:color w:val="000000"/>
          <w:szCs w:val="22"/>
        </w:rPr>
        <w:t xml:space="preserve"> </w:t>
      </w:r>
      <w:r w:rsidRPr="0097394B">
        <w:rPr>
          <w:vanish/>
          <w:color w:val="000000"/>
          <w:szCs w:val="22"/>
        </w:rPr>
        <w:t>professor</w:t>
      </w:r>
      <w:r w:rsidRPr="0097394B">
        <w:rPr>
          <w:color w:val="000000"/>
          <w:szCs w:val="22"/>
        </w:rPr>
        <w:t xml:space="preserve"> </w:t>
      </w:r>
      <w:r w:rsidRPr="0097394B">
        <w:rPr>
          <w:vanish/>
          <w:color w:val="000000"/>
          <w:szCs w:val="22"/>
        </w:rPr>
        <w:t>of</w:t>
      </w:r>
      <w:r w:rsidRPr="0097394B">
        <w:rPr>
          <w:color w:val="000000"/>
          <w:szCs w:val="22"/>
        </w:rPr>
        <w:t xml:space="preserve"> </w:t>
      </w:r>
      <w:r w:rsidRPr="0097394B">
        <w:rPr>
          <w:vanish/>
          <w:color w:val="000000"/>
          <w:szCs w:val="22"/>
        </w:rPr>
        <w:t>International</w:t>
      </w:r>
      <w:r w:rsidRPr="0097394B">
        <w:rPr>
          <w:color w:val="000000"/>
          <w:szCs w:val="22"/>
        </w:rPr>
        <w:t xml:space="preserve"> </w:t>
      </w:r>
      <w:r w:rsidRPr="0097394B">
        <w:rPr>
          <w:vanish/>
          <w:color w:val="000000"/>
          <w:szCs w:val="22"/>
        </w:rPr>
        <w:t>Relations</w:t>
      </w:r>
      <w:r w:rsidRPr="0097394B">
        <w:rPr>
          <w:color w:val="000000"/>
          <w:szCs w:val="22"/>
        </w:rPr>
        <w:t xml:space="preserve"> </w:t>
      </w:r>
      <w:r w:rsidRPr="0097394B">
        <w:rPr>
          <w:vanish/>
          <w:color w:val="000000"/>
          <w:szCs w:val="22"/>
        </w:rPr>
        <w:t>at</w:t>
      </w:r>
      <w:r w:rsidRPr="0097394B">
        <w:rPr>
          <w:color w:val="000000"/>
          <w:szCs w:val="22"/>
        </w:rPr>
        <w:t xml:space="preserve"> </w:t>
      </w:r>
      <w:r w:rsidRPr="0097394B">
        <w:rPr>
          <w:vanish/>
          <w:color w:val="000000"/>
          <w:szCs w:val="22"/>
        </w:rPr>
        <w:t>Goethe</w:t>
      </w:r>
      <w:r w:rsidRPr="0097394B">
        <w:rPr>
          <w:color w:val="000000"/>
          <w:szCs w:val="22"/>
        </w:rPr>
        <w:t xml:space="preserve"> </w:t>
      </w:r>
      <w:r w:rsidRPr="0097394B">
        <w:rPr>
          <w:vanish/>
          <w:color w:val="000000"/>
          <w:szCs w:val="22"/>
        </w:rPr>
        <w:t>University,</w:t>
      </w:r>
      <w:r w:rsidRPr="0097394B">
        <w:rPr>
          <w:color w:val="000000"/>
          <w:szCs w:val="22"/>
        </w:rPr>
        <w:t xml:space="preserve"> </w:t>
      </w:r>
      <w:r w:rsidRPr="0097394B">
        <w:rPr>
          <w:vanish/>
          <w:color w:val="000000"/>
          <w:szCs w:val="22"/>
        </w:rPr>
        <w:t>“Democracy,</w:t>
      </w:r>
      <w:r w:rsidRPr="0097394B">
        <w:rPr>
          <w:color w:val="000000"/>
          <w:szCs w:val="22"/>
        </w:rPr>
        <w:t xml:space="preserve"> </w:t>
      </w:r>
      <w:r w:rsidRPr="0097394B">
        <w:rPr>
          <w:vanish/>
          <w:color w:val="000000"/>
          <w:szCs w:val="22"/>
        </w:rPr>
        <w:t>Peace,</w:t>
      </w:r>
      <w:r w:rsidRPr="0097394B">
        <w:rPr>
          <w:color w:val="000000"/>
          <w:szCs w:val="22"/>
        </w:rPr>
        <w:t xml:space="preserve"> </w:t>
      </w:r>
      <w:r w:rsidRPr="0097394B">
        <w:rPr>
          <w:vanish/>
          <w:color w:val="000000"/>
          <w:szCs w:val="22"/>
        </w:rPr>
        <w:t>and</w:t>
      </w:r>
      <w:r w:rsidRPr="0097394B">
        <w:rPr>
          <w:color w:val="000000"/>
          <w:szCs w:val="22"/>
        </w:rPr>
        <w:t xml:space="preserve"> </w:t>
      </w:r>
      <w:r w:rsidRPr="0097394B">
        <w:rPr>
          <w:vanish/>
          <w:color w:val="000000"/>
          <w:szCs w:val="22"/>
        </w:rPr>
        <w:t>Security,”</w:t>
      </w:r>
      <w:r w:rsidRPr="0097394B">
        <w:rPr>
          <w:color w:val="000000"/>
          <w:szCs w:val="22"/>
        </w:rPr>
        <w:t xml:space="preserve"> </w:t>
      </w:r>
      <w:r w:rsidRPr="0097394B">
        <w:rPr>
          <w:vanish/>
          <w:color w:val="000000"/>
          <w:szCs w:val="22"/>
        </w:rPr>
        <w:t>Lexington</w:t>
      </w:r>
      <w:r w:rsidRPr="0097394B">
        <w:rPr>
          <w:color w:val="000000"/>
          <w:szCs w:val="22"/>
        </w:rPr>
        <w:t xml:space="preserve"> </w:t>
      </w:r>
      <w:r w:rsidRPr="0097394B">
        <w:rPr>
          <w:vanish/>
          <w:color w:val="000000"/>
          <w:szCs w:val="22"/>
        </w:rPr>
        <w:t>Books</w:t>
      </w:r>
      <w:r w:rsidRPr="0097394B">
        <w:rPr>
          <w:color w:val="000000"/>
          <w:szCs w:val="22"/>
        </w:rPr>
        <w:t xml:space="preserve"> </w:t>
      </w:r>
      <w:r w:rsidRPr="0097394B">
        <w:rPr>
          <w:vanish/>
          <w:color w:val="000000"/>
          <w:szCs w:val="22"/>
        </w:rPr>
        <w:t>pp.</w:t>
      </w:r>
      <w:r w:rsidRPr="0097394B">
        <w:rPr>
          <w:color w:val="000000"/>
          <w:szCs w:val="22"/>
        </w:rPr>
        <w:t xml:space="preserve"> </w:t>
      </w:r>
      <w:r w:rsidRPr="0097394B">
        <w:rPr>
          <w:vanish/>
          <w:color w:val="000000"/>
          <w:szCs w:val="22"/>
        </w:rPr>
        <w:t>44-49</w:t>
      </w:r>
    </w:p>
    <w:p w14:paraId="6ADF23F6" w14:textId="77777777" w:rsidR="0097394B" w:rsidRPr="0097394B" w:rsidRDefault="0097394B" w:rsidP="0097394B">
      <w:pPr>
        <w:pStyle w:val="NormalWeb"/>
        <w:spacing w:before="0" w:beforeAutospacing="0" w:after="160" w:afterAutospacing="0"/>
      </w:pPr>
      <w:r w:rsidRPr="0097394B">
        <w:rPr>
          <w:vanish/>
          <w:color w:val="000000"/>
          <w:szCs w:val="22"/>
          <w:u w:val="single"/>
        </w:rPr>
        <w:t>My</w:t>
      </w:r>
      <w:r w:rsidRPr="0097394B">
        <w:rPr>
          <w:color w:val="000000"/>
          <w:sz w:val="8"/>
          <w:szCs w:val="8"/>
        </w:rPr>
        <w:t xml:space="preserve"> </w:t>
      </w:r>
      <w:r w:rsidRPr="0097394B">
        <w:rPr>
          <w:vanish/>
          <w:color w:val="000000"/>
          <w:sz w:val="8"/>
          <w:szCs w:val="8"/>
        </w:rPr>
        <w:t>own</w:t>
      </w:r>
      <w:r w:rsidRPr="0097394B">
        <w:rPr>
          <w:color w:val="000000"/>
          <w:sz w:val="8"/>
          <w:szCs w:val="8"/>
        </w:rPr>
        <w:t xml:space="preserve"> </w:t>
      </w:r>
      <w:r w:rsidRPr="0097394B">
        <w:rPr>
          <w:vanish/>
          <w:color w:val="000000"/>
          <w:szCs w:val="22"/>
          <w:u w:val="single"/>
        </w:rPr>
        <w:t>proposal</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solving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problem.</w:t>
      </w:r>
      <w:r w:rsidRPr="0097394B">
        <w:rPr>
          <w:color w:val="000000"/>
          <w:sz w:val="8"/>
          <w:szCs w:val="8"/>
        </w:rPr>
        <w:t xml:space="preserve"> </w:t>
      </w:r>
      <w:r w:rsidRPr="0097394B">
        <w:rPr>
          <w:vanish/>
          <w:color w:val="000000"/>
          <w:sz w:val="8"/>
          <w:szCs w:val="8"/>
        </w:rPr>
        <w:t>developed</w:t>
      </w:r>
      <w:r w:rsidRPr="0097394B">
        <w:rPr>
          <w:color w:val="000000"/>
          <w:sz w:val="8"/>
          <w:szCs w:val="8"/>
        </w:rPr>
        <w:t xml:space="preserve"> </w:t>
      </w:r>
      <w:r w:rsidRPr="0097394B">
        <w:rPr>
          <w:vanish/>
          <w:color w:val="000000"/>
          <w:sz w:val="8"/>
          <w:szCs w:val="8"/>
        </w:rPr>
        <w:t>together</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my</w:t>
      </w:r>
      <w:r w:rsidRPr="0097394B">
        <w:rPr>
          <w:color w:val="000000"/>
          <w:sz w:val="8"/>
          <w:szCs w:val="8"/>
        </w:rPr>
        <w:t xml:space="preserve"> </w:t>
      </w:r>
      <w:r w:rsidRPr="0097394B">
        <w:rPr>
          <w:vanish/>
          <w:color w:val="000000"/>
          <w:sz w:val="8"/>
          <w:szCs w:val="8"/>
        </w:rPr>
        <w:t>colleague</w:t>
      </w:r>
      <w:r w:rsidRPr="0097394B">
        <w:rPr>
          <w:color w:val="000000"/>
          <w:sz w:val="8"/>
          <w:szCs w:val="8"/>
        </w:rPr>
        <w:t xml:space="preserve"> </w:t>
      </w:r>
      <w:r w:rsidRPr="0097394B">
        <w:rPr>
          <w:vanish/>
          <w:color w:val="000000"/>
          <w:sz w:val="8"/>
          <w:szCs w:val="8"/>
        </w:rPr>
        <w:t>Jonas</w:t>
      </w:r>
      <w:r w:rsidRPr="0097394B">
        <w:rPr>
          <w:color w:val="000000"/>
          <w:sz w:val="8"/>
          <w:szCs w:val="8"/>
        </w:rPr>
        <w:t xml:space="preserve"> </w:t>
      </w:r>
      <w:r w:rsidRPr="0097394B">
        <w:rPr>
          <w:vanish/>
          <w:color w:val="000000"/>
          <w:sz w:val="8"/>
          <w:szCs w:val="8"/>
        </w:rPr>
        <w:t>Wolff</w:t>
      </w:r>
      <w:r w:rsidRPr="0097394B">
        <w:rPr>
          <w:color w:val="000000"/>
          <w:sz w:val="8"/>
          <w:szCs w:val="8"/>
        </w:rPr>
        <w:t xml:space="preserve"> </w:t>
      </w:r>
      <w:r w:rsidRPr="0097394B">
        <w:rPr>
          <w:vanish/>
          <w:color w:val="000000"/>
          <w:sz w:val="8"/>
          <w:szCs w:val="8"/>
        </w:rPr>
        <w:t>(Müllcr</w:t>
      </w:r>
      <w:r w:rsidRPr="0097394B">
        <w:rPr>
          <w:color w:val="000000"/>
          <w:sz w:val="8"/>
          <w:szCs w:val="8"/>
        </w:rPr>
        <w:t xml:space="preserve"> </w:t>
      </w:r>
      <w:r w:rsidRPr="0097394B">
        <w:rPr>
          <w:vanish/>
          <w:color w:val="000000"/>
          <w:sz w:val="8"/>
          <w:szCs w:val="8"/>
        </w:rPr>
        <w:t>2004.</w:t>
      </w:r>
      <w:r w:rsidRPr="0097394B">
        <w:rPr>
          <w:color w:val="000000"/>
          <w:sz w:val="8"/>
          <w:szCs w:val="8"/>
        </w:rPr>
        <w:t xml:space="preserve"> </w:t>
      </w:r>
      <w:r w:rsidRPr="0097394B">
        <w:rPr>
          <w:vanish/>
          <w:color w:val="000000"/>
          <w:sz w:val="8"/>
          <w:szCs w:val="8"/>
        </w:rPr>
        <w:t>Muller/Wolff</w:t>
      </w:r>
      <w:r w:rsidRPr="0097394B">
        <w:rPr>
          <w:color w:val="000000"/>
          <w:sz w:val="8"/>
          <w:szCs w:val="8"/>
        </w:rPr>
        <w:t xml:space="preserve"> </w:t>
      </w:r>
      <w:r w:rsidRPr="0097394B">
        <w:rPr>
          <w:vanish/>
          <w:color w:val="000000"/>
          <w:sz w:val="8"/>
          <w:szCs w:val="8"/>
        </w:rPr>
        <w:t>2006).</w:t>
      </w:r>
      <w:r w:rsidRPr="0097394B">
        <w:rPr>
          <w:color w:val="000000"/>
          <w:sz w:val="8"/>
          <w:szCs w:val="8"/>
        </w:rPr>
        <w:t xml:space="preserve"> </w:t>
      </w:r>
      <w:r w:rsidRPr="0097394B">
        <w:rPr>
          <w:b/>
          <w:bCs/>
          <w:vanish/>
          <w:color w:val="000000"/>
          <w:szCs w:val="22"/>
          <w:u w:val="single"/>
        </w:rPr>
        <w:t>turns</w:t>
      </w:r>
      <w:r w:rsidRPr="0097394B">
        <w:rPr>
          <w:b/>
          <w:bCs/>
          <w:color w:val="000000"/>
          <w:szCs w:val="22"/>
          <w:u w:val="single"/>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rPr>
        <w:t>issue</w:t>
      </w:r>
      <w:r w:rsidRPr="0097394B">
        <w:rPr>
          <w:b/>
          <w:bCs/>
          <w:color w:val="000000"/>
          <w:szCs w:val="22"/>
          <w:u w:val="single"/>
        </w:rPr>
        <w:t xml:space="preserve"> </w:t>
      </w:r>
      <w:r w:rsidRPr="0097394B">
        <w:rPr>
          <w:b/>
          <w:bCs/>
          <w:vanish/>
          <w:color w:val="000000"/>
          <w:szCs w:val="22"/>
          <w:u w:val="single"/>
        </w:rPr>
        <w:t>upside</w:t>
      </w:r>
      <w:r w:rsidRPr="0097394B">
        <w:rPr>
          <w:b/>
          <w:bCs/>
          <w:color w:val="000000"/>
          <w:szCs w:val="22"/>
          <w:u w:val="single"/>
        </w:rPr>
        <w:t xml:space="preserve"> </w:t>
      </w:r>
      <w:r w:rsidRPr="0097394B">
        <w:rPr>
          <w:b/>
          <w:bCs/>
          <w:vanish/>
          <w:color w:val="000000"/>
          <w:szCs w:val="22"/>
          <w:u w:val="single"/>
        </w:rPr>
        <w:t>down</w:t>
      </w:r>
      <w:r w:rsidRPr="0097394B">
        <w:rPr>
          <w:vanish/>
          <w:color w:val="000000"/>
          <w:sz w:val="8"/>
          <w:szCs w:val="8"/>
        </w:rPr>
        <w:t>:</w:t>
      </w:r>
      <w:r w:rsidRPr="0097394B">
        <w:rPr>
          <w:color w:val="000000"/>
          <w:sz w:val="8"/>
          <w:szCs w:val="8"/>
        </w:rPr>
        <w:t xml:space="preserve"> </w:t>
      </w:r>
      <w:r w:rsidRPr="0097394B">
        <w:rPr>
          <w:vanish/>
          <w:color w:val="000000"/>
          <w:szCs w:val="22"/>
          <w:u w:val="single"/>
        </w:rPr>
        <w:t>We</w:t>
      </w:r>
      <w:r w:rsidRPr="0097394B">
        <w:rPr>
          <w:color w:val="000000"/>
          <w:szCs w:val="22"/>
          <w:u w:val="single"/>
        </w:rPr>
        <w:t xml:space="preserve"> </w:t>
      </w:r>
      <w:r w:rsidRPr="0097394B">
        <w:rPr>
          <w:vanish/>
          <w:color w:val="000000"/>
          <w:szCs w:val="22"/>
          <w:u w:val="single"/>
        </w:rPr>
        <w:t>do</w:t>
      </w:r>
      <w:r w:rsidRPr="0097394B">
        <w:rPr>
          <w:color w:val="000000"/>
          <w:szCs w:val="22"/>
          <w:u w:val="single"/>
        </w:rPr>
        <w:t xml:space="preserve"> </w:t>
      </w:r>
      <w:r w:rsidRPr="0097394B">
        <w:rPr>
          <w:vanish/>
          <w:color w:val="000000"/>
          <w:szCs w:val="22"/>
          <w:u w:val="single"/>
        </w:rPr>
        <w:t>not</w:t>
      </w:r>
      <w:r w:rsidRPr="0097394B">
        <w:rPr>
          <w:color w:val="000000"/>
          <w:szCs w:val="22"/>
          <w:u w:val="single"/>
        </w:rPr>
        <w:t xml:space="preserve"> </w:t>
      </w:r>
      <w:r w:rsidRPr="0097394B">
        <w:rPr>
          <w:vanish/>
          <w:color w:val="000000"/>
          <w:szCs w:val="22"/>
          <w:u w:val="single"/>
        </w:rPr>
        <w:t>start</w:t>
      </w:r>
      <w:r w:rsidRPr="0097394B">
        <w:rPr>
          <w:color w:val="000000"/>
          <w:szCs w:val="22"/>
          <w:u w:val="single"/>
        </w:rPr>
        <w:t xml:space="preserve"> </w:t>
      </w:r>
      <w:r w:rsidRPr="0097394B">
        <w:rPr>
          <w:vanish/>
          <w:color w:val="000000"/>
          <w:szCs w:val="22"/>
          <w:u w:val="single"/>
        </w:rPr>
        <w:t>with</w:t>
      </w:r>
      <w:r w:rsidRPr="0097394B">
        <w:rPr>
          <w:color w:val="000000"/>
          <w:szCs w:val="22"/>
          <w:u w:val="single"/>
        </w:rPr>
        <w:t xml:space="preserve"> </w:t>
      </w:r>
      <w:r w:rsidRPr="0097394B">
        <w:rPr>
          <w:vanish/>
          <w:color w:val="000000"/>
          <w:szCs w:val="22"/>
          <w:u w:val="single"/>
        </w:rPr>
        <w:t>explaining</w:t>
      </w:r>
      <w:r w:rsidRPr="0097394B">
        <w:rPr>
          <w:color w:val="000000"/>
          <w:szCs w:val="22"/>
          <w:u w:val="single"/>
        </w:rPr>
        <w:t xml:space="preserve"> </w:t>
      </w:r>
      <w:r w:rsidRPr="0097394B">
        <w:rPr>
          <w:vanish/>
          <w:color w:val="000000"/>
          <w:szCs w:val="22"/>
          <w:u w:val="single"/>
        </w:rPr>
        <w:t>mutual</w:t>
      </w:r>
      <w:r w:rsidRPr="0097394B">
        <w:rPr>
          <w:color w:val="000000"/>
          <w:szCs w:val="22"/>
          <w:u w:val="single"/>
        </w:rPr>
        <w:t xml:space="preserve"> </w:t>
      </w:r>
      <w:r w:rsidRPr="0097394B">
        <w:rPr>
          <w:vanish/>
          <w:color w:val="000000"/>
          <w:szCs w:val="22"/>
          <w:u w:val="single"/>
        </w:rPr>
        <w:t>democratic</w:t>
      </w:r>
      <w:r w:rsidRPr="0097394B">
        <w:rPr>
          <w:color w:val="000000"/>
          <w:szCs w:val="22"/>
          <w:u w:val="single"/>
        </w:rPr>
        <w:t xml:space="preserve"> </w:t>
      </w:r>
      <w:r w:rsidRPr="0097394B">
        <w:rPr>
          <w:vanish/>
          <w:color w:val="000000"/>
          <w:szCs w:val="22"/>
          <w:u w:val="single"/>
        </w:rPr>
        <w:t>peacefulness</w:t>
      </w:r>
      <w:r w:rsidRPr="0097394B">
        <w:rPr>
          <w:vanish/>
          <w:color w:val="000000"/>
          <w:sz w:val="8"/>
          <w:szCs w:val="8"/>
        </w:rPr>
        <w:t>,</w:t>
      </w:r>
      <w:r w:rsidRPr="0097394B">
        <w:rPr>
          <w:color w:val="000000"/>
          <w:sz w:val="8"/>
          <w:szCs w:val="8"/>
        </w:rPr>
        <w:t xml:space="preserve"> </w:t>
      </w:r>
      <w:r w:rsidRPr="0097394B">
        <w:rPr>
          <w:vanish/>
          <w:color w:val="000000"/>
          <w:szCs w:val="22"/>
          <w:u w:val="single"/>
        </w:rPr>
        <w:t>but</w:t>
      </w:r>
      <w:r w:rsidRPr="0097394B">
        <w:rPr>
          <w:color w:val="000000"/>
          <w:sz w:val="8"/>
          <w:szCs w:val="8"/>
        </w:rPr>
        <w:t xml:space="preserve"> </w:t>
      </w:r>
      <w:r w:rsidRPr="0097394B">
        <w:rPr>
          <w:vanish/>
          <w:color w:val="000000"/>
          <w:sz w:val="8"/>
          <w:szCs w:val="8"/>
        </w:rPr>
        <w:t>its</w:t>
      </w:r>
      <w:r w:rsidRPr="0097394B">
        <w:rPr>
          <w:color w:val="000000"/>
          <w:sz w:val="8"/>
          <w:szCs w:val="8"/>
        </w:rPr>
        <w:t xml:space="preserve"> </w:t>
      </w:r>
      <w:r w:rsidRPr="0097394B">
        <w:rPr>
          <w:vanish/>
          <w:color w:val="000000"/>
          <w:sz w:val="8"/>
          <w:szCs w:val="8"/>
        </w:rPr>
        <w:t>opposite.</w:t>
      </w:r>
      <w:r w:rsidRPr="0097394B">
        <w:rPr>
          <w:color w:val="000000"/>
          <w:sz w:val="8"/>
          <w:szCs w:val="8"/>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proven</w:t>
      </w:r>
      <w:r w:rsidRPr="0097394B">
        <w:rPr>
          <w:color w:val="000000"/>
          <w:szCs w:val="22"/>
          <w:u w:val="single"/>
        </w:rPr>
        <w:t xml:space="preserve"> </w:t>
      </w:r>
      <w:r w:rsidRPr="0097394B">
        <w:rPr>
          <w:vanish/>
          <w:color w:val="000000"/>
          <w:szCs w:val="22"/>
          <w:u w:val="single"/>
        </w:rPr>
        <w:t>capability</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shd w:val="clear" w:color="auto" w:fill="00FFFF"/>
        </w:rPr>
        <w:t>democracies</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b/>
          <w:bCs/>
          <w:vanish/>
          <w:color w:val="000000"/>
          <w:szCs w:val="22"/>
          <w:u w:val="single"/>
          <w:shd w:val="clear" w:color="auto" w:fill="00FFFF"/>
        </w:rPr>
        <w:t>act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aggressively</w:t>
      </w:r>
      <w:r w:rsidRPr="0097394B">
        <w:rPr>
          <w:color w:val="000000"/>
          <w:sz w:val="8"/>
          <w:szCs w:val="8"/>
        </w:rPr>
        <w:t xml:space="preserve"> </w:t>
      </w:r>
      <w:r w:rsidRPr="0097394B">
        <w:rPr>
          <w:vanish/>
          <w:color w:val="000000"/>
          <w:szCs w:val="22"/>
          <w:u w:val="single"/>
        </w:rPr>
        <w:t>against</w:t>
      </w:r>
      <w:r w:rsidRPr="0097394B">
        <w:rPr>
          <w:color w:val="000000"/>
          <w:szCs w:val="22"/>
          <w:u w:val="single"/>
        </w:rPr>
        <w:t xml:space="preserve"> </w:t>
      </w:r>
      <w:r w:rsidRPr="0097394B">
        <w:rPr>
          <w:vanish/>
          <w:color w:val="000000"/>
          <w:szCs w:val="22"/>
          <w:u w:val="single"/>
        </w:rPr>
        <w:t>non-democracies</w:t>
      </w:r>
      <w:r w:rsidRPr="0097394B">
        <w:rPr>
          <w:vanish/>
          <w:color w:val="000000"/>
          <w:sz w:val="8"/>
          <w:szCs w:val="8"/>
        </w:rPr>
        <w:t>.</w:t>
      </w:r>
      <w:r w:rsidRPr="0097394B">
        <w:rPr>
          <w:color w:val="000000"/>
          <w:sz w:val="8"/>
          <w:szCs w:val="8"/>
        </w:rPr>
        <w:t xml:space="preserve"> </w:t>
      </w:r>
      <w:r w:rsidRPr="0097394B">
        <w:rPr>
          <w:vanish/>
          <w:color w:val="000000"/>
          <w:sz w:val="8"/>
          <w:szCs w:val="8"/>
        </w:rPr>
        <w:t>We</w:t>
      </w:r>
      <w:r w:rsidRPr="0097394B">
        <w:rPr>
          <w:color w:val="000000"/>
          <w:sz w:val="8"/>
          <w:szCs w:val="8"/>
        </w:rPr>
        <w:t xml:space="preserve"> </w:t>
      </w:r>
      <w:r w:rsidRPr="0097394B">
        <w:rPr>
          <w:vanish/>
          <w:color w:val="000000"/>
          <w:sz w:val="8"/>
          <w:szCs w:val="8"/>
        </w:rPr>
        <w:t>note</w:t>
      </w:r>
      <w:r w:rsidRPr="0097394B">
        <w:rPr>
          <w:color w:val="000000"/>
          <w:sz w:val="8"/>
          <w:szCs w:val="8"/>
        </w:rPr>
        <w:t xml:space="preserve"> </w:t>
      </w:r>
      <w:r w:rsidRPr="0097394B">
        <w:rPr>
          <w:vanish/>
          <w:color w:val="000000"/>
          <w:sz w:val="8"/>
          <w:szCs w:val="8"/>
        </w:rPr>
        <w:t>that—</w:t>
      </w:r>
      <w:r w:rsidRPr="0097394B">
        <w:rPr>
          <w:vanish/>
          <w:color w:val="000000"/>
          <w:szCs w:val="22"/>
          <w:u w:val="single"/>
          <w:shd w:val="clear" w:color="auto" w:fill="00FFFF"/>
        </w:rPr>
        <w:t>apart</w:t>
      </w:r>
      <w:r w:rsidRPr="0097394B">
        <w:rPr>
          <w:color w:val="000000"/>
          <w:szCs w:val="22"/>
          <w:u w:val="single"/>
          <w:shd w:val="clear" w:color="auto" w:fill="00FFFF"/>
        </w:rPr>
        <w:t xml:space="preserve"> </w:t>
      </w:r>
      <w:r w:rsidRPr="0097394B">
        <w:rPr>
          <w:vanish/>
          <w:color w:val="000000"/>
          <w:szCs w:val="22"/>
          <w:u w:val="single"/>
          <w:shd w:val="clear" w:color="auto" w:fill="00FFFF"/>
        </w:rPr>
        <w:t>from</w:t>
      </w:r>
      <w:r w:rsidRPr="0097394B">
        <w:rPr>
          <w:color w:val="000000"/>
          <w:szCs w:val="22"/>
          <w:u w:val="single"/>
          <w:shd w:val="clear" w:color="auto" w:fill="00FFFF"/>
        </w:rPr>
        <w:t xml:space="preserve"> </w:t>
      </w:r>
      <w:r w:rsidRPr="0097394B">
        <w:rPr>
          <w:b/>
          <w:bCs/>
          <w:vanish/>
          <w:color w:val="000000"/>
          <w:szCs w:val="22"/>
          <w:u w:val="single"/>
          <w:shd w:val="clear" w:color="auto" w:fill="00FFFF"/>
        </w:rPr>
        <w:t>self-defense</w:t>
      </w:r>
      <w:r w:rsidRPr="0097394B">
        <w:rPr>
          <w:color w:val="000000"/>
          <w:sz w:val="8"/>
          <w:szCs w:val="8"/>
        </w:rPr>
        <w:t xml:space="preserve"> </w:t>
      </w:r>
      <w:r w:rsidRPr="0097394B">
        <w:rPr>
          <w:vanish/>
          <w:color w:val="000000"/>
          <w:szCs w:val="22"/>
          <w:u w:val="single"/>
        </w:rPr>
        <w:t>where</w:t>
      </w:r>
      <w:r w:rsidRPr="0097394B">
        <w:rPr>
          <w:color w:val="000000"/>
          <w:szCs w:val="22"/>
          <w:u w:val="single"/>
        </w:rPr>
        <w:t xml:space="preserve"> </w:t>
      </w:r>
      <w:r w:rsidRPr="0097394B">
        <w:rPr>
          <w:vanish/>
          <w:color w:val="000000"/>
          <w:szCs w:val="22"/>
          <w:u w:val="single"/>
          <w:shd w:val="clear" w:color="auto" w:fill="00FFFF"/>
        </w:rPr>
        <w:t>there</w:t>
      </w:r>
      <w:r w:rsidRPr="0097394B">
        <w:rPr>
          <w:color w:val="000000"/>
          <w:szCs w:val="22"/>
          <w:u w:val="single"/>
          <w:shd w:val="clear" w:color="auto" w:fill="00FFFF"/>
        </w:rPr>
        <w:t xml:space="preserve"> </w:t>
      </w:r>
      <w:r w:rsidRPr="0097394B">
        <w:rPr>
          <w:vanish/>
          <w:color w:val="000000"/>
          <w:szCs w:val="22"/>
          <w:u w:val="single"/>
          <w:shd w:val="clear" w:color="auto" w:fill="00FFFF"/>
        </w:rPr>
        <w:t>is</w:t>
      </w:r>
      <w:r w:rsidRPr="0097394B">
        <w:rPr>
          <w:color w:val="000000"/>
          <w:szCs w:val="22"/>
          <w:u w:val="single"/>
          <w:shd w:val="clear" w:color="auto" w:fill="00FFFF"/>
        </w:rPr>
        <w:t xml:space="preserve"> </w:t>
      </w:r>
      <w:r w:rsidRPr="0097394B">
        <w:rPr>
          <w:vanish/>
          <w:color w:val="000000"/>
          <w:szCs w:val="22"/>
          <w:u w:val="single"/>
          <w:shd w:val="clear" w:color="auto" w:fill="00FFFF"/>
        </w:rPr>
        <w:t>no</w:t>
      </w:r>
      <w:r w:rsidRPr="0097394B">
        <w:rPr>
          <w:color w:val="000000"/>
          <w:szCs w:val="22"/>
          <w:u w:val="single"/>
          <w:shd w:val="clear" w:color="auto" w:fill="00FFFF"/>
        </w:rPr>
        <w:t xml:space="preserve"> </w:t>
      </w:r>
      <w:r w:rsidRPr="0097394B">
        <w:rPr>
          <w:vanish/>
          <w:color w:val="000000"/>
          <w:szCs w:val="22"/>
          <w:u w:val="single"/>
          <w:shd w:val="clear" w:color="auto" w:fill="00FFFF"/>
        </w:rPr>
        <w:t>difference</w:t>
      </w:r>
      <w:r w:rsidRPr="0097394B">
        <w:rPr>
          <w:color w:val="000000"/>
          <w:szCs w:val="22"/>
          <w:u w:val="single"/>
          <w:shd w:val="clear" w:color="auto" w:fill="00FFFF"/>
        </w:rPr>
        <w:t xml:space="preserve"> </w:t>
      </w:r>
      <w:r w:rsidRPr="0097394B">
        <w:rPr>
          <w:vanish/>
          <w:color w:val="000000"/>
          <w:szCs w:val="22"/>
          <w:u w:val="single"/>
          <w:shd w:val="clear" w:color="auto" w:fill="00FFFF"/>
        </w:rPr>
        <w:t>between</w:t>
      </w:r>
      <w:r w:rsidRPr="0097394B">
        <w:rPr>
          <w:color w:val="000000"/>
          <w:szCs w:val="22"/>
          <w:u w:val="single"/>
          <w:shd w:val="clear" w:color="auto" w:fill="00FFFF"/>
        </w:rPr>
        <w:t xml:space="preserve"> </w:t>
      </w:r>
      <w:r w:rsidRPr="0097394B">
        <w:rPr>
          <w:vanish/>
          <w:color w:val="000000"/>
          <w:szCs w:val="22"/>
          <w:u w:val="single"/>
          <w:shd w:val="clear" w:color="auto" w:fill="00FFFF"/>
        </w:rPr>
        <w:t>democracies</w:t>
      </w:r>
      <w:r w:rsidRPr="0097394B">
        <w:rPr>
          <w:color w:val="000000"/>
          <w:szCs w:val="22"/>
          <w:u w:val="single"/>
          <w:shd w:val="clear" w:color="auto" w:fill="00FFFF"/>
        </w:rPr>
        <w:t xml:space="preserve"> </w:t>
      </w:r>
      <w:r w:rsidRPr="0097394B">
        <w:rPr>
          <w:vanish/>
          <w:color w:val="000000"/>
          <w:szCs w:val="22"/>
          <w:u w:val="single"/>
          <w:shd w:val="clear" w:color="auto" w:fill="00FFFF"/>
        </w:rPr>
        <w:t>and</w:t>
      </w:r>
      <w:r w:rsidRPr="0097394B">
        <w:rPr>
          <w:color w:val="000000"/>
          <w:szCs w:val="22"/>
          <w:u w:val="single"/>
          <w:shd w:val="clear" w:color="auto" w:fill="00FFFF"/>
        </w:rPr>
        <w:t xml:space="preserve"> </w:t>
      </w:r>
      <w:r w:rsidRPr="0097394B">
        <w:rPr>
          <w:vanish/>
          <w:color w:val="000000"/>
          <w:szCs w:val="22"/>
          <w:u w:val="single"/>
          <w:shd w:val="clear" w:color="auto" w:fill="00FFFF"/>
        </w:rPr>
        <w:t>non-democracies</w:t>
      </w:r>
      <w:r w:rsidRPr="0097394B">
        <w:rPr>
          <w:vanish/>
          <w:color w:val="000000"/>
          <w:sz w:val="8"/>
          <w:szCs w:val="8"/>
        </w:rPr>
        <w:t>——</w:t>
      </w:r>
      <w:r w:rsidRPr="0097394B">
        <w:rPr>
          <w:b/>
          <w:bCs/>
          <w:vanish/>
          <w:color w:val="000000"/>
          <w:szCs w:val="22"/>
          <w:u w:val="single"/>
          <w:shd w:val="clear" w:color="auto" w:fill="00FFFF"/>
        </w:rPr>
        <w:t>democratic</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states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go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war</w:t>
      </w:r>
      <w:r w:rsidRPr="0097394B">
        <w:rPr>
          <w:vanish/>
          <w:color w:val="000000"/>
          <w:sz w:val="8"/>
          <w:szCs w:val="8"/>
        </w:rPr>
        <w:t>—</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contrast</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non-democracies</w:t>
      </w:r>
      <w:r w:rsidRPr="0097394B">
        <w:rPr>
          <w:vanish/>
          <w:color w:val="000000"/>
          <w:sz w:val="8"/>
          <w:szCs w:val="8"/>
        </w:rPr>
        <w:t>—</w:t>
      </w:r>
      <w:r w:rsidRPr="0097394B">
        <w:rPr>
          <w:vanish/>
          <w:color w:val="000000"/>
          <w:szCs w:val="22"/>
          <w:u w:val="single"/>
          <w:shd w:val="clear" w:color="auto" w:fill="00FFFF"/>
        </w:rPr>
        <w:t>to</w:t>
      </w:r>
      <w:r w:rsidRPr="0097394B">
        <w:rPr>
          <w:color w:val="000000"/>
          <w:szCs w:val="22"/>
          <w:u w:val="single"/>
          <w:shd w:val="clear" w:color="auto" w:fill="00FFFF"/>
        </w:rPr>
        <w:t xml:space="preserve"> </w:t>
      </w:r>
      <w:r w:rsidRPr="0097394B">
        <w:rPr>
          <w:vanish/>
          <w:color w:val="000000"/>
          <w:szCs w:val="22"/>
          <w:u w:val="single"/>
          <w:shd w:val="clear" w:color="auto" w:fill="00FFFF"/>
        </w:rPr>
        <w:t>uphold</w:t>
      </w:r>
      <w:r w:rsidRPr="0097394B">
        <w:rPr>
          <w:color w:val="000000"/>
          <w:szCs w:val="22"/>
          <w:u w:val="single"/>
          <w:shd w:val="clear" w:color="auto" w:fill="00FFFF"/>
        </w:rPr>
        <w:t xml:space="preserve"> </w:t>
      </w:r>
      <w:r w:rsidRPr="0097394B">
        <w:rPr>
          <w:b/>
          <w:bCs/>
          <w:vanish/>
          <w:color w:val="000000"/>
          <w:szCs w:val="22"/>
          <w:u w:val="single"/>
          <w:shd w:val="clear" w:color="auto" w:fill="00FFFF"/>
        </w:rPr>
        <w:t>i</w:t>
      </w:r>
      <w:r w:rsidRPr="0097394B">
        <w:rPr>
          <w:b/>
          <w:bCs/>
          <w:vanish/>
          <w:color w:val="000000"/>
          <w:szCs w:val="22"/>
          <w:u w:val="single"/>
        </w:rPr>
        <w:t>nternational</w:t>
      </w:r>
      <w:r w:rsidRPr="0097394B">
        <w:rPr>
          <w:b/>
          <w:bCs/>
          <w:color w:val="000000"/>
          <w:szCs w:val="22"/>
          <w:u w:val="single"/>
        </w:rPr>
        <w:t xml:space="preserve"> </w:t>
      </w:r>
      <w:r w:rsidRPr="0097394B">
        <w:rPr>
          <w:b/>
          <w:bCs/>
          <w:vanish/>
          <w:color w:val="000000"/>
          <w:szCs w:val="22"/>
          <w:u w:val="single"/>
          <w:shd w:val="clear" w:color="auto" w:fill="00FFFF"/>
        </w:rPr>
        <w:t>law</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their</w:t>
      </w:r>
      <w:r w:rsidRPr="0097394B">
        <w:rPr>
          <w:color w:val="000000"/>
          <w:sz w:val="8"/>
          <w:szCs w:val="8"/>
        </w:rPr>
        <w:t xml:space="preserve"> </w:t>
      </w:r>
      <w:r w:rsidRPr="0097394B">
        <w:rPr>
          <w:vanish/>
          <w:color w:val="000000"/>
          <w:sz w:val="8"/>
          <w:szCs w:val="8"/>
        </w:rPr>
        <w:t>own</w:t>
      </w:r>
      <w:r w:rsidRPr="0097394B">
        <w:rPr>
          <w:color w:val="000000"/>
          <w:sz w:val="8"/>
          <w:szCs w:val="8"/>
        </w:rPr>
        <w:t xml:space="preserve"> </w:t>
      </w:r>
      <w:r w:rsidRPr="0097394B">
        <w:rPr>
          <w:vanish/>
          <w:color w:val="000000"/>
          <w:sz w:val="8"/>
          <w:szCs w:val="8"/>
        </w:rPr>
        <w:t>interpretation</w:t>
      </w:r>
      <w:r w:rsidRPr="0097394B">
        <w:rPr>
          <w:color w:val="000000"/>
          <w:sz w:val="8"/>
          <w:szCs w:val="8"/>
        </w:rPr>
        <w:t xml:space="preserve"> </w:t>
      </w:r>
      <w:r w:rsidRPr="0097394B">
        <w:rPr>
          <w:vanish/>
          <w:color w:val="000000"/>
          <w:sz w:val="8"/>
          <w:szCs w:val="8"/>
        </w:rPr>
        <w:t>thereof),</w:t>
      </w:r>
      <w:r w:rsidRPr="0097394B">
        <w:rPr>
          <w:color w:val="000000"/>
          <w:sz w:val="8"/>
          <w:szCs w:val="8"/>
        </w:rPr>
        <w:t xml:space="preserve"> </w:t>
      </w:r>
      <w:r w:rsidRPr="0097394B">
        <w:rPr>
          <w:b/>
          <w:bCs/>
          <w:vanish/>
          <w:color w:val="000000"/>
          <w:szCs w:val="22"/>
          <w:u w:val="single"/>
        </w:rPr>
        <w:t>to</w:t>
      </w:r>
      <w:r w:rsidRPr="0097394B">
        <w:rPr>
          <w:b/>
          <w:bCs/>
          <w:color w:val="000000"/>
          <w:szCs w:val="22"/>
          <w:u w:val="single"/>
        </w:rPr>
        <w:t xml:space="preserve"> </w:t>
      </w:r>
      <w:r w:rsidRPr="0097394B">
        <w:rPr>
          <w:b/>
          <w:bCs/>
          <w:vanish/>
          <w:color w:val="000000"/>
          <w:szCs w:val="22"/>
          <w:u w:val="single"/>
          <w:shd w:val="clear" w:color="auto" w:fill="00FFFF"/>
        </w:rPr>
        <w:t>prevent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anarchy</w:t>
      </w:r>
      <w:r w:rsidRPr="0097394B">
        <w:rPr>
          <w:color w:val="000000"/>
          <w:sz w:val="8"/>
          <w:szCs w:val="8"/>
        </w:rPr>
        <w:t xml:space="preserve"> </w:t>
      </w:r>
      <w:r w:rsidRPr="0097394B">
        <w:rPr>
          <w:vanish/>
          <w:color w:val="000000"/>
          <w:sz w:val="8"/>
          <w:szCs w:val="8"/>
        </w:rPr>
        <w:t>through</w:t>
      </w:r>
      <w:r w:rsidRPr="0097394B">
        <w:rPr>
          <w:color w:val="000000"/>
          <w:sz w:val="8"/>
          <w:szCs w:val="8"/>
        </w:rPr>
        <w:t xml:space="preserve"> </w:t>
      </w:r>
      <w:r w:rsidRPr="0097394B">
        <w:rPr>
          <w:vanish/>
          <w:color w:val="000000"/>
          <w:sz w:val="8"/>
          <w:szCs w:val="8"/>
        </w:rPr>
        <w:t>state</w:t>
      </w:r>
      <w:r w:rsidRPr="0097394B">
        <w:rPr>
          <w:color w:val="000000"/>
          <w:sz w:val="8"/>
          <w:szCs w:val="8"/>
        </w:rPr>
        <w:t xml:space="preserve"> </w:t>
      </w:r>
      <w:r w:rsidRPr="0097394B">
        <w:rPr>
          <w:vanish/>
          <w:color w:val="000000"/>
          <w:sz w:val="8"/>
          <w:szCs w:val="8"/>
        </w:rPr>
        <w:t>failure,</w:t>
      </w:r>
      <w:r w:rsidRPr="0097394B">
        <w:rPr>
          <w:color w:val="000000"/>
          <w:sz w:val="8"/>
          <w:szCs w:val="8"/>
        </w:rPr>
        <w:t xml:space="preserve"> </w:t>
      </w:r>
      <w:r w:rsidRPr="0097394B">
        <w:rPr>
          <w:vanish/>
          <w:color w:val="000000"/>
          <w:szCs w:val="22"/>
          <w:u w:val="single"/>
        </w:rPr>
        <w:t>to</w:t>
      </w:r>
      <w:r w:rsidRPr="0097394B">
        <w:rPr>
          <w:color w:val="000000"/>
          <w:szCs w:val="22"/>
          <w:u w:val="single"/>
        </w:rPr>
        <w:t xml:space="preserve"> </w:t>
      </w:r>
      <w:r w:rsidRPr="0097394B">
        <w:rPr>
          <w:b/>
          <w:bCs/>
          <w:vanish/>
          <w:color w:val="000000"/>
          <w:szCs w:val="22"/>
          <w:u w:val="single"/>
        </w:rPr>
        <w:t>“save</w:t>
      </w:r>
      <w:r w:rsidRPr="0097394B">
        <w:rPr>
          <w:b/>
          <w:bCs/>
          <w:color w:val="000000"/>
          <w:szCs w:val="22"/>
          <w:u w:val="single"/>
        </w:rPr>
        <w:t xml:space="preserve"> </w:t>
      </w:r>
      <w:r w:rsidRPr="0097394B">
        <w:rPr>
          <w:b/>
          <w:bCs/>
          <w:vanish/>
          <w:color w:val="000000"/>
          <w:szCs w:val="22"/>
          <w:u w:val="single"/>
        </w:rPr>
        <w:t>strangers”</w:t>
      </w:r>
      <w:r w:rsidRPr="0097394B">
        <w:rPr>
          <w:color w:val="000000"/>
          <w:sz w:val="8"/>
          <w:szCs w:val="8"/>
        </w:rPr>
        <w:t xml:space="preserve"> </w:t>
      </w:r>
      <w:r w:rsidRPr="0097394B">
        <w:rPr>
          <w:vanish/>
          <w:color w:val="000000"/>
          <w:sz w:val="8"/>
          <w:szCs w:val="8"/>
        </w:rPr>
        <w:t>when</w:t>
      </w:r>
      <w:r w:rsidRPr="0097394B">
        <w:rPr>
          <w:color w:val="000000"/>
          <w:sz w:val="8"/>
          <w:szCs w:val="8"/>
        </w:rPr>
        <w:t xml:space="preserve"> </w:t>
      </w:r>
      <w:r w:rsidRPr="0097394B">
        <w:rPr>
          <w:vanish/>
          <w:color w:val="000000"/>
          <w:sz w:val="8"/>
          <w:szCs w:val="8"/>
        </w:rPr>
        <w:t>dictatorships</w:t>
      </w:r>
      <w:r w:rsidRPr="0097394B">
        <w:rPr>
          <w:color w:val="000000"/>
          <w:sz w:val="8"/>
          <w:szCs w:val="8"/>
        </w:rPr>
        <w:t xml:space="preserve"> </w:t>
      </w:r>
      <w:r w:rsidRPr="0097394B">
        <w:rPr>
          <w:vanish/>
          <w:color w:val="000000"/>
          <w:sz w:val="8"/>
          <w:szCs w:val="8"/>
        </w:rPr>
        <w:t>massacre</w:t>
      </w:r>
      <w:r w:rsidRPr="0097394B">
        <w:rPr>
          <w:color w:val="000000"/>
          <w:sz w:val="8"/>
          <w:szCs w:val="8"/>
        </w:rPr>
        <w:t xml:space="preserve"> </w:t>
      </w:r>
      <w:r w:rsidRPr="0097394B">
        <w:rPr>
          <w:vanish/>
          <w:color w:val="000000"/>
          <w:sz w:val="8"/>
          <w:szCs w:val="8"/>
        </w:rPr>
        <w:t>their</w:t>
      </w:r>
      <w:r w:rsidRPr="0097394B">
        <w:rPr>
          <w:color w:val="000000"/>
          <w:sz w:val="8"/>
          <w:szCs w:val="8"/>
        </w:rPr>
        <w:t xml:space="preserve"> </w:t>
      </w:r>
      <w:r w:rsidRPr="0097394B">
        <w:rPr>
          <w:vanish/>
          <w:color w:val="000000"/>
          <w:sz w:val="8"/>
          <w:szCs w:val="8"/>
        </w:rPr>
        <w:t>own</w:t>
      </w:r>
      <w:r w:rsidRPr="0097394B">
        <w:rPr>
          <w:color w:val="000000"/>
          <w:sz w:val="8"/>
          <w:szCs w:val="8"/>
        </w:rPr>
        <w:t xml:space="preserve"> </w:t>
      </w:r>
      <w:r w:rsidRPr="0097394B">
        <w:rPr>
          <w:vanish/>
          <w:color w:val="000000"/>
          <w:sz w:val="8"/>
          <w:szCs w:val="8"/>
        </w:rPr>
        <w:t>people,</w:t>
      </w:r>
      <w:r w:rsidRPr="0097394B">
        <w:rPr>
          <w:color w:val="000000"/>
          <w:sz w:val="8"/>
          <w:szCs w:val="8"/>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b/>
          <w:bCs/>
          <w:vanish/>
          <w:color w:val="000000"/>
          <w:szCs w:val="22"/>
          <w:u w:val="single"/>
        </w:rPr>
        <w:t>promote</w:t>
      </w:r>
      <w:r w:rsidRPr="0097394B">
        <w:rPr>
          <w:b/>
          <w:bCs/>
          <w:color w:val="000000"/>
          <w:szCs w:val="22"/>
          <w:u w:val="single"/>
        </w:rPr>
        <w:t xml:space="preserve"> </w:t>
      </w:r>
      <w:r w:rsidRPr="0097394B">
        <w:rPr>
          <w:b/>
          <w:bCs/>
          <w:vanish/>
          <w:color w:val="000000"/>
          <w:szCs w:val="22"/>
          <w:u w:val="single"/>
        </w:rPr>
        <w:t>democracy</w:t>
      </w:r>
      <w:r w:rsidRPr="0097394B">
        <w:rPr>
          <w:vanish/>
          <w:color w:val="000000"/>
          <w:sz w:val="8"/>
          <w:szCs w:val="8"/>
        </w:rPr>
        <w:t>.</w:t>
      </w:r>
      <w:r w:rsidRPr="0097394B">
        <w:rPr>
          <w:color w:val="000000"/>
          <w:sz w:val="8"/>
          <w:szCs w:val="8"/>
        </w:rPr>
        <w:t xml:space="preserve"> </w:t>
      </w:r>
      <w:r w:rsidRPr="0097394B">
        <w:rPr>
          <w:vanish/>
          <w:color w:val="000000"/>
          <w:szCs w:val="22"/>
          <w:u w:val="single"/>
        </w:rPr>
        <w:t>None</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these</w:t>
      </w:r>
      <w:r w:rsidRPr="0097394B">
        <w:rPr>
          <w:color w:val="000000"/>
          <w:szCs w:val="22"/>
          <w:u w:val="single"/>
        </w:rPr>
        <w:t xml:space="preserve"> </w:t>
      </w:r>
      <w:r w:rsidRPr="0097394B">
        <w:rPr>
          <w:vanish/>
          <w:color w:val="000000"/>
          <w:szCs w:val="22"/>
          <w:u w:val="single"/>
        </w:rPr>
        <w:t>acts</w:t>
      </w:r>
      <w:r w:rsidRPr="0097394B">
        <w:rPr>
          <w:color w:val="000000"/>
          <w:szCs w:val="22"/>
          <w:u w:val="single"/>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likely</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find</w:t>
      </w:r>
      <w:r w:rsidRPr="0097394B">
        <w:rPr>
          <w:color w:val="000000"/>
          <w:szCs w:val="22"/>
          <w:u w:val="single"/>
        </w:rPr>
        <w:t xml:space="preserve"> </w:t>
      </w:r>
      <w:r w:rsidRPr="0097394B">
        <w:rPr>
          <w:vanish/>
          <w:color w:val="000000"/>
          <w:szCs w:val="22"/>
          <w:u w:val="single"/>
        </w:rPr>
        <w:t>its</w:t>
      </w:r>
      <w:r w:rsidRPr="0097394B">
        <w:rPr>
          <w:color w:val="000000"/>
          <w:szCs w:val="22"/>
          <w:u w:val="single"/>
        </w:rPr>
        <w:t xml:space="preserve"> </w:t>
      </w:r>
      <w:r w:rsidRPr="0097394B">
        <w:rPr>
          <w:vanish/>
          <w:color w:val="000000"/>
          <w:szCs w:val="22"/>
          <w:u w:val="single"/>
        </w:rPr>
        <w:t>target</w:t>
      </w:r>
      <w:r w:rsidRPr="0097394B">
        <w:rPr>
          <w:color w:val="000000"/>
          <w:szCs w:val="22"/>
          <w:u w:val="single"/>
        </w:rPr>
        <w:t xml:space="preserve"> </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democracy</w:t>
      </w:r>
      <w:r w:rsidRPr="0097394B">
        <w:rPr>
          <w:vanish/>
          <w:color w:val="000000"/>
          <w:sz w:val="8"/>
          <w:szCs w:val="8"/>
        </w:rPr>
        <w:t>.</w:t>
      </w:r>
      <w:r w:rsidRPr="0097394B">
        <w:rPr>
          <w:color w:val="000000"/>
          <w:sz w:val="8"/>
          <w:szCs w:val="8"/>
        </w:rPr>
        <w:t xml:space="preserve"> </w:t>
      </w:r>
      <w:r w:rsidRPr="0097394B">
        <w:rPr>
          <w:vanish/>
          <w:color w:val="000000"/>
          <w:sz w:val="8"/>
          <w:szCs w:val="8"/>
        </w:rPr>
        <w:t>Since</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use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force</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democracies</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hardly</w:t>
      </w:r>
      <w:r w:rsidRPr="0097394B">
        <w:rPr>
          <w:color w:val="000000"/>
          <w:sz w:val="8"/>
          <w:szCs w:val="8"/>
        </w:rPr>
        <w:t xml:space="preserve"> </w:t>
      </w:r>
      <w:r w:rsidRPr="0097394B">
        <w:rPr>
          <w:vanish/>
          <w:color w:val="000000"/>
          <w:sz w:val="8"/>
          <w:szCs w:val="8"/>
        </w:rPr>
        <w:t>possible</w:t>
      </w:r>
      <w:r w:rsidRPr="0097394B">
        <w:rPr>
          <w:color w:val="000000"/>
          <w:sz w:val="8"/>
          <w:szCs w:val="8"/>
        </w:rPr>
        <w:t xml:space="preserve"> </w:t>
      </w:r>
      <w:r w:rsidRPr="0097394B">
        <w:rPr>
          <w:vanish/>
          <w:color w:val="000000"/>
          <w:sz w:val="8"/>
          <w:szCs w:val="8"/>
        </w:rPr>
        <w:t>without</w:t>
      </w:r>
      <w:r w:rsidRPr="0097394B">
        <w:rPr>
          <w:color w:val="000000"/>
          <w:sz w:val="8"/>
          <w:szCs w:val="8"/>
        </w:rPr>
        <w:t xml:space="preserve"> </w:t>
      </w:r>
      <w:r w:rsidRPr="0097394B">
        <w:rPr>
          <w:vanish/>
          <w:color w:val="000000"/>
          <w:sz w:val="8"/>
          <w:szCs w:val="8"/>
        </w:rPr>
        <w:t>public</w:t>
      </w:r>
      <w:r w:rsidRPr="0097394B">
        <w:rPr>
          <w:color w:val="000000"/>
          <w:sz w:val="8"/>
          <w:szCs w:val="8"/>
        </w:rPr>
        <w:t xml:space="preserve"> </w:t>
      </w:r>
      <w:r w:rsidRPr="0097394B">
        <w:rPr>
          <w:vanish/>
          <w:color w:val="000000"/>
          <w:sz w:val="8"/>
          <w:szCs w:val="8"/>
        </w:rPr>
        <w:t>justification,</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rhetorical</w:t>
      </w:r>
      <w:r w:rsidRPr="0097394B">
        <w:rPr>
          <w:color w:val="000000"/>
          <w:sz w:val="8"/>
          <w:szCs w:val="8"/>
        </w:rPr>
        <w:t xml:space="preserve"> </w:t>
      </w:r>
      <w:r w:rsidRPr="0097394B">
        <w:rPr>
          <w:vanish/>
          <w:color w:val="000000"/>
          <w:sz w:val="8"/>
          <w:szCs w:val="8"/>
        </w:rPr>
        <w:t>use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said</w:t>
      </w:r>
      <w:r w:rsidRPr="0097394B">
        <w:rPr>
          <w:color w:val="000000"/>
          <w:sz w:val="8"/>
          <w:szCs w:val="8"/>
        </w:rPr>
        <w:t xml:space="preserve"> </w:t>
      </w:r>
      <w:r w:rsidRPr="0097394B">
        <w:rPr>
          <w:vanish/>
          <w:color w:val="000000"/>
          <w:sz w:val="8"/>
          <w:szCs w:val="8"/>
        </w:rPr>
        <w:t>reasons</w:t>
      </w:r>
      <w:r w:rsidRPr="0097394B">
        <w:rPr>
          <w:color w:val="000000"/>
          <w:sz w:val="8"/>
          <w:szCs w:val="8"/>
        </w:rPr>
        <w:t xml:space="preserve"> </w:t>
      </w:r>
      <w:r w:rsidRPr="0097394B">
        <w:rPr>
          <w:vanish/>
          <w:color w:val="000000"/>
          <w:sz w:val="8"/>
          <w:szCs w:val="8"/>
        </w:rPr>
        <w:t>will</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stand</w:t>
      </w:r>
      <w:r w:rsidRPr="0097394B">
        <w:rPr>
          <w:color w:val="000000"/>
          <w:sz w:val="8"/>
          <w:szCs w:val="8"/>
        </w:rPr>
        <w:t xml:space="preserve"> </w:t>
      </w:r>
      <w:r w:rsidRPr="0097394B">
        <w:rPr>
          <w:vanish/>
          <w:color w:val="000000"/>
          <w:sz w:val="8"/>
          <w:szCs w:val="8"/>
        </w:rPr>
        <w:t>public</w:t>
      </w:r>
      <w:r w:rsidRPr="0097394B">
        <w:rPr>
          <w:color w:val="000000"/>
          <w:sz w:val="8"/>
          <w:szCs w:val="8"/>
        </w:rPr>
        <w:t xml:space="preserve"> </w:t>
      </w:r>
      <w:r w:rsidRPr="0097394B">
        <w:rPr>
          <w:vanish/>
          <w:color w:val="000000"/>
          <w:sz w:val="8"/>
          <w:szCs w:val="8"/>
        </w:rPr>
        <w:t>scrutiny</w:t>
      </w:r>
      <w:r w:rsidRPr="0097394B">
        <w:rPr>
          <w:color w:val="000000"/>
          <w:sz w:val="8"/>
          <w:szCs w:val="8"/>
        </w:rPr>
        <w:t xml:space="preserve"> </w:t>
      </w:r>
      <w:r w:rsidRPr="0097394B">
        <w:rPr>
          <w:vanish/>
          <w:color w:val="000000"/>
          <w:sz w:val="8"/>
          <w:szCs w:val="8"/>
        </w:rPr>
        <w:t>when</w:t>
      </w:r>
      <w:r w:rsidRPr="0097394B">
        <w:rPr>
          <w:color w:val="000000"/>
          <w:sz w:val="8"/>
          <w:szCs w:val="8"/>
        </w:rPr>
        <w:t xml:space="preserve"> </w:t>
      </w:r>
      <w:r w:rsidRPr="0097394B">
        <w:rPr>
          <w:vanish/>
          <w:color w:val="000000"/>
          <w:sz w:val="8"/>
          <w:szCs w:val="8"/>
        </w:rPr>
        <w:t>uttered</w:t>
      </w:r>
      <w:r w:rsidRPr="0097394B">
        <w:rPr>
          <w:color w:val="000000"/>
          <w:sz w:val="8"/>
          <w:szCs w:val="8"/>
        </w:rPr>
        <w:t xml:space="preserve"> </w:t>
      </w:r>
      <w:r w:rsidRPr="0097394B">
        <w:rPr>
          <w:vanish/>
          <w:color w:val="000000"/>
          <w:sz w:val="8"/>
          <w:szCs w:val="8"/>
        </w:rPr>
        <w:t>against</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democracy—people</w:t>
      </w:r>
      <w:r w:rsidRPr="0097394B">
        <w:rPr>
          <w:color w:val="000000"/>
          <w:sz w:val="8"/>
          <w:szCs w:val="8"/>
        </w:rPr>
        <w:t xml:space="preserve"> </w:t>
      </w:r>
      <w:r w:rsidRPr="0097394B">
        <w:rPr>
          <w:vanish/>
          <w:color w:val="000000"/>
          <w:sz w:val="8"/>
          <w:szCs w:val="8"/>
        </w:rPr>
        <w:t>will</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believe</w:t>
      </w:r>
      <w:r w:rsidRPr="0097394B">
        <w:rPr>
          <w:color w:val="000000"/>
          <w:sz w:val="8"/>
          <w:szCs w:val="8"/>
        </w:rPr>
        <w:t xml:space="preserve"> </w:t>
      </w:r>
      <w:r w:rsidRPr="0097394B">
        <w:rPr>
          <w:vanish/>
          <w:color w:val="000000"/>
          <w:sz w:val="8"/>
          <w:szCs w:val="8"/>
        </w:rPr>
        <w:t>it,</w:t>
      </w:r>
      <w:r w:rsidRPr="0097394B">
        <w:rPr>
          <w:color w:val="000000"/>
          <w:sz w:val="8"/>
          <w:szCs w:val="8"/>
        </w:rPr>
        <w:t xml:space="preserve"> </w:t>
      </w:r>
      <w:r w:rsidRPr="0097394B">
        <w:rPr>
          <w:vanish/>
          <w:color w:val="000000"/>
          <w:szCs w:val="22"/>
          <w:u w:val="single"/>
          <w:shd w:val="clear" w:color="auto" w:fill="00FFFF"/>
        </w:rPr>
        <w:t>War</w:t>
      </w:r>
      <w:r w:rsidRPr="0097394B">
        <w:rPr>
          <w:color w:val="000000"/>
          <w:szCs w:val="22"/>
          <w:u w:val="single"/>
          <w:shd w:val="clear" w:color="auto" w:fill="00FFFF"/>
        </w:rPr>
        <w:t xml:space="preserve"> </w:t>
      </w:r>
      <w:r w:rsidRPr="0097394B">
        <w:rPr>
          <w:b/>
          <w:bCs/>
          <w:vanish/>
          <w:color w:val="000000"/>
          <w:szCs w:val="22"/>
          <w:u w:val="single"/>
          <w:shd w:val="clear" w:color="auto" w:fill="00FFFF"/>
        </w:rPr>
        <w:t>other</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than</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for</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self-defense</w:t>
      </w:r>
      <w:r w:rsidRPr="0097394B">
        <w:rPr>
          <w:color w:val="000000"/>
          <w:szCs w:val="22"/>
          <w:u w:val="single"/>
        </w:rPr>
        <w:t xml:space="preserve"> </w:t>
      </w:r>
      <w:r w:rsidRPr="0097394B">
        <w:rPr>
          <w:vanish/>
          <w:color w:val="000000"/>
          <w:szCs w:val="22"/>
          <w:u w:val="single"/>
        </w:rPr>
        <w:t>thus</w:t>
      </w:r>
      <w:r w:rsidRPr="0097394B">
        <w:rPr>
          <w:color w:val="000000"/>
          <w:szCs w:val="22"/>
          <w:u w:val="single"/>
        </w:rPr>
        <w:t xml:space="preserve"> </w:t>
      </w:r>
      <w:r w:rsidRPr="0097394B">
        <w:rPr>
          <w:vanish/>
          <w:color w:val="000000"/>
          <w:szCs w:val="22"/>
          <w:u w:val="single"/>
          <w:shd w:val="clear" w:color="auto" w:fill="00FFFF"/>
        </w:rPr>
        <w:t>can</w:t>
      </w:r>
      <w:r w:rsidRPr="0097394B">
        <w:rPr>
          <w:color w:val="000000"/>
          <w:szCs w:val="22"/>
          <w:u w:val="single"/>
          <w:shd w:val="clear" w:color="auto" w:fill="00FFFF"/>
        </w:rPr>
        <w:t xml:space="preserve"> </w:t>
      </w:r>
      <w:r w:rsidRPr="0097394B">
        <w:rPr>
          <w:vanish/>
          <w:color w:val="000000"/>
          <w:szCs w:val="22"/>
          <w:u w:val="single"/>
          <w:shd w:val="clear" w:color="auto" w:fill="00FFFF"/>
        </w:rPr>
        <w:t>only</w:t>
      </w:r>
      <w:r w:rsidRPr="0097394B">
        <w:rPr>
          <w:color w:val="000000"/>
          <w:szCs w:val="22"/>
          <w:u w:val="single"/>
          <w:shd w:val="clear" w:color="auto" w:fill="00FFFF"/>
        </w:rPr>
        <w:t xml:space="preserve"> </w:t>
      </w:r>
      <w:r w:rsidRPr="0097394B">
        <w:rPr>
          <w:vanish/>
          <w:color w:val="000000"/>
          <w:szCs w:val="22"/>
          <w:u w:val="single"/>
          <w:shd w:val="clear" w:color="auto" w:fill="00FFFF"/>
        </w:rPr>
        <w:t>be</w:t>
      </w:r>
      <w:r w:rsidRPr="0097394B">
        <w:rPr>
          <w:color w:val="000000"/>
          <w:szCs w:val="22"/>
          <w:u w:val="single"/>
          <w:shd w:val="clear" w:color="auto" w:fill="00FFFF"/>
        </w:rPr>
        <w:t xml:space="preserve"> </w:t>
      </w:r>
      <w:r w:rsidRPr="0097394B">
        <w:rPr>
          <w:vanish/>
          <w:color w:val="000000"/>
          <w:szCs w:val="22"/>
          <w:u w:val="single"/>
          <w:shd w:val="clear" w:color="auto" w:fill="00FFFF"/>
        </w:rPr>
        <w:t>fought</w:t>
      </w:r>
      <w:r w:rsidRPr="0097394B">
        <w:rPr>
          <w:color w:val="000000"/>
          <w:szCs w:val="22"/>
          <w:u w:val="single"/>
          <w:shd w:val="clear" w:color="auto" w:fill="00FFFF"/>
        </w:rPr>
        <w:t xml:space="preserve"> </w:t>
      </w:r>
      <w:r w:rsidRPr="0097394B">
        <w:rPr>
          <w:b/>
          <w:bCs/>
          <w:vanish/>
          <w:color w:val="000000"/>
          <w:szCs w:val="22"/>
          <w:u w:val="single"/>
          <w:shd w:val="clear" w:color="auto" w:fill="00FFFF"/>
        </w:rPr>
        <w:t>by</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democracies</w:t>
      </w:r>
      <w:r w:rsidRPr="0097394B">
        <w:rPr>
          <w:color w:val="000000"/>
          <w:sz w:val="8"/>
          <w:szCs w:val="8"/>
        </w:rPr>
        <w:t xml:space="preserve"> </w:t>
      </w:r>
      <w:r w:rsidRPr="0097394B">
        <w:rPr>
          <w:vanish/>
          <w:color w:val="000000"/>
          <w:sz w:val="8"/>
          <w:szCs w:val="8"/>
        </w:rPr>
        <w:t>against</w:t>
      </w:r>
      <w:r w:rsidRPr="0097394B">
        <w:rPr>
          <w:color w:val="000000"/>
          <w:sz w:val="8"/>
          <w:szCs w:val="8"/>
        </w:rPr>
        <w:t xml:space="preserve"> </w:t>
      </w:r>
      <w:r w:rsidRPr="0097394B">
        <w:rPr>
          <w:vanish/>
          <w:color w:val="000000"/>
          <w:sz w:val="8"/>
          <w:szCs w:val="8"/>
        </w:rPr>
        <w:t>non-democracies</w:t>
      </w:r>
      <w:r w:rsidRPr="0097394B">
        <w:rPr>
          <w:color w:val="000000"/>
          <w:sz w:val="8"/>
          <w:szCs w:val="8"/>
        </w:rPr>
        <w:t xml:space="preserve"> </w:t>
      </w:r>
      <w:r w:rsidRPr="0097394B">
        <w:rPr>
          <w:vanish/>
          <w:color w:val="000000"/>
          <w:szCs w:val="22"/>
          <w:u w:val="single"/>
        </w:rPr>
        <w:t>because</w:t>
      </w:r>
      <w:r w:rsidRPr="0097394B">
        <w:rPr>
          <w:color w:val="000000"/>
          <w:szCs w:val="22"/>
          <w:u w:val="single"/>
        </w:rPr>
        <w:t xml:space="preserve"> </w:t>
      </w:r>
      <w:r w:rsidRPr="0097394B">
        <w:rPr>
          <w:b/>
          <w:bCs/>
          <w:vanish/>
          <w:color w:val="000000"/>
          <w:szCs w:val="22"/>
          <w:u w:val="single"/>
        </w:rPr>
        <w:t>against</w:t>
      </w:r>
      <w:r w:rsidRPr="0097394B">
        <w:rPr>
          <w:b/>
          <w:bCs/>
          <w:color w:val="000000"/>
          <w:szCs w:val="22"/>
          <w:u w:val="single"/>
        </w:rPr>
        <w:t xml:space="preserve"> </w:t>
      </w:r>
      <w:r w:rsidRPr="0097394B">
        <w:rPr>
          <w:b/>
          <w:bCs/>
          <w:vanish/>
          <w:color w:val="000000"/>
          <w:szCs w:val="22"/>
          <w:u w:val="single"/>
        </w:rPr>
        <w:t>a</w:t>
      </w:r>
      <w:r w:rsidRPr="0097394B">
        <w:rPr>
          <w:b/>
          <w:bCs/>
          <w:color w:val="000000"/>
          <w:szCs w:val="22"/>
          <w:u w:val="single"/>
        </w:rPr>
        <w:t xml:space="preserve"> </w:t>
      </w:r>
      <w:r w:rsidRPr="0097394B">
        <w:rPr>
          <w:b/>
          <w:bCs/>
          <w:vanish/>
          <w:color w:val="000000"/>
          <w:szCs w:val="22"/>
          <w:u w:val="single"/>
        </w:rPr>
        <w:t>fellow</w:t>
      </w:r>
      <w:r w:rsidRPr="0097394B">
        <w:rPr>
          <w:b/>
          <w:bCs/>
          <w:color w:val="000000"/>
          <w:szCs w:val="22"/>
          <w:u w:val="single"/>
        </w:rPr>
        <w:t xml:space="preserve"> </w:t>
      </w:r>
      <w:r w:rsidRPr="0097394B">
        <w:rPr>
          <w:b/>
          <w:bCs/>
          <w:vanish/>
          <w:color w:val="000000"/>
          <w:szCs w:val="22"/>
          <w:u w:val="single"/>
        </w:rPr>
        <w:t>democracy</w:t>
      </w:r>
      <w:r w:rsidRPr="0097394B">
        <w:rPr>
          <w:color w:val="000000"/>
          <w:szCs w:val="22"/>
          <w:u w:val="single"/>
        </w:rPr>
        <w:t xml:space="preserve"> </w:t>
      </w:r>
      <w:r w:rsidRPr="0097394B">
        <w:rPr>
          <w:vanish/>
          <w:color w:val="000000"/>
          <w:szCs w:val="22"/>
          <w:u w:val="single"/>
        </w:rPr>
        <w:t>justification</w:t>
      </w:r>
      <w:r w:rsidRPr="0097394B">
        <w:rPr>
          <w:color w:val="000000"/>
          <w:szCs w:val="22"/>
          <w:u w:val="single"/>
        </w:rPr>
        <w:t xml:space="preserve"> </w:t>
      </w:r>
      <w:r w:rsidRPr="0097394B">
        <w:rPr>
          <w:b/>
          <w:bCs/>
          <w:vanish/>
          <w:color w:val="000000"/>
          <w:szCs w:val="22"/>
          <w:u w:val="single"/>
        </w:rPr>
        <w:t>would</w:t>
      </w:r>
      <w:r w:rsidRPr="0097394B">
        <w:rPr>
          <w:b/>
          <w:bCs/>
          <w:color w:val="000000"/>
          <w:szCs w:val="22"/>
          <w:u w:val="single"/>
        </w:rPr>
        <w:t xml:space="preserve"> </w:t>
      </w:r>
      <w:r w:rsidRPr="0097394B">
        <w:rPr>
          <w:b/>
          <w:bCs/>
          <w:vanish/>
          <w:color w:val="000000"/>
          <w:szCs w:val="22"/>
          <w:u w:val="single"/>
        </w:rPr>
        <w:t>fail.</w:t>
      </w:r>
      <w:r w:rsidRPr="0097394B">
        <w:rPr>
          <w:color w:val="000000"/>
          <w:szCs w:val="22"/>
          <w:u w:val="single"/>
        </w:rPr>
        <w:t xml:space="preserve"> </w:t>
      </w:r>
      <w:r w:rsidRPr="0097394B">
        <w:rPr>
          <w:vanish/>
          <w:color w:val="000000"/>
          <w:sz w:val="8"/>
          <w:szCs w:val="8"/>
        </w:rPr>
        <w:t>Because</w:t>
      </w:r>
      <w:r w:rsidRPr="0097394B">
        <w:rPr>
          <w:color w:val="000000"/>
          <w:sz w:val="8"/>
          <w:szCs w:val="8"/>
        </w:rPr>
        <w:t xml:space="preserve"> </w:t>
      </w:r>
      <w:r w:rsidRPr="0097394B">
        <w:rPr>
          <w:vanish/>
          <w:color w:val="000000"/>
          <w:sz w:val="8"/>
          <w:szCs w:val="8"/>
        </w:rPr>
        <w:t>whether</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case</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degree</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justifies</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‘ultimate</w:t>
      </w:r>
      <w:r w:rsidRPr="0097394B">
        <w:rPr>
          <w:color w:val="000000"/>
          <w:sz w:val="8"/>
          <w:szCs w:val="8"/>
        </w:rPr>
        <w:t xml:space="preserve"> </w:t>
      </w:r>
      <w:r w:rsidRPr="0097394B">
        <w:rPr>
          <w:vanish/>
          <w:color w:val="000000"/>
          <w:sz w:val="8"/>
          <w:szCs w:val="8"/>
        </w:rPr>
        <w:t>means”</w:t>
      </w:r>
      <w:r w:rsidRPr="0097394B">
        <w:rPr>
          <w:color w:val="000000"/>
          <w:sz w:val="8"/>
          <w:szCs w:val="8"/>
        </w:rPr>
        <w:t xml:space="preserve"> </w:t>
      </w:r>
      <w:r w:rsidRPr="0097394B">
        <w:rPr>
          <w:vanish/>
          <w:color w:val="000000"/>
          <w:sz w:val="8"/>
          <w:szCs w:val="8"/>
        </w:rPr>
        <w:t>must</w:t>
      </w:r>
      <w:r w:rsidRPr="0097394B">
        <w:rPr>
          <w:color w:val="000000"/>
          <w:sz w:val="8"/>
          <w:szCs w:val="8"/>
        </w:rPr>
        <w:t xml:space="preserve"> </w:t>
      </w:r>
      <w:r w:rsidRPr="0097394B">
        <w:rPr>
          <w:vanish/>
          <w:color w:val="000000"/>
          <w:sz w:val="8"/>
          <w:szCs w:val="8"/>
        </w:rPr>
        <w:t>rely</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practical</w:t>
      </w:r>
      <w:r w:rsidRPr="0097394B">
        <w:rPr>
          <w:color w:val="000000"/>
          <w:sz w:val="8"/>
          <w:szCs w:val="8"/>
        </w:rPr>
        <w:t xml:space="preserve"> </w:t>
      </w:r>
      <w:r w:rsidRPr="0097394B">
        <w:rPr>
          <w:vanish/>
          <w:color w:val="000000"/>
          <w:sz w:val="8"/>
          <w:szCs w:val="8"/>
        </w:rPr>
        <w:t>judgments.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practical</w:t>
      </w:r>
      <w:r w:rsidRPr="0097394B">
        <w:rPr>
          <w:color w:val="000000"/>
          <w:sz w:val="8"/>
          <w:szCs w:val="8"/>
        </w:rPr>
        <w:t xml:space="preserve"> </w:t>
      </w:r>
      <w:r w:rsidRPr="0097394B">
        <w:rPr>
          <w:vanish/>
          <w:color w:val="000000"/>
          <w:sz w:val="8"/>
          <w:szCs w:val="8"/>
        </w:rPr>
        <w:t>judgments</w:t>
      </w:r>
      <w:r w:rsidRPr="0097394B">
        <w:rPr>
          <w:color w:val="000000"/>
          <w:sz w:val="8"/>
          <w:szCs w:val="8"/>
        </w:rPr>
        <w:t xml:space="preserve"> </w:t>
      </w:r>
      <w:r w:rsidRPr="0097394B">
        <w:rPr>
          <w:vanish/>
          <w:color w:val="000000"/>
          <w:sz w:val="8"/>
          <w:szCs w:val="8"/>
        </w:rPr>
        <w:t>can</w:t>
      </w:r>
      <w:r w:rsidRPr="0097394B">
        <w:rPr>
          <w:color w:val="000000"/>
          <w:sz w:val="8"/>
          <w:szCs w:val="8"/>
        </w:rPr>
        <w:t xml:space="preserve"> </w:t>
      </w:r>
      <w:r w:rsidRPr="0097394B">
        <w:rPr>
          <w:vanish/>
          <w:color w:val="000000"/>
          <w:sz w:val="8"/>
          <w:szCs w:val="8"/>
        </w:rPr>
        <w:t>differ</w:t>
      </w:r>
      <w:r w:rsidRPr="0097394B">
        <w:rPr>
          <w:color w:val="000000"/>
          <w:sz w:val="8"/>
          <w:szCs w:val="8"/>
        </w:rPr>
        <w:t xml:space="preserve"> </w:t>
      </w:r>
      <w:r w:rsidRPr="0097394B">
        <w:rPr>
          <w:vanish/>
          <w:color w:val="000000"/>
          <w:sz w:val="8"/>
          <w:szCs w:val="8"/>
        </w:rPr>
        <w:t>among</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reasonable</w:t>
      </w:r>
      <w:r w:rsidRPr="0097394B">
        <w:rPr>
          <w:color w:val="000000"/>
          <w:sz w:val="8"/>
          <w:szCs w:val="8"/>
        </w:rPr>
        <w:t xml:space="preserve"> </w:t>
      </w:r>
      <w:r w:rsidRPr="0097394B">
        <w:rPr>
          <w:vanish/>
          <w:color w:val="000000"/>
          <w:sz w:val="8"/>
          <w:szCs w:val="8"/>
        </w:rPr>
        <w:t>people.</w:t>
      </w:r>
      <w:r w:rsidRPr="0097394B">
        <w:rPr>
          <w:color w:val="000000"/>
          <w:sz w:val="8"/>
          <w:szCs w:val="8"/>
        </w:rPr>
        <w:t xml:space="preserve"> </w:t>
      </w:r>
      <w:r w:rsidRPr="0097394B">
        <w:rPr>
          <w:vanish/>
          <w:color w:val="000000"/>
          <w:sz w:val="8"/>
          <w:szCs w:val="8"/>
        </w:rPr>
        <w:t>democracies</w:t>
      </w:r>
      <w:r w:rsidRPr="0097394B">
        <w:rPr>
          <w:color w:val="000000"/>
          <w:sz w:val="8"/>
          <w:szCs w:val="8"/>
        </w:rPr>
        <w:t xml:space="preserve"> </w:t>
      </w:r>
      <w:r w:rsidRPr="0097394B">
        <w:rPr>
          <w:vanish/>
          <w:color w:val="000000"/>
          <w:sz w:val="8"/>
          <w:szCs w:val="8"/>
        </w:rPr>
        <w:t>might</w:t>
      </w:r>
      <w:r w:rsidRPr="0097394B">
        <w:rPr>
          <w:color w:val="000000"/>
          <w:sz w:val="8"/>
          <w:szCs w:val="8"/>
        </w:rPr>
        <w:t xml:space="preserve"> </w:t>
      </w:r>
      <w:r w:rsidRPr="0097394B">
        <w:rPr>
          <w:vanish/>
          <w:color w:val="000000"/>
          <w:sz w:val="8"/>
          <w:szCs w:val="8"/>
        </w:rPr>
        <w:t>disagree</w:t>
      </w:r>
      <w:r w:rsidRPr="0097394B">
        <w:rPr>
          <w:color w:val="000000"/>
          <w:sz w:val="8"/>
          <w:szCs w:val="8"/>
        </w:rPr>
        <w:t xml:space="preserve"> </w:t>
      </w:r>
      <w:r w:rsidRPr="0097394B">
        <w:rPr>
          <w:vanish/>
          <w:color w:val="000000"/>
          <w:sz w:val="8"/>
          <w:szCs w:val="8"/>
        </w:rPr>
        <w:t>whether</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judgment</w:t>
      </w:r>
      <w:r w:rsidRPr="0097394B">
        <w:rPr>
          <w:color w:val="000000"/>
          <w:sz w:val="8"/>
          <w:szCs w:val="8"/>
        </w:rPr>
        <w:t xml:space="preserve"> </w:t>
      </w:r>
      <w:r w:rsidRPr="0097394B">
        <w:rPr>
          <w:vanish/>
          <w:color w:val="000000"/>
          <w:sz w:val="8"/>
          <w:szCs w:val="8"/>
        </w:rPr>
        <w:t>applies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specific</w:t>
      </w:r>
      <w:r w:rsidRPr="0097394B">
        <w:rPr>
          <w:color w:val="000000"/>
          <w:sz w:val="8"/>
          <w:szCs w:val="8"/>
        </w:rPr>
        <w:t xml:space="preserve"> </w:t>
      </w:r>
      <w:r w:rsidRPr="0097394B">
        <w:rPr>
          <w:vanish/>
          <w:color w:val="000000"/>
          <w:sz w:val="8"/>
          <w:szCs w:val="8"/>
        </w:rPr>
        <w:t>cases.</w:t>
      </w:r>
      <w:r w:rsidRPr="0097394B">
        <w:rPr>
          <w:color w:val="000000"/>
          <w:sz w:val="8"/>
          <w:szCs w:val="8"/>
        </w:rPr>
        <w:t xml:space="preserve"> </w:t>
      </w:r>
      <w:r w:rsidRPr="0097394B">
        <w:rPr>
          <w:vanish/>
          <w:color w:val="000000"/>
          <w:sz w:val="8"/>
          <w:szCs w:val="8"/>
        </w:rPr>
        <w:t>Democracies</w:t>
      </w:r>
      <w:r w:rsidRPr="0097394B">
        <w:rPr>
          <w:color w:val="000000"/>
          <w:sz w:val="8"/>
          <w:szCs w:val="8"/>
        </w:rPr>
        <w:t xml:space="preserve"> </w:t>
      </w:r>
      <w:r w:rsidRPr="0097394B">
        <w:rPr>
          <w:vanish/>
          <w:color w:val="000000"/>
          <w:sz w:val="8"/>
          <w:szCs w:val="8"/>
        </w:rPr>
        <w:t>also</w:t>
      </w:r>
      <w:r w:rsidRPr="0097394B">
        <w:rPr>
          <w:color w:val="000000"/>
          <w:sz w:val="8"/>
          <w:szCs w:val="8"/>
        </w:rPr>
        <w:t xml:space="preserve"> </w:t>
      </w:r>
      <w:r w:rsidRPr="0097394B">
        <w:rPr>
          <w:vanish/>
          <w:color w:val="000000"/>
          <w:sz w:val="8"/>
          <w:szCs w:val="8"/>
        </w:rPr>
        <w:t>show</w:t>
      </w:r>
      <w:r w:rsidRPr="0097394B">
        <w:rPr>
          <w:color w:val="000000"/>
          <w:sz w:val="8"/>
          <w:szCs w:val="8"/>
        </w:rPr>
        <w:t xml:space="preserve"> </w:t>
      </w:r>
      <w:r w:rsidRPr="0097394B">
        <w:rPr>
          <w:vanish/>
          <w:color w:val="000000"/>
          <w:sz w:val="8"/>
          <w:szCs w:val="8"/>
        </w:rPr>
        <w:t>variance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regard</w:t>
      </w:r>
      <w:r w:rsidRPr="0097394B">
        <w:rPr>
          <w:color w:val="000000"/>
          <w:sz w:val="8"/>
          <w:szCs w:val="8"/>
        </w:rPr>
        <w:t xml:space="preserve"> </w:t>
      </w:r>
      <w:r w:rsidRPr="0097394B">
        <w:rPr>
          <w:vanish/>
          <w:color w:val="000000"/>
          <w:sz w:val="8"/>
          <w:szCs w:val="8"/>
        </w:rPr>
        <w:t>due</w:t>
      </w:r>
      <w:r w:rsidRPr="0097394B">
        <w:rPr>
          <w:color w:val="000000"/>
          <w:sz w:val="8"/>
          <w:szCs w:val="8"/>
        </w:rPr>
        <w:t xml:space="preserve"> </w:t>
      </w:r>
      <w:r w:rsidRPr="0097394B">
        <w:rPr>
          <w:vanish/>
          <w:color w:val="000000"/>
          <w:sz w:val="8"/>
          <w:szCs w:val="8"/>
        </w:rPr>
        <w:t>(o</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systematic.</w:t>
      </w:r>
      <w:r w:rsidRPr="0097394B">
        <w:rPr>
          <w:color w:val="000000"/>
          <w:sz w:val="8"/>
          <w:szCs w:val="8"/>
        </w:rPr>
        <w:t xml:space="preserve"> </w:t>
      </w:r>
      <w:r w:rsidRPr="0097394B">
        <w:rPr>
          <w:vanish/>
          <w:color w:val="000000"/>
          <w:sz w:val="8"/>
          <w:szCs w:val="8"/>
        </w:rPr>
        <w:t>political-culturally</w:t>
      </w:r>
      <w:r w:rsidRPr="0097394B">
        <w:rPr>
          <w:color w:val="000000"/>
          <w:sz w:val="8"/>
          <w:szCs w:val="8"/>
        </w:rPr>
        <w:t xml:space="preserve"> </w:t>
      </w:r>
      <w:r w:rsidRPr="0097394B">
        <w:rPr>
          <w:vanish/>
          <w:color w:val="000000"/>
          <w:sz w:val="8"/>
          <w:szCs w:val="8"/>
        </w:rPr>
        <w:t>rooted</w:t>
      </w:r>
      <w:r w:rsidRPr="0097394B">
        <w:rPr>
          <w:color w:val="000000"/>
          <w:sz w:val="8"/>
          <w:szCs w:val="8"/>
        </w:rPr>
        <w:t xml:space="preserve"> </w:t>
      </w:r>
      <w:r w:rsidRPr="0097394B">
        <w:rPr>
          <w:vanish/>
          <w:color w:val="000000"/>
          <w:sz w:val="8"/>
          <w:szCs w:val="8"/>
        </w:rPr>
        <w:t>different</w:t>
      </w:r>
      <w:r w:rsidRPr="0097394B">
        <w:rPr>
          <w:color w:val="000000"/>
          <w:sz w:val="8"/>
          <w:szCs w:val="8"/>
        </w:rPr>
        <w:t xml:space="preserve"> </w:t>
      </w:r>
      <w:r w:rsidRPr="0097394B">
        <w:rPr>
          <w:vanish/>
          <w:color w:val="000000"/>
          <w:sz w:val="8"/>
          <w:szCs w:val="8"/>
        </w:rPr>
        <w:t>propensity</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judge</w:t>
      </w:r>
      <w:r w:rsidRPr="0097394B">
        <w:rPr>
          <w:color w:val="000000"/>
          <w:sz w:val="8"/>
          <w:szCs w:val="8"/>
        </w:rPr>
        <w:t xml:space="preserve"> </w:t>
      </w:r>
      <w:r w:rsidRPr="0097394B">
        <w:rPr>
          <w:vanish/>
          <w:color w:val="000000"/>
          <w:sz w:val="8"/>
          <w:szCs w:val="8"/>
        </w:rPr>
        <w:t>situations</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justifing</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participate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such</w:t>
      </w:r>
      <w:r w:rsidRPr="0097394B">
        <w:rPr>
          <w:color w:val="000000"/>
          <w:sz w:val="8"/>
          <w:szCs w:val="8"/>
        </w:rPr>
        <w:t xml:space="preserve"> </w:t>
      </w:r>
      <w:r w:rsidRPr="0097394B">
        <w:rPr>
          <w:vanish/>
          <w:color w:val="000000"/>
          <w:sz w:val="8"/>
          <w:szCs w:val="8"/>
        </w:rPr>
        <w:t>wars</w:t>
      </w:r>
      <w:r w:rsidRPr="0097394B">
        <w:rPr>
          <w:color w:val="000000"/>
          <w:sz w:val="8"/>
          <w:szCs w:val="8"/>
        </w:rPr>
        <w:t xml:space="preserve"> </w:t>
      </w:r>
      <w:r w:rsidRPr="0097394B">
        <w:rPr>
          <w:vanish/>
          <w:color w:val="000000"/>
          <w:sz w:val="8"/>
          <w:szCs w:val="8"/>
        </w:rPr>
        <w:t>(Gels</w:t>
      </w:r>
      <w:r w:rsidRPr="0097394B">
        <w:rPr>
          <w:color w:val="000000"/>
          <w:sz w:val="8"/>
          <w:szCs w:val="8"/>
        </w:rPr>
        <w:t xml:space="preserve"> </w:t>
      </w:r>
      <w:r w:rsidRPr="0097394B">
        <w:rPr>
          <w:vanish/>
          <w:color w:val="000000"/>
          <w:sz w:val="8"/>
          <w:szCs w:val="8"/>
        </w:rPr>
        <w:t>et</w:t>
      </w:r>
      <w:r w:rsidRPr="0097394B">
        <w:rPr>
          <w:color w:val="000000"/>
          <w:sz w:val="8"/>
          <w:szCs w:val="8"/>
        </w:rPr>
        <w:t xml:space="preserve"> </w:t>
      </w:r>
      <w:r w:rsidRPr="0097394B">
        <w:rPr>
          <w:vanish/>
          <w:color w:val="000000"/>
          <w:sz w:val="8"/>
          <w:szCs w:val="8"/>
        </w:rPr>
        <w:t>al,</w:t>
      </w:r>
      <w:r w:rsidRPr="0097394B">
        <w:rPr>
          <w:color w:val="000000"/>
          <w:sz w:val="8"/>
          <w:szCs w:val="8"/>
        </w:rPr>
        <w:t xml:space="preserve"> </w:t>
      </w:r>
      <w:r w:rsidRPr="0097394B">
        <w:rPr>
          <w:vanish/>
          <w:color w:val="000000"/>
          <w:sz w:val="8"/>
          <w:szCs w:val="8"/>
        </w:rPr>
        <w:t>2013).</w:t>
      </w:r>
      <w:r w:rsidRPr="0097394B">
        <w:rPr>
          <w:color w:val="000000"/>
          <w:sz w:val="8"/>
          <w:szCs w:val="8"/>
        </w:rPr>
        <w:t xml:space="preserve"> </w:t>
      </w:r>
      <w:r w:rsidRPr="0097394B">
        <w:rPr>
          <w:vanish/>
          <w:color w:val="000000"/>
          <w:sz w:val="8"/>
          <w:szCs w:val="8"/>
        </w:rPr>
        <w:t>It</w:t>
      </w:r>
      <w:r w:rsidRPr="0097394B">
        <w:rPr>
          <w:color w:val="000000"/>
          <w:sz w:val="8"/>
          <w:szCs w:val="8"/>
        </w:rPr>
        <w:t xml:space="preserve"> </w:t>
      </w:r>
      <w:r w:rsidRPr="0097394B">
        <w:rPr>
          <w:vanish/>
          <w:color w:val="000000"/>
          <w:sz w:val="8"/>
          <w:szCs w:val="8"/>
        </w:rPr>
        <w:t>should</w:t>
      </w:r>
      <w:r w:rsidRPr="0097394B">
        <w:rPr>
          <w:color w:val="000000"/>
          <w:sz w:val="8"/>
          <w:szCs w:val="8"/>
        </w:rPr>
        <w:t xml:space="preserve"> </w:t>
      </w:r>
      <w:r w:rsidRPr="0097394B">
        <w:rPr>
          <w:vanish/>
          <w:color w:val="000000"/>
          <w:sz w:val="8"/>
          <w:szCs w:val="8"/>
        </w:rPr>
        <w:t>also</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noted</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given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continuum</w:t>
      </w:r>
      <w:r w:rsidRPr="0097394B">
        <w:rPr>
          <w:color w:val="000000"/>
          <w:sz w:val="8"/>
          <w:szCs w:val="8"/>
        </w:rPr>
        <w:t xml:space="preserve"> </w:t>
      </w:r>
      <w:r w:rsidRPr="0097394B">
        <w:rPr>
          <w:vanish/>
          <w:color w:val="000000"/>
          <w:sz w:val="8"/>
          <w:szCs w:val="8"/>
        </w:rPr>
        <w:t>between</w:t>
      </w:r>
      <w:r w:rsidRPr="0097394B">
        <w:rPr>
          <w:color w:val="000000"/>
          <w:sz w:val="8"/>
          <w:szCs w:val="8"/>
        </w:rPr>
        <w:t xml:space="preserve"> </w:t>
      </w:r>
      <w:r w:rsidRPr="0097394B">
        <w:rPr>
          <w:vanish/>
          <w:color w:val="000000"/>
          <w:sz w:val="8"/>
          <w:szCs w:val="8"/>
        </w:rPr>
        <w:t>autocracy,</w:t>
      </w:r>
      <w:r w:rsidRPr="0097394B">
        <w:rPr>
          <w:color w:val="000000"/>
          <w:sz w:val="8"/>
          <w:szCs w:val="8"/>
        </w:rPr>
        <w:t xml:space="preserve"> </w:t>
      </w:r>
      <w:r w:rsidRPr="0097394B">
        <w:rPr>
          <w:vanish/>
          <w:color w:val="000000"/>
          <w:sz w:val="8"/>
          <w:szCs w:val="8"/>
        </w:rPr>
        <w:t>anocracy</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democracy,</w:t>
      </w:r>
      <w:r w:rsidRPr="0097394B">
        <w:rPr>
          <w:color w:val="000000"/>
          <w:sz w:val="8"/>
          <w:szCs w:val="8"/>
        </w:rPr>
        <w:t xml:space="preserve"> </w:t>
      </w:r>
      <w:r w:rsidRPr="0097394B">
        <w:rPr>
          <w:vanish/>
          <w:color w:val="000000"/>
          <w:sz w:val="8"/>
          <w:szCs w:val="8"/>
        </w:rPr>
        <w:t>whether</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given</w:t>
      </w:r>
      <w:r w:rsidRPr="0097394B">
        <w:rPr>
          <w:color w:val="000000"/>
          <w:sz w:val="8"/>
          <w:szCs w:val="8"/>
        </w:rPr>
        <w:t xml:space="preserve"> </w:t>
      </w:r>
      <w:r w:rsidRPr="0097394B">
        <w:rPr>
          <w:vanish/>
          <w:color w:val="000000"/>
          <w:sz w:val="8"/>
          <w:szCs w:val="8"/>
        </w:rPr>
        <w:t>state</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democracy</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can</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subject</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interpretation.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interpretation</w:t>
      </w:r>
      <w:r w:rsidRPr="0097394B">
        <w:rPr>
          <w:color w:val="000000"/>
          <w:sz w:val="8"/>
          <w:szCs w:val="8"/>
        </w:rPr>
        <w:t xml:space="preserve"> </w:t>
      </w:r>
      <w:r w:rsidRPr="0097394B">
        <w:rPr>
          <w:vanish/>
          <w:color w:val="000000"/>
          <w:sz w:val="8"/>
          <w:szCs w:val="8"/>
        </w:rPr>
        <w:t>may</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change</w:t>
      </w:r>
      <w:r w:rsidRPr="0097394B">
        <w:rPr>
          <w:color w:val="000000"/>
          <w:sz w:val="8"/>
          <w:szCs w:val="8"/>
        </w:rPr>
        <w:t xml:space="preserve"> </w:t>
      </w:r>
      <w:r w:rsidRPr="0097394B">
        <w:rPr>
          <w:vanish/>
          <w:color w:val="000000"/>
          <w:sz w:val="8"/>
          <w:szCs w:val="8"/>
        </w:rPr>
        <w:t>over</w:t>
      </w:r>
      <w:r w:rsidRPr="0097394B">
        <w:rPr>
          <w:color w:val="000000"/>
          <w:sz w:val="8"/>
          <w:szCs w:val="8"/>
        </w:rPr>
        <w:t xml:space="preserve"> </w:t>
      </w:r>
      <w:r w:rsidRPr="0097394B">
        <w:rPr>
          <w:vanish/>
          <w:color w:val="000000"/>
          <w:sz w:val="8"/>
          <w:szCs w:val="8"/>
        </w:rPr>
        <w:t>time</w:t>
      </w:r>
      <w:r w:rsidRPr="0097394B">
        <w:rPr>
          <w:color w:val="000000"/>
          <w:sz w:val="8"/>
          <w:szCs w:val="8"/>
        </w:rPr>
        <w:t xml:space="preserve"> </w:t>
      </w:r>
      <w:r w:rsidRPr="0097394B">
        <w:rPr>
          <w:vanish/>
          <w:color w:val="000000"/>
          <w:sz w:val="8"/>
          <w:szCs w:val="8"/>
        </w:rPr>
        <w:t>(Oren</w:t>
      </w:r>
      <w:r w:rsidRPr="0097394B">
        <w:rPr>
          <w:color w:val="000000"/>
          <w:sz w:val="8"/>
          <w:szCs w:val="8"/>
        </w:rPr>
        <w:t xml:space="preserve"> </w:t>
      </w:r>
      <w:r w:rsidRPr="0097394B">
        <w:rPr>
          <w:vanish/>
          <w:color w:val="000000"/>
          <w:sz w:val="8"/>
          <w:szCs w:val="8"/>
        </w:rPr>
        <w:t>1995,</w:t>
      </w:r>
      <w:r w:rsidRPr="0097394B">
        <w:rPr>
          <w:color w:val="000000"/>
          <w:sz w:val="8"/>
          <w:szCs w:val="8"/>
        </w:rPr>
        <w:t xml:space="preserve"> </w:t>
      </w:r>
      <w:r w:rsidRPr="0097394B">
        <w:rPr>
          <w:vanish/>
          <w:color w:val="000000"/>
          <w:sz w:val="8"/>
          <w:szCs w:val="8"/>
        </w:rPr>
        <w:t>Hayes</w:t>
      </w:r>
      <w:r w:rsidRPr="0097394B">
        <w:rPr>
          <w:color w:val="000000"/>
          <w:sz w:val="8"/>
          <w:szCs w:val="8"/>
        </w:rPr>
        <w:t xml:space="preserve"> </w:t>
      </w:r>
      <w:r w:rsidRPr="0097394B">
        <w:rPr>
          <w:vanish/>
          <w:color w:val="000000"/>
          <w:sz w:val="8"/>
          <w:szCs w:val="8"/>
        </w:rPr>
        <w:t>2013).</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fact</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there</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couple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fairly</w:t>
      </w:r>
      <w:r w:rsidRPr="0097394B">
        <w:rPr>
          <w:color w:val="000000"/>
          <w:sz w:val="8"/>
          <w:szCs w:val="8"/>
        </w:rPr>
        <w:t xml:space="preserve"> </w:t>
      </w:r>
      <w:r w:rsidRPr="0097394B">
        <w:rPr>
          <w:vanish/>
          <w:color w:val="000000"/>
          <w:sz w:val="8"/>
          <w:szCs w:val="8"/>
        </w:rPr>
        <w:t>warlike</w:t>
      </w:r>
      <w:r w:rsidRPr="0097394B">
        <w:rPr>
          <w:color w:val="000000"/>
          <w:sz w:val="8"/>
          <w:szCs w:val="8"/>
        </w:rPr>
        <w:t xml:space="preserve"> </w:t>
      </w:r>
      <w:r w:rsidRPr="0097394B">
        <w:rPr>
          <w:vanish/>
          <w:color w:val="000000"/>
          <w:sz w:val="8"/>
          <w:szCs w:val="8"/>
        </w:rPr>
        <w:t>democracies,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democracies</w:t>
      </w:r>
      <w:r w:rsidRPr="0097394B">
        <w:rPr>
          <w:color w:val="000000"/>
          <w:sz w:val="8"/>
          <w:szCs w:val="8"/>
        </w:rPr>
        <w:t xml:space="preserve"> </w:t>
      </w:r>
      <w:r w:rsidRPr="0097394B">
        <w:rPr>
          <w:vanish/>
          <w:color w:val="000000"/>
          <w:sz w:val="8"/>
          <w:szCs w:val="8"/>
        </w:rPr>
        <w:t>participating</w:t>
      </w:r>
      <w:r w:rsidRPr="0097394B">
        <w:rPr>
          <w:color w:val="000000"/>
          <w:sz w:val="8"/>
          <w:szCs w:val="8"/>
        </w:rPr>
        <w:t xml:space="preserve"> </w:t>
      </w:r>
      <w:r w:rsidRPr="0097394B">
        <w:rPr>
          <w:vanish/>
          <w:color w:val="000000"/>
          <w:sz w:val="8"/>
          <w:szCs w:val="8"/>
        </w:rPr>
        <w:t>most</w:t>
      </w:r>
      <w:r w:rsidRPr="0097394B">
        <w:rPr>
          <w:color w:val="000000"/>
          <w:sz w:val="8"/>
          <w:szCs w:val="8"/>
        </w:rPr>
        <w:t xml:space="preserve"> </w:t>
      </w:r>
      <w:r w:rsidRPr="0097394B">
        <w:rPr>
          <w:vanish/>
          <w:color w:val="000000"/>
          <w:sz w:val="8"/>
          <w:szCs w:val="8"/>
        </w:rPr>
        <w:t>frequently</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military</w:t>
      </w:r>
      <w:r w:rsidRPr="0097394B">
        <w:rPr>
          <w:color w:val="000000"/>
          <w:sz w:val="8"/>
          <w:szCs w:val="8"/>
        </w:rPr>
        <w:t xml:space="preserve"> </w:t>
      </w:r>
      <w:r w:rsidRPr="0097394B">
        <w:rPr>
          <w:vanish/>
          <w:color w:val="000000"/>
          <w:sz w:val="8"/>
          <w:szCs w:val="8"/>
        </w:rPr>
        <w:t>disputes</w:t>
      </w:r>
      <w:r w:rsidRPr="0097394B">
        <w:rPr>
          <w:color w:val="000000"/>
          <w:sz w:val="8"/>
          <w:szCs w:val="8"/>
        </w:rPr>
        <w:t xml:space="preserve"> </w:t>
      </w:r>
      <w:r w:rsidRPr="0097394B">
        <w:rPr>
          <w:vanish/>
          <w:color w:val="000000"/>
          <w:sz w:val="8"/>
          <w:szCs w:val="8"/>
        </w:rPr>
        <w:t>(apart</w:t>
      </w:r>
      <w:r w:rsidRPr="0097394B">
        <w:rPr>
          <w:color w:val="000000"/>
          <w:sz w:val="8"/>
          <w:szCs w:val="8"/>
        </w:rPr>
        <w:t xml:space="preserve"> </w:t>
      </w:r>
      <w:r w:rsidRPr="0097394B">
        <w:rPr>
          <w:vanish/>
          <w:color w:val="000000"/>
          <w:sz w:val="8"/>
          <w:szCs w:val="8"/>
        </w:rPr>
        <w:t>from</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special</w:t>
      </w:r>
      <w:r w:rsidRPr="0097394B">
        <w:rPr>
          <w:color w:val="000000"/>
          <w:sz w:val="8"/>
          <w:szCs w:val="8"/>
        </w:rPr>
        <w:t xml:space="preserve"> </w:t>
      </w:r>
      <w:r w:rsidRPr="0097394B">
        <w:rPr>
          <w:vanish/>
          <w:color w:val="000000"/>
          <w:sz w:val="8"/>
          <w:szCs w:val="8"/>
        </w:rPr>
        <w:t>case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Israel)</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large.</w:t>
      </w:r>
      <w:r w:rsidRPr="0097394B">
        <w:rPr>
          <w:color w:val="000000"/>
          <w:sz w:val="8"/>
          <w:szCs w:val="8"/>
        </w:rPr>
        <w:t xml:space="preserve"> </w:t>
      </w:r>
      <w:r w:rsidRPr="0097394B">
        <w:rPr>
          <w:vanish/>
          <w:color w:val="000000"/>
          <w:sz w:val="8"/>
          <w:szCs w:val="8"/>
        </w:rPr>
        <w:t>major</w:t>
      </w:r>
      <w:r w:rsidRPr="0097394B">
        <w:rPr>
          <w:color w:val="000000"/>
          <w:sz w:val="8"/>
          <w:szCs w:val="8"/>
        </w:rPr>
        <w:t xml:space="preserve"> </w:t>
      </w:r>
      <w:r w:rsidRPr="0097394B">
        <w:rPr>
          <w:vanish/>
          <w:color w:val="000000"/>
          <w:sz w:val="8"/>
          <w:szCs w:val="8"/>
        </w:rPr>
        <w:t>powers</w:t>
      </w:r>
      <w:r w:rsidRPr="0097394B">
        <w:rPr>
          <w:color w:val="000000"/>
          <w:sz w:val="8"/>
          <w:szCs w:val="8"/>
        </w:rPr>
        <w:t xml:space="preserve"> </w:t>
      </w:r>
      <w:r w:rsidRPr="0097394B">
        <w:rPr>
          <w:vanish/>
          <w:color w:val="000000"/>
          <w:sz w:val="8"/>
          <w:szCs w:val="8"/>
        </w:rPr>
        <w:t>such</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Kingdom.</w:t>
      </w:r>
      <w:r w:rsidRPr="0097394B">
        <w:rPr>
          <w:color w:val="000000"/>
          <w:sz w:val="8"/>
          <w:szCs w:val="8"/>
        </w:rPr>
        <w:t xml:space="preserve"> </w:t>
      </w:r>
      <w:r w:rsidRPr="0097394B">
        <w:rPr>
          <w:vanish/>
          <w:color w:val="000000"/>
          <w:sz w:val="8"/>
          <w:szCs w:val="8"/>
        </w:rPr>
        <w:t>France.</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pattern</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important</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keep</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mind</w:t>
      </w:r>
      <w:r w:rsidRPr="0097394B">
        <w:rPr>
          <w:color w:val="000000"/>
          <w:sz w:val="8"/>
          <w:szCs w:val="8"/>
        </w:rPr>
        <w:t xml:space="preserve"> </w:t>
      </w:r>
      <w:r w:rsidRPr="0097394B">
        <w:rPr>
          <w:vanish/>
          <w:color w:val="000000"/>
          <w:sz w:val="8"/>
          <w:szCs w:val="8"/>
        </w:rPr>
        <w:t>when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question</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utility</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democratic</w:t>
      </w:r>
      <w:r w:rsidRPr="0097394B">
        <w:rPr>
          <w:color w:val="000000"/>
          <w:sz w:val="8"/>
          <w:szCs w:val="8"/>
        </w:rPr>
        <w:t xml:space="preserve"> </w:t>
      </w:r>
      <w:r w:rsidRPr="0097394B">
        <w:rPr>
          <w:vanish/>
          <w:color w:val="000000"/>
          <w:sz w:val="8"/>
          <w:szCs w:val="8"/>
        </w:rPr>
        <w:t>peace</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today</w:t>
      </w:r>
      <w:r w:rsidRPr="0097394B">
        <w:rPr>
          <w:color w:val="000000"/>
          <w:sz w:val="8"/>
          <w:szCs w:val="8"/>
        </w:rPr>
        <w:t xml:space="preserve"> </w:t>
      </w:r>
      <w:r w:rsidRPr="0097394B">
        <w:rPr>
          <w:vanish/>
          <w:color w:val="000000"/>
          <w:sz w:val="8"/>
          <w:szCs w:val="8"/>
        </w:rPr>
        <w:t>‘s</w:t>
      </w:r>
      <w:r w:rsidRPr="0097394B">
        <w:rPr>
          <w:color w:val="000000"/>
          <w:sz w:val="8"/>
          <w:szCs w:val="8"/>
        </w:rPr>
        <w:t xml:space="preserve"> </w:t>
      </w:r>
      <w:r w:rsidRPr="0097394B">
        <w:rPr>
          <w:vanish/>
          <w:color w:val="000000"/>
          <w:sz w:val="8"/>
          <w:szCs w:val="8"/>
        </w:rPr>
        <w:t>world</w:t>
      </w:r>
      <w:r w:rsidRPr="0097394B">
        <w:rPr>
          <w:color w:val="000000"/>
          <w:sz w:val="8"/>
          <w:szCs w:val="8"/>
        </w:rPr>
        <w:t xml:space="preserve"> </w:t>
      </w:r>
      <w:r w:rsidRPr="0097394B">
        <w:rPr>
          <w:vanish/>
          <w:color w:val="000000"/>
          <w:sz w:val="8"/>
          <w:szCs w:val="8"/>
        </w:rPr>
        <w:t>problems</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answered.</w:t>
      </w:r>
      <w:r w:rsidRPr="0097394B">
        <w:rPr>
          <w:color w:val="000000"/>
          <w:sz w:val="8"/>
          <w:szCs w:val="8"/>
        </w:rPr>
        <w:t xml:space="preserve"> </w:t>
      </w:r>
      <w:r w:rsidRPr="0097394B">
        <w:rPr>
          <w:vanish/>
          <w:color w:val="000000"/>
          <w:sz w:val="8"/>
          <w:szCs w:val="8"/>
        </w:rPr>
        <w:t>Transnational</w:t>
      </w:r>
      <w:r w:rsidRPr="0097394B">
        <w:rPr>
          <w:color w:val="000000"/>
          <w:sz w:val="8"/>
          <w:szCs w:val="8"/>
        </w:rPr>
        <w:t xml:space="preserve"> </w:t>
      </w:r>
      <w:r w:rsidRPr="0097394B">
        <w:rPr>
          <w:vanish/>
          <w:color w:val="000000"/>
          <w:sz w:val="8"/>
          <w:szCs w:val="8"/>
        </w:rPr>
        <w:t>terrorism,</w:t>
      </w:r>
      <w:r w:rsidRPr="0097394B">
        <w:rPr>
          <w:color w:val="000000"/>
          <w:sz w:val="8"/>
          <w:szCs w:val="8"/>
        </w:rPr>
        <w:t xml:space="preserve"> </w:t>
      </w:r>
      <w:r w:rsidRPr="0097394B">
        <w:rPr>
          <w:vanish/>
          <w:color w:val="000000"/>
          <w:sz w:val="8"/>
          <w:szCs w:val="8"/>
        </w:rPr>
        <w:t>failed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civil</w:t>
      </w:r>
      <w:r w:rsidRPr="0097394B">
        <w:rPr>
          <w:color w:val="000000"/>
          <w:sz w:val="8"/>
          <w:szCs w:val="8"/>
        </w:rPr>
        <w:t xml:space="preserve"> </w:t>
      </w:r>
      <w:r w:rsidRPr="0097394B">
        <w:rPr>
          <w:vanish/>
          <w:color w:val="000000"/>
          <w:sz w:val="8"/>
          <w:szCs w:val="8"/>
        </w:rPr>
        <w:t>wars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like</w:t>
      </w:r>
      <w:r w:rsidRPr="0097394B">
        <w:rPr>
          <w:color w:val="000000"/>
          <w:sz w:val="8"/>
          <w:szCs w:val="8"/>
        </w:rPr>
        <w:t xml:space="preserve"> </w:t>
      </w:r>
      <w:r w:rsidRPr="0097394B">
        <w:rPr>
          <w:vanish/>
          <w:color w:val="000000"/>
          <w:sz w:val="8"/>
          <w:szCs w:val="8"/>
        </w:rPr>
        <w:t>dominate</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international</w:t>
      </w:r>
      <w:r w:rsidRPr="0097394B">
        <w:rPr>
          <w:color w:val="000000"/>
          <w:sz w:val="8"/>
          <w:szCs w:val="8"/>
        </w:rPr>
        <w:t xml:space="preserve"> </w:t>
      </w:r>
      <w:r w:rsidRPr="0097394B">
        <w:rPr>
          <w:vanish/>
          <w:color w:val="000000"/>
          <w:sz w:val="8"/>
          <w:szCs w:val="8"/>
        </w:rPr>
        <w:t>agenda</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peace.</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classical</w:t>
      </w:r>
      <w:r w:rsidRPr="0097394B">
        <w:rPr>
          <w:color w:val="000000"/>
          <w:sz w:val="8"/>
          <w:szCs w:val="8"/>
        </w:rPr>
        <w:t xml:space="preserve"> </w:t>
      </w:r>
      <w:r w:rsidRPr="0097394B">
        <w:rPr>
          <w:vanish/>
          <w:color w:val="000000"/>
          <w:sz w:val="8"/>
          <w:szCs w:val="8"/>
        </w:rPr>
        <w:t>level</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international</w:t>
      </w:r>
      <w:r w:rsidRPr="0097394B">
        <w:rPr>
          <w:color w:val="000000"/>
          <w:sz w:val="8"/>
          <w:szCs w:val="8"/>
        </w:rPr>
        <w:t xml:space="preserve"> </w:t>
      </w:r>
      <w:r w:rsidRPr="0097394B">
        <w:rPr>
          <w:vanish/>
          <w:color w:val="000000"/>
          <w:sz w:val="8"/>
          <w:szCs w:val="8"/>
        </w:rPr>
        <w:t>relations,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relationships</w:t>
      </w:r>
      <w:r w:rsidRPr="0097394B">
        <w:rPr>
          <w:color w:val="000000"/>
          <w:sz w:val="8"/>
          <w:szCs w:val="8"/>
        </w:rPr>
        <w:t xml:space="preserve"> </w:t>
      </w:r>
      <w:r w:rsidRPr="0097394B">
        <w:rPr>
          <w:vanish/>
          <w:color w:val="000000"/>
          <w:sz w:val="8"/>
          <w:szCs w:val="8"/>
        </w:rPr>
        <w:t>among</w:t>
      </w:r>
      <w:r w:rsidRPr="0097394B">
        <w:rPr>
          <w:color w:val="000000"/>
          <w:sz w:val="8"/>
          <w:szCs w:val="8"/>
        </w:rPr>
        <w:t xml:space="preserve"> </w:t>
      </w:r>
      <w:r w:rsidRPr="0097394B">
        <w:rPr>
          <w:vanish/>
          <w:color w:val="000000"/>
          <w:sz w:val="8"/>
          <w:szCs w:val="8"/>
        </w:rPr>
        <w:t>major</w:t>
      </w:r>
      <w:r w:rsidRPr="0097394B">
        <w:rPr>
          <w:color w:val="000000"/>
          <w:sz w:val="8"/>
          <w:szCs w:val="8"/>
        </w:rPr>
        <w:t xml:space="preserve"> </w:t>
      </w:r>
      <w:r w:rsidRPr="0097394B">
        <w:rPr>
          <w:vanish/>
          <w:color w:val="000000"/>
          <w:sz w:val="8"/>
          <w:szCs w:val="8"/>
        </w:rPr>
        <w:t>powers.</w:t>
      </w:r>
      <w:r w:rsidRPr="0097394B">
        <w:rPr>
          <w:color w:val="000000"/>
          <w:sz w:val="8"/>
          <w:szCs w:val="8"/>
        </w:rPr>
        <w:t xml:space="preserve"> </w:t>
      </w:r>
      <w:r w:rsidRPr="0097394B">
        <w:rPr>
          <w:vanish/>
          <w:color w:val="000000"/>
          <w:sz w:val="8"/>
          <w:szCs w:val="8"/>
        </w:rPr>
        <w:t>developments</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undcr</w:t>
      </w:r>
      <w:r w:rsidRPr="0097394B">
        <w:rPr>
          <w:color w:val="000000"/>
          <w:sz w:val="8"/>
          <w:szCs w:val="8"/>
        </w:rPr>
        <w:t xml:space="preserve"> </w:t>
      </w:r>
      <w:r w:rsidRPr="0097394B">
        <w:rPr>
          <w:vanish/>
          <w:color w:val="000000"/>
          <w:sz w:val="8"/>
          <w:szCs w:val="8"/>
        </w:rPr>
        <w:t>way</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potentially</w:t>
      </w:r>
      <w:r w:rsidRPr="0097394B">
        <w:rPr>
          <w:color w:val="000000"/>
          <w:sz w:val="8"/>
          <w:szCs w:val="8"/>
        </w:rPr>
        <w:t xml:space="preserve"> </w:t>
      </w:r>
      <w:r w:rsidRPr="0097394B">
        <w:rPr>
          <w:vanish/>
          <w:color w:val="000000"/>
          <w:sz w:val="8"/>
          <w:szCs w:val="8"/>
        </w:rPr>
        <w:t>pose</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greater</w:t>
      </w:r>
      <w:r w:rsidRPr="0097394B">
        <w:rPr>
          <w:color w:val="000000"/>
          <w:sz w:val="8"/>
          <w:szCs w:val="8"/>
        </w:rPr>
        <w:t xml:space="preserve"> </w:t>
      </w:r>
      <w:r w:rsidRPr="0097394B">
        <w:rPr>
          <w:vanish/>
          <w:color w:val="000000"/>
          <w:sz w:val="8"/>
          <w:szCs w:val="8"/>
        </w:rPr>
        <w:t>threat</w:t>
      </w:r>
      <w:r w:rsidRPr="0097394B">
        <w:rPr>
          <w:color w:val="000000"/>
          <w:sz w:val="8"/>
          <w:szCs w:val="8"/>
        </w:rPr>
        <w:t xml:space="preserve"> </w:t>
      </w:r>
      <w:r w:rsidRPr="0097394B">
        <w:rPr>
          <w:vanish/>
          <w:color w:val="000000"/>
          <w:sz w:val="8"/>
          <w:szCs w:val="8"/>
        </w:rPr>
        <w:t>than</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diverse</w:t>
      </w:r>
      <w:r w:rsidRPr="0097394B">
        <w:rPr>
          <w:color w:val="000000"/>
          <w:sz w:val="8"/>
          <w:szCs w:val="8"/>
        </w:rPr>
        <w:t xml:space="preserve"> </w:t>
      </w:r>
      <w:r w:rsidRPr="0097394B">
        <w:rPr>
          <w:vanish/>
          <w:color w:val="000000"/>
          <w:sz w:val="8"/>
          <w:szCs w:val="8"/>
        </w:rPr>
        <w:t>collection</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non-interstate</w:t>
      </w:r>
      <w:r w:rsidRPr="0097394B">
        <w:rPr>
          <w:color w:val="000000"/>
          <w:sz w:val="8"/>
          <w:szCs w:val="8"/>
        </w:rPr>
        <w:t xml:space="preserve"> </w:t>
      </w:r>
      <w:r w:rsidRPr="0097394B">
        <w:rPr>
          <w:vanish/>
          <w:color w:val="000000"/>
          <w:sz w:val="8"/>
          <w:szCs w:val="8"/>
        </w:rPr>
        <w:t>problems</w:t>
      </w:r>
      <w:r w:rsidRPr="0097394B">
        <w:rPr>
          <w:color w:val="000000"/>
          <w:sz w:val="8"/>
          <w:szCs w:val="8"/>
        </w:rPr>
        <w:t xml:space="preserve"> </w:t>
      </w:r>
      <w:r w:rsidRPr="0097394B">
        <w:rPr>
          <w:vanish/>
          <w:color w:val="000000"/>
          <w:sz w:val="8"/>
          <w:szCs w:val="8"/>
        </w:rPr>
        <w:t>presently</w:t>
      </w:r>
      <w:r w:rsidRPr="0097394B">
        <w:rPr>
          <w:color w:val="000000"/>
          <w:sz w:val="8"/>
          <w:szCs w:val="8"/>
        </w:rPr>
        <w:t xml:space="preserve"> </w:t>
      </w:r>
      <w:r w:rsidRPr="0097394B">
        <w:rPr>
          <w:vanish/>
          <w:color w:val="000000"/>
          <w:sz w:val="8"/>
          <w:szCs w:val="8"/>
        </w:rPr>
        <w:t>does.</w:t>
      </w:r>
      <w:r w:rsidRPr="0097394B">
        <w:rPr>
          <w:color w:val="000000"/>
          <w:sz w:val="8"/>
          <w:szCs w:val="8"/>
        </w:rPr>
        <w:t xml:space="preserve"> </w:t>
      </w:r>
      <w:r w:rsidRPr="0097394B">
        <w:rPr>
          <w:vanish/>
          <w:color w:val="000000"/>
          <w:szCs w:val="22"/>
          <w:u w:val="single"/>
        </w:rPr>
        <w:t>We</w:t>
      </w:r>
      <w:r w:rsidRPr="0097394B">
        <w:rPr>
          <w:color w:val="000000"/>
          <w:szCs w:val="22"/>
          <w:u w:val="single"/>
        </w:rPr>
        <w:t xml:space="preserve"> </w:t>
      </w:r>
      <w:r w:rsidRPr="0097394B">
        <w:rPr>
          <w:vanish/>
          <w:color w:val="000000"/>
          <w:szCs w:val="22"/>
          <w:u w:val="single"/>
        </w:rPr>
        <w:t>are</w:t>
      </w:r>
      <w:r w:rsidRPr="0097394B">
        <w:rPr>
          <w:color w:val="000000"/>
          <w:szCs w:val="22"/>
          <w:u w:val="single"/>
        </w:rPr>
        <w:t xml:space="preserve"> </w:t>
      </w:r>
      <w:r w:rsidRPr="0097394B">
        <w:rPr>
          <w:vanish/>
          <w:color w:val="000000"/>
          <w:szCs w:val="22"/>
          <w:u w:val="single"/>
        </w:rPr>
        <w:t>living</w:t>
      </w:r>
      <w:r w:rsidRPr="0097394B">
        <w:rPr>
          <w:color w:val="000000"/>
          <w:szCs w:val="22"/>
          <w:u w:val="single"/>
        </w:rPr>
        <w:t xml:space="preserve"> </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an</w:t>
      </w:r>
      <w:r w:rsidRPr="0097394B">
        <w:rPr>
          <w:color w:val="000000"/>
          <w:szCs w:val="22"/>
          <w:u w:val="single"/>
        </w:rPr>
        <w:t xml:space="preserve"> </w:t>
      </w:r>
      <w:r w:rsidRPr="0097394B">
        <w:rPr>
          <w:vanish/>
          <w:color w:val="000000"/>
          <w:szCs w:val="22"/>
          <w:u w:val="single"/>
        </w:rPr>
        <w:t>era</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rather</w:t>
      </w:r>
      <w:r w:rsidRPr="0097394B">
        <w:rPr>
          <w:color w:val="000000"/>
          <w:szCs w:val="22"/>
          <w:u w:val="single"/>
        </w:rPr>
        <w:t xml:space="preserve"> </w:t>
      </w:r>
      <w:r w:rsidRPr="0097394B">
        <w:rPr>
          <w:vanish/>
          <w:color w:val="000000"/>
          <w:szCs w:val="22"/>
          <w:u w:val="single"/>
        </w:rPr>
        <w:t>rapid</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disturbing</w:t>
      </w:r>
      <w:r w:rsidRPr="0097394B">
        <w:rPr>
          <w:color w:val="000000"/>
          <w:szCs w:val="22"/>
          <w:u w:val="single"/>
        </w:rPr>
        <w:t xml:space="preserve"> </w:t>
      </w:r>
      <w:r w:rsidRPr="0097394B">
        <w:rPr>
          <w:vanish/>
          <w:color w:val="000000"/>
          <w:szCs w:val="22"/>
          <w:u w:val="single"/>
        </w:rPr>
        <w:t>power</w:t>
      </w:r>
      <w:r w:rsidRPr="0097394B">
        <w:rPr>
          <w:color w:val="000000"/>
          <w:szCs w:val="22"/>
          <w:u w:val="single"/>
        </w:rPr>
        <w:t xml:space="preserve"> </w:t>
      </w:r>
      <w:r w:rsidRPr="0097394B">
        <w:rPr>
          <w:vanish/>
          <w:color w:val="000000"/>
          <w:szCs w:val="22"/>
          <w:u w:val="single"/>
        </w:rPr>
        <w:t>change</w:t>
      </w:r>
      <w:r w:rsidRPr="0097394B">
        <w:rPr>
          <w:color w:val="000000"/>
          <w:sz w:val="8"/>
          <w:szCs w:val="8"/>
        </w:rPr>
        <w:t xml:space="preserve"> </w:t>
      </w:r>
      <w:r w:rsidRPr="0097394B">
        <w:rPr>
          <w:vanish/>
          <w:color w:val="000000"/>
          <w:sz w:val="8"/>
          <w:szCs w:val="8"/>
        </w:rPr>
        <w:t>(Tammcn</w:t>
      </w:r>
      <w:r w:rsidRPr="0097394B">
        <w:rPr>
          <w:color w:val="000000"/>
          <w:sz w:val="8"/>
          <w:szCs w:val="8"/>
        </w:rPr>
        <w:t xml:space="preserve"> </w:t>
      </w:r>
      <w:r w:rsidRPr="0097394B">
        <w:rPr>
          <w:vanish/>
          <w:color w:val="000000"/>
          <w:sz w:val="8"/>
          <w:szCs w:val="8"/>
        </w:rPr>
        <w:t>et</w:t>
      </w:r>
      <w:r w:rsidRPr="0097394B">
        <w:rPr>
          <w:color w:val="000000"/>
          <w:sz w:val="8"/>
          <w:szCs w:val="8"/>
        </w:rPr>
        <w:t xml:space="preserve"> </w:t>
      </w:r>
      <w:r w:rsidRPr="0097394B">
        <w:rPr>
          <w:vanish/>
          <w:color w:val="000000"/>
          <w:sz w:val="8"/>
          <w:szCs w:val="8"/>
        </w:rPr>
        <w:t>al.</w:t>
      </w:r>
      <w:r w:rsidRPr="0097394B">
        <w:rPr>
          <w:color w:val="000000"/>
          <w:sz w:val="8"/>
          <w:szCs w:val="8"/>
        </w:rPr>
        <w:t xml:space="preserve"> </w:t>
      </w:r>
      <w:r w:rsidRPr="0097394B">
        <w:rPr>
          <w:vanish/>
          <w:color w:val="000000"/>
          <w:sz w:val="8"/>
          <w:szCs w:val="8"/>
        </w:rPr>
        <w:t>2000).</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still</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leading</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world</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unprecedented</w:t>
      </w:r>
      <w:r w:rsidRPr="0097394B">
        <w:rPr>
          <w:color w:val="000000"/>
          <w:sz w:val="8"/>
          <w:szCs w:val="8"/>
        </w:rPr>
        <w:t xml:space="preserve"> </w:t>
      </w:r>
      <w:r w:rsidRPr="0097394B">
        <w:rPr>
          <w:vanish/>
          <w:color w:val="000000"/>
          <w:sz w:val="8"/>
          <w:szCs w:val="8"/>
        </w:rPr>
        <w:t>militany</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economic</w:t>
      </w:r>
      <w:r w:rsidRPr="0097394B">
        <w:rPr>
          <w:color w:val="000000"/>
          <w:sz w:val="8"/>
          <w:szCs w:val="8"/>
        </w:rPr>
        <w:t xml:space="preserve"> </w:t>
      </w:r>
      <w:r w:rsidRPr="0097394B">
        <w:rPr>
          <w:vanish/>
          <w:color w:val="000000"/>
          <w:sz w:val="8"/>
          <w:szCs w:val="8"/>
        </w:rPr>
        <w:t>poer.</w:t>
      </w:r>
      <w:r w:rsidRPr="0097394B">
        <w:rPr>
          <w:color w:val="000000"/>
          <w:sz w:val="8"/>
          <w:szCs w:val="8"/>
        </w:rPr>
        <w:t xml:space="preserve"> </w:t>
      </w:r>
      <w:r w:rsidRPr="0097394B">
        <w:rPr>
          <w:vanish/>
          <w:color w:val="000000"/>
          <w:sz w:val="8"/>
          <w:szCs w:val="8"/>
        </w:rPr>
        <w:t>But</w:t>
      </w:r>
      <w:r w:rsidRPr="0097394B">
        <w:rPr>
          <w:color w:val="000000"/>
          <w:sz w:val="8"/>
          <w:szCs w:val="8"/>
        </w:rPr>
        <w:t xml:space="preserve"> </w:t>
      </w:r>
      <w:r w:rsidRPr="0097394B">
        <w:rPr>
          <w:vanish/>
          <w:color w:val="000000"/>
          <w:sz w:val="8"/>
          <w:szCs w:val="8"/>
        </w:rPr>
        <w:t>others</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coming</w:t>
      </w:r>
      <w:r w:rsidRPr="0097394B">
        <w:rPr>
          <w:color w:val="000000"/>
          <w:sz w:val="8"/>
          <w:szCs w:val="8"/>
        </w:rPr>
        <w:t xml:space="preserve"> </w:t>
      </w:r>
      <w:r w:rsidRPr="0097394B">
        <w:rPr>
          <w:vanish/>
          <w:color w:val="000000"/>
          <w:sz w:val="8"/>
          <w:szCs w:val="8"/>
        </w:rPr>
        <w:t>closer:</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Braiil</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Indonesia,</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top</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cohort,</w:t>
      </w:r>
      <w:r w:rsidRPr="0097394B">
        <w:rPr>
          <w:color w:val="000000"/>
          <w:sz w:val="8"/>
          <w:szCs w:val="8"/>
        </w:rPr>
        <w:t xml:space="preserve"> </w:t>
      </w:r>
      <w:r w:rsidRPr="0097394B">
        <w:rPr>
          <w:vanish/>
          <w:color w:val="000000"/>
          <w:sz w:val="8"/>
          <w:szCs w:val="8"/>
        </w:rPr>
        <w:t>All</w:t>
      </w:r>
      <w:r w:rsidRPr="0097394B">
        <w:rPr>
          <w:color w:val="000000"/>
          <w:sz w:val="8"/>
          <w:szCs w:val="8"/>
        </w:rPr>
        <w:t xml:space="preserve"> </w:t>
      </w:r>
      <w:r w:rsidRPr="0097394B">
        <w:rPr>
          <w:vanish/>
          <w:color w:val="000000"/>
          <w:sz w:val="8"/>
          <w:szCs w:val="8"/>
        </w:rPr>
        <w:t>major</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changes</w:t>
      </w:r>
      <w:r w:rsidRPr="0097394B">
        <w:rPr>
          <w:color w:val="000000"/>
          <w:sz w:val="8"/>
          <w:szCs w:val="8"/>
        </w:rPr>
        <w:t xml:space="preserve"> </w:t>
      </w:r>
      <w:r w:rsidRPr="0097394B">
        <w:rPr>
          <w:vanish/>
          <w:color w:val="000000"/>
          <w:sz w:val="8"/>
          <w:szCs w:val="8"/>
        </w:rPr>
        <w:t>chal</w:t>
      </w:r>
      <w:r w:rsidRPr="0097394B">
        <w:rPr>
          <w:color w:val="000000"/>
          <w:sz w:val="8"/>
          <w:szCs w:val="8"/>
        </w:rPr>
        <w:t xml:space="preserve"> </w:t>
      </w:r>
      <w:r w:rsidRPr="0097394B">
        <w:rPr>
          <w:vanish/>
          <w:color w:val="000000"/>
          <w:sz w:val="8"/>
          <w:szCs w:val="8"/>
        </w:rPr>
        <w:t>lenge</w:t>
      </w:r>
      <w:r w:rsidRPr="0097394B">
        <w:rPr>
          <w:color w:val="000000"/>
          <w:sz w:val="8"/>
          <w:szCs w:val="8"/>
        </w:rPr>
        <w:t xml:space="preserve"> </w:t>
      </w:r>
      <w:r w:rsidRPr="0097394B">
        <w:rPr>
          <w:vanish/>
          <w:color w:val="000000"/>
          <w:sz w:val="8"/>
          <w:szCs w:val="8"/>
        </w:rPr>
        <w:t>existing</w:t>
      </w:r>
      <w:r w:rsidRPr="0097394B">
        <w:rPr>
          <w:color w:val="000000"/>
          <w:sz w:val="8"/>
          <w:szCs w:val="8"/>
        </w:rPr>
        <w:t xml:space="preserve"> </w:t>
      </w:r>
      <w:r w:rsidRPr="0097394B">
        <w:rPr>
          <w:vanish/>
          <w:color w:val="000000"/>
          <w:sz w:val="8"/>
          <w:szCs w:val="8"/>
        </w:rPr>
        <w:t>structures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thus</w:t>
      </w:r>
      <w:r w:rsidRPr="0097394B">
        <w:rPr>
          <w:color w:val="000000"/>
          <w:sz w:val="8"/>
          <w:szCs w:val="8"/>
        </w:rPr>
        <w:t xml:space="preserve"> </w:t>
      </w:r>
      <w:r w:rsidRPr="0097394B">
        <w:rPr>
          <w:vanish/>
          <w:color w:val="000000"/>
          <w:sz w:val="8"/>
          <w:szCs w:val="8"/>
        </w:rPr>
        <w:t>contain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potential</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great</w:t>
      </w:r>
      <w:r w:rsidRPr="0097394B">
        <w:rPr>
          <w:color w:val="000000"/>
          <w:sz w:val="8"/>
          <w:szCs w:val="8"/>
        </w:rPr>
        <w:t xml:space="preserve"> </w:t>
      </w:r>
      <w:r w:rsidRPr="0097394B">
        <w:rPr>
          <w:vanish/>
          <w:color w:val="000000"/>
          <w:sz w:val="8"/>
          <w:szCs w:val="8"/>
        </w:rPr>
        <w:t>disturbance.</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leading</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may</w:t>
      </w:r>
      <w:r w:rsidRPr="0097394B">
        <w:rPr>
          <w:color w:val="000000"/>
          <w:sz w:val="8"/>
          <w:szCs w:val="8"/>
        </w:rPr>
        <w:t xml:space="preserve"> </w:t>
      </w:r>
      <w:r w:rsidRPr="0097394B">
        <w:rPr>
          <w:vanish/>
          <w:color w:val="000000"/>
          <w:sz w:val="8"/>
          <w:szCs w:val="8"/>
        </w:rPr>
        <w:t>start</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fear</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its</w:t>
      </w:r>
      <w:r w:rsidRPr="0097394B">
        <w:rPr>
          <w:color w:val="000000"/>
          <w:sz w:val="8"/>
          <w:szCs w:val="8"/>
        </w:rPr>
        <w:t xml:space="preserve"> </w:t>
      </w:r>
      <w:r w:rsidRPr="0097394B">
        <w:rPr>
          <w:vanish/>
          <w:color w:val="000000"/>
          <w:sz w:val="8"/>
          <w:szCs w:val="8"/>
        </w:rPr>
        <w:t>dominant</w:t>
      </w:r>
      <w:r w:rsidRPr="0097394B">
        <w:rPr>
          <w:color w:val="000000"/>
          <w:sz w:val="8"/>
          <w:szCs w:val="8"/>
        </w:rPr>
        <w:t xml:space="preserve"> </w:t>
      </w:r>
      <w:r w:rsidRPr="0097394B">
        <w:rPr>
          <w:vanish/>
          <w:color w:val="000000"/>
          <w:sz w:val="8"/>
          <w:szCs w:val="8"/>
        </w:rPr>
        <w:t>position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take</w:t>
      </w:r>
      <w:r w:rsidRPr="0097394B">
        <w:rPr>
          <w:color w:val="000000"/>
          <w:sz w:val="8"/>
          <w:szCs w:val="8"/>
        </w:rPr>
        <w:t xml:space="preserve"> </w:t>
      </w:r>
      <w:r w:rsidRPr="0097394B">
        <w:rPr>
          <w:vanish/>
          <w:color w:val="000000"/>
          <w:sz w:val="8"/>
          <w:szCs w:val="8"/>
        </w:rPr>
        <w:t>measures</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ensure</w:t>
      </w:r>
      <w:r w:rsidRPr="0097394B">
        <w:rPr>
          <w:color w:val="000000"/>
          <w:sz w:val="8"/>
          <w:szCs w:val="8"/>
        </w:rPr>
        <w:t xml:space="preserve"> </w:t>
      </w:r>
      <w:r w:rsidRPr="0097394B">
        <w:rPr>
          <w:vanish/>
          <w:color w:val="000000"/>
          <w:sz w:val="8"/>
          <w:szCs w:val="8"/>
        </w:rPr>
        <w:t>its</w:t>
      </w:r>
      <w:r w:rsidRPr="0097394B">
        <w:rPr>
          <w:color w:val="000000"/>
          <w:sz w:val="8"/>
          <w:szCs w:val="8"/>
        </w:rPr>
        <w:t xml:space="preserve"> </w:t>
      </w:r>
      <w:r w:rsidRPr="0097394B">
        <w:rPr>
          <w:vanish/>
          <w:color w:val="000000"/>
          <w:sz w:val="8"/>
          <w:szCs w:val="8"/>
        </w:rPr>
        <w:t>position</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lop.</w:t>
      </w:r>
      <w:r w:rsidRPr="0097394B">
        <w:rPr>
          <w:color w:val="000000"/>
          <w:sz w:val="8"/>
          <w:szCs w:val="8"/>
        </w:rPr>
        <w:t xml:space="preserve"> </w:t>
      </w:r>
      <w:r w:rsidRPr="0097394B">
        <w:rPr>
          <w:vanish/>
          <w:color w:val="000000"/>
          <w:sz w:val="8"/>
          <w:szCs w:val="8"/>
        </w:rPr>
        <w:t>These</w:t>
      </w:r>
      <w:r w:rsidRPr="0097394B">
        <w:rPr>
          <w:color w:val="000000"/>
          <w:sz w:val="8"/>
          <w:szCs w:val="8"/>
        </w:rPr>
        <w:t xml:space="preserve"> </w:t>
      </w:r>
      <w:r w:rsidRPr="0097394B">
        <w:rPr>
          <w:vanish/>
          <w:color w:val="000000"/>
          <w:sz w:val="8"/>
          <w:szCs w:val="8"/>
        </w:rPr>
        <w:t>actions</w:t>
      </w:r>
      <w:r w:rsidRPr="0097394B">
        <w:rPr>
          <w:color w:val="000000"/>
          <w:sz w:val="8"/>
          <w:szCs w:val="8"/>
        </w:rPr>
        <w:t xml:space="preserve"> </w:t>
      </w:r>
      <w:r w:rsidRPr="0097394B">
        <w:rPr>
          <w:vanish/>
          <w:color w:val="000000"/>
          <w:sz w:val="8"/>
          <w:szCs w:val="8"/>
        </w:rPr>
        <w:t>may</w:t>
      </w:r>
      <w:r w:rsidRPr="0097394B">
        <w:rPr>
          <w:color w:val="000000"/>
          <w:sz w:val="8"/>
          <w:szCs w:val="8"/>
        </w:rPr>
        <w:t xml:space="preserve"> </w:t>
      </w:r>
      <w:r w:rsidRPr="0097394B">
        <w:rPr>
          <w:vanish/>
          <w:color w:val="000000"/>
          <w:sz w:val="8"/>
          <w:szCs w:val="8"/>
        </w:rPr>
        <w:t>frustrate</w:t>
      </w:r>
      <w:r w:rsidRPr="0097394B">
        <w:rPr>
          <w:color w:val="000000"/>
          <w:sz w:val="8"/>
          <w:szCs w:val="8"/>
        </w:rPr>
        <w:t xml:space="preserve"> </w:t>
      </w:r>
      <w:r w:rsidRPr="0097394B">
        <w:rPr>
          <w:vanish/>
          <w:color w:val="000000"/>
          <w:sz w:val="8"/>
          <w:szCs w:val="8"/>
        </w:rPr>
        <w:t>emerging</w:t>
      </w:r>
      <w:r w:rsidRPr="0097394B">
        <w:rPr>
          <w:color w:val="000000"/>
          <w:sz w:val="8"/>
          <w:szCs w:val="8"/>
        </w:rPr>
        <w:t xml:space="preserve"> </w:t>
      </w:r>
      <w:r w:rsidRPr="0097394B">
        <w:rPr>
          <w:vanish/>
          <w:color w:val="000000"/>
          <w:sz w:val="8"/>
          <w:szCs w:val="8"/>
        </w:rPr>
        <w:t>powers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lead</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perception</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their</w:t>
      </w:r>
      <w:r w:rsidRPr="0097394B">
        <w:rPr>
          <w:color w:val="000000"/>
          <w:sz w:val="8"/>
          <w:szCs w:val="8"/>
        </w:rPr>
        <w:t xml:space="preserve"> </w:t>
      </w:r>
      <w:r w:rsidRPr="0097394B">
        <w:rPr>
          <w:vanish/>
          <w:color w:val="000000"/>
          <w:sz w:val="8"/>
          <w:szCs w:val="8"/>
        </w:rPr>
        <w:t>security</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endangered.</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would</w:t>
      </w:r>
      <w:r w:rsidRPr="0097394B">
        <w:rPr>
          <w:color w:val="000000"/>
          <w:sz w:val="8"/>
          <w:szCs w:val="8"/>
        </w:rPr>
        <w:t xml:space="preserve"> </w:t>
      </w:r>
      <w:r w:rsidRPr="0097394B">
        <w:rPr>
          <w:vanish/>
          <w:color w:val="000000"/>
          <w:sz w:val="8"/>
          <w:szCs w:val="8"/>
        </w:rPr>
        <w:t>motivate</w:t>
      </w:r>
      <w:r w:rsidRPr="0097394B">
        <w:rPr>
          <w:color w:val="000000"/>
          <w:sz w:val="8"/>
          <w:szCs w:val="8"/>
        </w:rPr>
        <w:t xml:space="preserve"> </w:t>
      </w:r>
      <w:r w:rsidRPr="0097394B">
        <w:rPr>
          <w:vanish/>
          <w:color w:val="000000"/>
          <w:sz w:val="8"/>
          <w:szCs w:val="8"/>
        </w:rPr>
        <w:t>counter-measures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further</w:t>
      </w:r>
      <w:r w:rsidRPr="0097394B">
        <w:rPr>
          <w:color w:val="000000"/>
          <w:sz w:val="8"/>
          <w:szCs w:val="8"/>
        </w:rPr>
        <w:t xml:space="preserve"> </w:t>
      </w:r>
      <w:r w:rsidRPr="0097394B">
        <w:rPr>
          <w:vanish/>
          <w:color w:val="000000"/>
          <w:sz w:val="8"/>
          <w:szCs w:val="8"/>
        </w:rPr>
        <w:t>propel</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political</w:t>
      </w:r>
      <w:r w:rsidRPr="0097394B">
        <w:rPr>
          <w:color w:val="000000"/>
          <w:sz w:val="8"/>
          <w:szCs w:val="8"/>
        </w:rPr>
        <w:t xml:space="preserve"> </w:t>
      </w:r>
      <w:r w:rsidRPr="0097394B">
        <w:rPr>
          <w:vanish/>
          <w:color w:val="000000"/>
          <w:sz w:val="8"/>
          <w:szCs w:val="8"/>
        </w:rPr>
        <w:t>escala</w:t>
      </w:r>
      <w:r w:rsidRPr="0097394B">
        <w:rPr>
          <w:color w:val="000000"/>
          <w:sz w:val="8"/>
          <w:szCs w:val="8"/>
        </w:rPr>
        <w:t xml:space="preserve"> </w:t>
      </w:r>
      <w:r w:rsidRPr="0097394B">
        <w:rPr>
          <w:vanish/>
          <w:color w:val="000000"/>
          <w:sz w:val="8"/>
          <w:szCs w:val="8"/>
        </w:rPr>
        <w:t>tion</w:t>
      </w:r>
      <w:r w:rsidRPr="0097394B">
        <w:rPr>
          <w:color w:val="000000"/>
          <w:sz w:val="8"/>
          <w:szCs w:val="8"/>
        </w:rPr>
        <w:t xml:space="preserve"> </w:t>
      </w:r>
      <w:r w:rsidRPr="0097394B">
        <w:rPr>
          <w:vanish/>
          <w:color w:val="000000"/>
          <w:sz w:val="8"/>
          <w:szCs w:val="8"/>
        </w:rPr>
        <w:t>spiral.</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increasingly</w:t>
      </w:r>
      <w:r w:rsidRPr="0097394B">
        <w:rPr>
          <w:color w:val="000000"/>
          <w:sz w:val="8"/>
          <w:szCs w:val="8"/>
        </w:rPr>
        <w:t xml:space="preserve"> </w:t>
      </w:r>
      <w:r w:rsidRPr="0097394B">
        <w:rPr>
          <w:vanish/>
          <w:color w:val="000000"/>
          <w:sz w:val="8"/>
          <w:szCs w:val="8"/>
        </w:rPr>
        <w:t>focused</w:t>
      </w:r>
      <w:r w:rsidRPr="0097394B">
        <w:rPr>
          <w:color w:val="000000"/>
          <w:sz w:val="8"/>
          <w:szCs w:val="8"/>
        </w:rPr>
        <w:t xml:space="preserve"> </w:t>
      </w:r>
      <w:r w:rsidRPr="0097394B">
        <w:rPr>
          <w:vanish/>
          <w:color w:val="000000"/>
          <w:sz w:val="8"/>
          <w:szCs w:val="8"/>
        </w:rPr>
        <w:t>competition</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true</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change</w:t>
      </w:r>
      <w:r w:rsidRPr="0097394B">
        <w:rPr>
          <w:color w:val="000000"/>
          <w:sz w:val="8"/>
          <w:szCs w:val="8"/>
        </w:rPr>
        <w:t xml:space="preserve"> </w:t>
      </w:r>
      <w:r w:rsidRPr="0097394B">
        <w:rPr>
          <w:vanish/>
          <w:color w:val="000000"/>
          <w:sz w:val="8"/>
          <w:szCs w:val="8"/>
        </w:rPr>
        <w:t>appears</w:t>
      </w:r>
      <w:r w:rsidRPr="0097394B">
        <w:rPr>
          <w:color w:val="000000"/>
          <w:sz w:val="8"/>
          <w:szCs w:val="8"/>
        </w:rPr>
        <w:t xml:space="preserve"> </w:t>
      </w:r>
      <w:r w:rsidRPr="0097394B">
        <w:rPr>
          <w:vanish/>
          <w:color w:val="000000"/>
          <w:sz w:val="8"/>
          <w:szCs w:val="8"/>
        </w:rPr>
        <w:t>increasingly</w:t>
      </w:r>
      <w:r w:rsidRPr="0097394B">
        <w:rPr>
          <w:color w:val="000000"/>
          <w:sz w:val="8"/>
          <w:szCs w:val="8"/>
        </w:rPr>
        <w:t xml:space="preserve"> </w:t>
      </w:r>
      <w:r w:rsidRPr="0097394B">
        <w:rPr>
          <w:vanish/>
          <w:color w:val="000000"/>
          <w:sz w:val="8"/>
          <w:szCs w:val="8"/>
        </w:rPr>
        <w:t>possible.</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change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position</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top</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international</w:t>
      </w:r>
      <w:r w:rsidRPr="0097394B">
        <w:rPr>
          <w:color w:val="000000"/>
          <w:sz w:val="8"/>
          <w:szCs w:val="8"/>
        </w:rPr>
        <w:t xml:space="preserve"> </w:t>
      </w:r>
      <w:r w:rsidRPr="0097394B">
        <w:rPr>
          <w:vanish/>
          <w:color w:val="000000"/>
          <w:sz w:val="8"/>
          <w:szCs w:val="8"/>
        </w:rPr>
        <w:t>hierarchy,</w:t>
      </w:r>
      <w:r w:rsidRPr="0097394B">
        <w:rPr>
          <w:color w:val="000000"/>
          <w:sz w:val="8"/>
          <w:szCs w:val="8"/>
        </w:rPr>
        <w:t xml:space="preserve"> </w:t>
      </w:r>
      <w:r w:rsidRPr="0097394B">
        <w:rPr>
          <w:vanish/>
          <w:color w:val="000000"/>
          <w:sz w:val="8"/>
          <w:szCs w:val="8"/>
        </w:rPr>
        <w:t>has</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greater</w:t>
      </w:r>
      <w:r w:rsidRPr="0097394B">
        <w:rPr>
          <w:color w:val="000000"/>
          <w:sz w:val="8"/>
          <w:szCs w:val="8"/>
        </w:rPr>
        <w:t xml:space="preserve"> </w:t>
      </w:r>
      <w:r w:rsidRPr="0097394B">
        <w:rPr>
          <w:vanish/>
          <w:color w:val="000000"/>
          <w:sz w:val="8"/>
          <w:szCs w:val="8"/>
        </w:rPr>
        <w:t>risk</w:t>
      </w:r>
      <w:r w:rsidRPr="0097394B">
        <w:rPr>
          <w:color w:val="000000"/>
          <w:sz w:val="8"/>
          <w:szCs w:val="8"/>
        </w:rPr>
        <w:t xml:space="preserve"> </w:t>
      </w:r>
      <w:r w:rsidRPr="0097394B">
        <w:rPr>
          <w:vanish/>
          <w:color w:val="000000"/>
          <w:sz w:val="8"/>
          <w:szCs w:val="8"/>
        </w:rPr>
        <w:t>potential.</w:t>
      </w:r>
      <w:r w:rsidRPr="0097394B">
        <w:rPr>
          <w:color w:val="000000"/>
          <w:sz w:val="8"/>
          <w:szCs w:val="8"/>
        </w:rPr>
        <w:t xml:space="preserve"> </w:t>
      </w:r>
      <w:r w:rsidRPr="0097394B">
        <w:rPr>
          <w:vanish/>
          <w:color w:val="000000"/>
          <w:sz w:val="8"/>
          <w:szCs w:val="8"/>
        </w:rPr>
        <w:t>If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inherent</w:t>
      </w:r>
      <w:r w:rsidRPr="0097394B">
        <w:rPr>
          <w:color w:val="000000"/>
          <w:sz w:val="8"/>
          <w:szCs w:val="8"/>
        </w:rPr>
        <w:t xml:space="preserve"> </w:t>
      </w:r>
      <w:r w:rsidRPr="0097394B">
        <w:rPr>
          <w:vanish/>
          <w:color w:val="000000"/>
          <w:sz w:val="8"/>
          <w:szCs w:val="8"/>
        </w:rPr>
        <w:t>dangers</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contained—which</w:t>
      </w:r>
      <w:r w:rsidRPr="0097394B">
        <w:rPr>
          <w:color w:val="000000"/>
          <w:sz w:val="8"/>
          <w:szCs w:val="8"/>
        </w:rPr>
        <w:t xml:space="preserve"> </w:t>
      </w:r>
      <w:r w:rsidRPr="0097394B">
        <w:rPr>
          <w:vanish/>
          <w:color w:val="000000"/>
          <w:sz w:val="8"/>
          <w:szCs w:val="8"/>
        </w:rPr>
        <w:t>remains</w:t>
      </w:r>
      <w:r w:rsidRPr="0097394B">
        <w:rPr>
          <w:color w:val="000000"/>
          <w:sz w:val="8"/>
          <w:szCs w:val="8"/>
        </w:rPr>
        <w:t xml:space="preserve"> </w:t>
      </w:r>
      <w:r w:rsidRPr="0097394B">
        <w:rPr>
          <w:vanish/>
          <w:color w:val="000000"/>
          <w:sz w:val="8"/>
          <w:szCs w:val="8"/>
        </w:rPr>
        <w:t>always</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possibility</w:t>
      </w:r>
      <w:r w:rsidRPr="0097394B">
        <w:rPr>
          <w:color w:val="000000"/>
          <w:sz w:val="8"/>
          <w:szCs w:val="8"/>
        </w:rPr>
        <w:t xml:space="preserve"> </w:t>
      </w:r>
      <w:r w:rsidRPr="0097394B">
        <w:rPr>
          <w:vanish/>
          <w:color w:val="000000"/>
          <w:sz w:val="8"/>
          <w:szCs w:val="8"/>
        </w:rPr>
        <w:t>major</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may</w:t>
      </w:r>
      <w:r w:rsidRPr="0097394B">
        <w:rPr>
          <w:color w:val="000000"/>
          <w:sz w:val="8"/>
          <w:szCs w:val="8"/>
        </w:rPr>
        <w:t xml:space="preserve"> </w:t>
      </w:r>
      <w:r w:rsidRPr="0097394B">
        <w:rPr>
          <w:vanish/>
          <w:color w:val="000000"/>
          <w:sz w:val="8"/>
          <w:szCs w:val="8"/>
        </w:rPr>
        <w:t>ensue</w:t>
      </w:r>
      <w:r w:rsidRPr="0097394B">
        <w:rPr>
          <w:color w:val="000000"/>
          <w:sz w:val="8"/>
          <w:szCs w:val="8"/>
        </w:rPr>
        <w:t xml:space="preserve"> </w:t>
      </w:r>
      <w:r w:rsidRPr="0097394B">
        <w:rPr>
          <w:vanish/>
          <w:color w:val="000000"/>
          <w:sz w:val="8"/>
          <w:szCs w:val="8"/>
        </w:rPr>
        <w:t>defying</w:t>
      </w:r>
      <w:r w:rsidRPr="0097394B">
        <w:rPr>
          <w:color w:val="000000"/>
          <w:sz w:val="8"/>
          <w:szCs w:val="8"/>
        </w:rPr>
        <w:t xml:space="preserve"> </w:t>
      </w:r>
      <w:r w:rsidRPr="0097394B">
        <w:rPr>
          <w:vanish/>
          <w:color w:val="000000"/>
          <w:sz w:val="8"/>
          <w:szCs w:val="8"/>
        </w:rPr>
        <w:t>all</w:t>
      </w:r>
      <w:r w:rsidRPr="0097394B">
        <w:rPr>
          <w:color w:val="000000"/>
          <w:sz w:val="8"/>
          <w:szCs w:val="8"/>
        </w:rPr>
        <w:t xml:space="preserve"> </w:t>
      </w:r>
      <w:r w:rsidRPr="0097394B">
        <w:rPr>
          <w:vanish/>
          <w:color w:val="000000"/>
          <w:sz w:val="8"/>
          <w:szCs w:val="8"/>
        </w:rPr>
        <w:t>propositions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major</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has</w:t>
      </w:r>
      <w:r w:rsidRPr="0097394B">
        <w:rPr>
          <w:color w:val="000000"/>
          <w:sz w:val="8"/>
          <w:szCs w:val="8"/>
        </w:rPr>
        <w:t xml:space="preserve"> </w:t>
      </w:r>
      <w:r w:rsidRPr="0097394B">
        <w:rPr>
          <w:vanish/>
          <w:color w:val="000000"/>
          <w:sz w:val="8"/>
          <w:szCs w:val="8"/>
        </w:rPr>
        <w:t>become</w:t>
      </w:r>
      <w:r w:rsidRPr="0097394B">
        <w:rPr>
          <w:color w:val="000000"/>
          <w:sz w:val="8"/>
          <w:szCs w:val="8"/>
        </w:rPr>
        <w:t xml:space="preserve"> </w:t>
      </w:r>
      <w:r w:rsidRPr="0097394B">
        <w:rPr>
          <w:vanish/>
          <w:color w:val="000000"/>
          <w:sz w:val="8"/>
          <w:szCs w:val="8"/>
        </w:rPr>
        <w:t>obsolete</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nuclear</w:t>
      </w:r>
      <w:r w:rsidRPr="0097394B">
        <w:rPr>
          <w:color w:val="000000"/>
          <w:sz w:val="8"/>
          <w:szCs w:val="8"/>
        </w:rPr>
        <w:t xml:space="preserve"> </w:t>
      </w:r>
      <w:r w:rsidRPr="0097394B">
        <w:rPr>
          <w:vanish/>
          <w:color w:val="000000"/>
          <w:sz w:val="8"/>
          <w:szCs w:val="8"/>
        </w:rPr>
        <w:t>deterrence</w:t>
      </w:r>
      <w:r w:rsidRPr="0097394B">
        <w:rPr>
          <w:color w:val="000000"/>
          <w:sz w:val="8"/>
          <w:szCs w:val="8"/>
        </w:rPr>
        <w:t xml:space="preserve"> </w:t>
      </w:r>
      <w:r w:rsidRPr="0097394B">
        <w:rPr>
          <w:vanish/>
          <w:color w:val="000000"/>
          <w:sz w:val="8"/>
          <w:szCs w:val="8"/>
        </w:rPr>
        <w:t>will</w:t>
      </w:r>
      <w:r w:rsidRPr="0097394B">
        <w:rPr>
          <w:color w:val="000000"/>
          <w:sz w:val="8"/>
          <w:szCs w:val="8"/>
        </w:rPr>
        <w:t xml:space="preserve"> </w:t>
      </w:r>
      <w:r w:rsidRPr="0097394B">
        <w:rPr>
          <w:vanish/>
          <w:color w:val="000000"/>
          <w:sz w:val="8"/>
          <w:szCs w:val="8"/>
        </w:rPr>
        <w:t>prevent</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calamity</w:t>
      </w:r>
      <w:r w:rsidRPr="0097394B">
        <w:rPr>
          <w:color w:val="000000"/>
          <w:sz w:val="8"/>
          <w:szCs w:val="8"/>
        </w:rPr>
        <w:t xml:space="preserve"> </w:t>
      </w:r>
      <w:r w:rsidRPr="0097394B">
        <w:rPr>
          <w:vanish/>
          <w:color w:val="000000"/>
          <w:sz w:val="8"/>
          <w:szCs w:val="8"/>
        </w:rPr>
        <w:t>once</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all.</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course,</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can</w:t>
      </w:r>
      <w:r w:rsidRPr="0097394B">
        <w:rPr>
          <w:color w:val="000000"/>
          <w:sz w:val="8"/>
          <w:szCs w:val="8"/>
        </w:rPr>
        <w:t xml:space="preserve"> </w:t>
      </w:r>
      <w:r w:rsidRPr="0097394B">
        <w:rPr>
          <w:vanish/>
          <w:color w:val="000000"/>
          <w:sz w:val="8"/>
          <w:szCs w:val="8"/>
        </w:rPr>
        <w:t>grow</w:t>
      </w:r>
      <w:r w:rsidRPr="0097394B">
        <w:rPr>
          <w:color w:val="000000"/>
          <w:sz w:val="8"/>
          <w:szCs w:val="8"/>
        </w:rPr>
        <w:t xml:space="preserve"> </w:t>
      </w:r>
      <w:r w:rsidRPr="0097394B">
        <w:rPr>
          <w:vanish/>
          <w:color w:val="000000"/>
          <w:sz w:val="8"/>
          <w:szCs w:val="8"/>
        </w:rPr>
        <w:t>peacefully</w:t>
      </w:r>
      <w:r w:rsidRPr="0097394B">
        <w:rPr>
          <w:color w:val="000000"/>
          <w:sz w:val="8"/>
          <w:szCs w:val="8"/>
        </w:rPr>
        <w:t xml:space="preserve"> </w:t>
      </w:r>
      <w:r w:rsidRPr="0097394B">
        <w:rPr>
          <w:vanish/>
          <w:color w:val="000000"/>
          <w:sz w:val="8"/>
          <w:szCs w:val="8"/>
        </w:rPr>
        <w:t>into</w:t>
      </w:r>
      <w:r w:rsidRPr="0097394B">
        <w:rPr>
          <w:color w:val="000000"/>
          <w:sz w:val="8"/>
          <w:szCs w:val="8"/>
        </w:rPr>
        <w:t xml:space="preserve"> </w:t>
      </w:r>
      <w:r w:rsidRPr="0097394B">
        <w:rPr>
          <w:vanish/>
          <w:color w:val="000000"/>
          <w:sz w:val="8"/>
          <w:szCs w:val="8"/>
        </w:rPr>
        <w:t>roles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higher</w:t>
      </w:r>
      <w:r w:rsidRPr="0097394B">
        <w:rPr>
          <w:color w:val="000000"/>
          <w:sz w:val="8"/>
          <w:szCs w:val="8"/>
        </w:rPr>
        <w:t xml:space="preserve"> </w:t>
      </w:r>
      <w:r w:rsidRPr="0097394B">
        <w:rPr>
          <w:vanish/>
          <w:color w:val="000000"/>
          <w:sz w:val="8"/>
          <w:szCs w:val="8"/>
        </w:rPr>
        <w:t>responsibility.</w:t>
      </w:r>
      <w:r w:rsidRPr="0097394B">
        <w:rPr>
          <w:color w:val="000000"/>
          <w:sz w:val="8"/>
          <w:szCs w:val="8"/>
        </w:rPr>
        <w:t xml:space="preserve"> </w:t>
      </w:r>
      <w:r w:rsidRPr="0097394B">
        <w:rPr>
          <w:vanish/>
          <w:color w:val="000000"/>
          <w:sz w:val="8"/>
          <w:szCs w:val="8"/>
        </w:rPr>
        <w:t>status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influence</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world</w:t>
      </w:r>
      <w:r w:rsidRPr="0097394B">
        <w:rPr>
          <w:color w:val="000000"/>
          <w:sz w:val="8"/>
          <w:szCs w:val="8"/>
        </w:rPr>
        <w:t xml:space="preserve"> </w:t>
      </w:r>
      <w:r w:rsidRPr="0097394B">
        <w:rPr>
          <w:vanish/>
          <w:color w:val="000000"/>
          <w:sz w:val="8"/>
          <w:szCs w:val="8"/>
        </w:rPr>
        <w:t>stage.</w:t>
      </w:r>
      <w:r w:rsidRPr="0097394B">
        <w:rPr>
          <w:color w:val="000000"/>
          <w:sz w:val="8"/>
          <w:szCs w:val="8"/>
        </w:rPr>
        <w:t xml:space="preserve"> </w:t>
      </w:r>
      <w:r w:rsidRPr="0097394B">
        <w:rPr>
          <w:vanish/>
          <w:color w:val="000000"/>
          <w:sz w:val="8"/>
          <w:szCs w:val="8"/>
        </w:rPr>
        <w:t>There</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no</w:t>
      </w:r>
      <w:r w:rsidRPr="0097394B">
        <w:rPr>
          <w:color w:val="000000"/>
          <w:sz w:val="8"/>
          <w:szCs w:val="8"/>
        </w:rPr>
        <w:t xml:space="preserve"> </w:t>
      </w:r>
      <w:r w:rsidRPr="0097394B">
        <w:rPr>
          <w:vanish/>
          <w:color w:val="000000"/>
          <w:sz w:val="8"/>
          <w:szCs w:val="8"/>
        </w:rPr>
        <w:t>natural</w:t>
      </w:r>
      <w:r w:rsidRPr="0097394B">
        <w:rPr>
          <w:color w:val="000000"/>
          <w:sz w:val="8"/>
          <w:szCs w:val="8"/>
        </w:rPr>
        <w:t xml:space="preserve"> </w:t>
      </w:r>
      <w:r w:rsidRPr="0097394B">
        <w:rPr>
          <w:vanish/>
          <w:color w:val="000000"/>
          <w:sz w:val="8"/>
          <w:szCs w:val="8"/>
        </w:rPr>
        <w:t>laws</w:t>
      </w:r>
      <w:r w:rsidRPr="0097394B">
        <w:rPr>
          <w:color w:val="000000"/>
          <w:sz w:val="8"/>
          <w:szCs w:val="8"/>
        </w:rPr>
        <w:t xml:space="preserve"> </w:t>
      </w:r>
      <w:r w:rsidRPr="0097394B">
        <w:rPr>
          <w:vanish/>
          <w:color w:val="000000"/>
          <w:sz w:val="8"/>
          <w:szCs w:val="8"/>
        </w:rPr>
        <w:t>saving</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changes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world’s</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structure</w:t>
      </w:r>
      <w:r w:rsidRPr="0097394B">
        <w:rPr>
          <w:color w:val="000000"/>
          <w:sz w:val="8"/>
          <w:szCs w:val="8"/>
        </w:rPr>
        <w:t xml:space="preserve"> </w:t>
      </w:r>
      <w:r w:rsidRPr="0097394B">
        <w:rPr>
          <w:vanish/>
          <w:color w:val="000000"/>
          <w:sz w:val="8"/>
          <w:szCs w:val="8"/>
        </w:rPr>
        <w:t>must</w:t>
      </w:r>
      <w:r w:rsidRPr="0097394B">
        <w:rPr>
          <w:color w:val="000000"/>
          <w:sz w:val="8"/>
          <w:szCs w:val="8"/>
        </w:rPr>
        <w:t xml:space="preserve"> </w:t>
      </w:r>
      <w:r w:rsidRPr="0097394B">
        <w:rPr>
          <w:vanish/>
          <w:color w:val="000000"/>
          <w:sz w:val="8"/>
          <w:szCs w:val="8"/>
        </w:rPr>
        <w:t>end</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despite</w:t>
      </w:r>
      <w:r w:rsidRPr="0097394B">
        <w:rPr>
          <w:color w:val="000000"/>
          <w:sz w:val="8"/>
          <w:szCs w:val="8"/>
        </w:rPr>
        <w:t xml:space="preserve"> </w:t>
      </w:r>
      <w:r w:rsidRPr="0097394B">
        <w:rPr>
          <w:vanish/>
          <w:color w:val="000000"/>
          <w:sz w:val="8"/>
          <w:szCs w:val="8"/>
        </w:rPr>
        <w:t>all</w:t>
      </w:r>
      <w:r w:rsidRPr="0097394B">
        <w:rPr>
          <w:color w:val="000000"/>
          <w:sz w:val="8"/>
          <w:szCs w:val="8"/>
        </w:rPr>
        <w:t xml:space="preserve"> </w:t>
      </w:r>
      <w:r w:rsidRPr="0097394B">
        <w:rPr>
          <w:vanish/>
          <w:color w:val="000000"/>
          <w:sz w:val="8"/>
          <w:szCs w:val="8"/>
        </w:rPr>
        <w:t>distur</w:t>
      </w:r>
      <w:r w:rsidRPr="0097394B">
        <w:rPr>
          <w:color w:val="000000"/>
          <w:sz w:val="8"/>
          <w:szCs w:val="8"/>
        </w:rPr>
        <w:t xml:space="preserve"> </w:t>
      </w:r>
      <w:r w:rsidRPr="0097394B">
        <w:rPr>
          <w:vanish/>
          <w:color w:val="000000"/>
          <w:sz w:val="8"/>
          <w:szCs w:val="8"/>
        </w:rPr>
        <w:t>bances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ensuing</w:t>
      </w:r>
      <w:r w:rsidRPr="0097394B">
        <w:rPr>
          <w:color w:val="000000"/>
          <w:sz w:val="8"/>
          <w:szCs w:val="8"/>
        </w:rPr>
        <w:t xml:space="preserve"> </w:t>
      </w:r>
      <w:r w:rsidRPr="0097394B">
        <w:rPr>
          <w:vanish/>
          <w:color w:val="000000"/>
          <w:sz w:val="8"/>
          <w:szCs w:val="8"/>
        </w:rPr>
        <w:t>risks</w:t>
      </w:r>
      <w:r w:rsidRPr="0097394B">
        <w:rPr>
          <w:color w:val="000000"/>
          <w:sz w:val="8"/>
          <w:szCs w:val="8"/>
        </w:rPr>
        <w:t xml:space="preserve"> </w:t>
      </w:r>
      <w:r w:rsidRPr="0097394B">
        <w:rPr>
          <w:vanish/>
          <w:color w:val="000000"/>
          <w:sz w:val="8"/>
          <w:szCs w:val="8"/>
        </w:rPr>
        <w:t>(Rauch</w:t>
      </w:r>
      <w:r w:rsidRPr="0097394B">
        <w:rPr>
          <w:color w:val="000000"/>
          <w:sz w:val="8"/>
          <w:szCs w:val="8"/>
        </w:rPr>
        <w:t xml:space="preserve"> </w:t>
      </w:r>
      <w:r w:rsidRPr="0097394B">
        <w:rPr>
          <w:vanish/>
          <w:color w:val="000000"/>
          <w:sz w:val="8"/>
          <w:szCs w:val="8"/>
        </w:rPr>
        <w:t>2014).</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less</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emerging</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experiences</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established</w:t>
      </w:r>
      <w:r w:rsidRPr="0097394B">
        <w:rPr>
          <w:color w:val="000000"/>
          <w:sz w:val="8"/>
          <w:szCs w:val="8"/>
        </w:rPr>
        <w:t xml:space="preserve"> </w:t>
      </w:r>
      <w:r w:rsidRPr="0097394B">
        <w:rPr>
          <w:vanish/>
          <w:color w:val="000000"/>
          <w:sz w:val="8"/>
          <w:szCs w:val="8"/>
        </w:rPr>
        <w:t>ones,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peer</w:t>
      </w:r>
      <w:r w:rsidRPr="0097394B">
        <w:rPr>
          <w:color w:val="000000"/>
          <w:sz w:val="8"/>
          <w:szCs w:val="8"/>
        </w:rPr>
        <w:t xml:space="preserve"> </w:t>
      </w:r>
      <w:r w:rsidRPr="0097394B">
        <w:rPr>
          <w:vanish/>
          <w:color w:val="000000"/>
          <w:sz w:val="8"/>
          <w:szCs w:val="8"/>
        </w:rPr>
        <w:t>challengers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emerge</w:t>
      </w:r>
      <w:r w:rsidRPr="0097394B">
        <w:rPr>
          <w:color w:val="000000"/>
          <w:sz w:val="8"/>
          <w:szCs w:val="8"/>
        </w:rPr>
        <w:t xml:space="preserve"> </w:t>
      </w:r>
      <w:r w:rsidRPr="0097394B">
        <w:rPr>
          <w:vanish/>
          <w:color w:val="000000"/>
          <w:sz w:val="8"/>
          <w:szCs w:val="8"/>
        </w:rPr>
        <w:t>simultaneously,</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better</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chances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rise</w:t>
      </w:r>
      <w:r w:rsidRPr="0097394B">
        <w:rPr>
          <w:color w:val="000000"/>
          <w:sz w:val="8"/>
          <w:szCs w:val="8"/>
        </w:rPr>
        <w:t xml:space="preserve"> </w:t>
      </w:r>
      <w:r w:rsidRPr="0097394B">
        <w:rPr>
          <w:vanish/>
          <w:color w:val="000000"/>
          <w:sz w:val="8"/>
          <w:szCs w:val="8"/>
        </w:rPr>
        <w:t>will</w:t>
      </w:r>
      <w:r w:rsidRPr="0097394B">
        <w:rPr>
          <w:color w:val="000000"/>
          <w:sz w:val="8"/>
          <w:szCs w:val="8"/>
        </w:rPr>
        <w:t xml:space="preserve"> </w:t>
      </w:r>
      <w:r w:rsidRPr="0097394B">
        <w:rPr>
          <w:vanish/>
          <w:color w:val="000000"/>
          <w:sz w:val="8"/>
          <w:szCs w:val="8"/>
        </w:rPr>
        <w:t>travel</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peaceful</w:t>
      </w:r>
      <w:r w:rsidRPr="0097394B">
        <w:rPr>
          <w:color w:val="000000"/>
          <w:sz w:val="8"/>
          <w:szCs w:val="8"/>
        </w:rPr>
        <w:t xml:space="preserve"> </w:t>
      </w:r>
      <w:r w:rsidRPr="0097394B">
        <w:rPr>
          <w:vanish/>
          <w:color w:val="000000"/>
          <w:sz w:val="8"/>
          <w:szCs w:val="8"/>
        </w:rPr>
        <w:t>trajectory.</w:t>
      </w:r>
      <w:r w:rsidRPr="0097394B">
        <w:rPr>
          <w:color w:val="000000"/>
          <w:sz w:val="8"/>
          <w:szCs w:val="8"/>
        </w:rPr>
        <w:t xml:space="preserve"> </w:t>
      </w:r>
      <w:r w:rsidRPr="0097394B">
        <w:rPr>
          <w:vanish/>
          <w:color w:val="000000"/>
          <w:sz w:val="8"/>
          <w:szCs w:val="8"/>
        </w:rPr>
        <w:t>Looking</w:t>
      </w:r>
      <w:r w:rsidRPr="0097394B">
        <w:rPr>
          <w:color w:val="000000"/>
          <w:sz w:val="8"/>
          <w:szCs w:val="8"/>
        </w:rPr>
        <w:t xml:space="preserve"> </w:t>
      </w:r>
      <w:r w:rsidRPr="0097394B">
        <w:rPr>
          <w:vanish/>
          <w:color w:val="000000"/>
          <w:sz w:val="8"/>
          <w:szCs w:val="8"/>
        </w:rPr>
        <w:t>through</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lens.</w:t>
      </w:r>
      <w:r w:rsidRPr="0097394B">
        <w:rPr>
          <w:color w:val="000000"/>
          <w:sz w:val="8"/>
          <w:szCs w:val="8"/>
        </w:rPr>
        <w:t xml:space="preserve"> </w:t>
      </w:r>
      <w:r w:rsidRPr="0097394B">
        <w:rPr>
          <w:vanish/>
          <w:color w:val="000000"/>
          <w:sz w:val="8"/>
          <w:szCs w:val="8"/>
        </w:rPr>
        <w:t>thc</w:t>
      </w:r>
      <w:r w:rsidRPr="0097394B">
        <w:rPr>
          <w:color w:val="000000"/>
          <w:sz w:val="8"/>
          <w:szCs w:val="8"/>
        </w:rPr>
        <w:t xml:space="preserve"> </w:t>
      </w:r>
      <w:r w:rsidRPr="0097394B">
        <w:rPr>
          <w:vanish/>
          <w:color w:val="000000"/>
          <w:sz w:val="8"/>
          <w:szCs w:val="8"/>
        </w:rPr>
        <w:t>relations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only</w:t>
      </w:r>
      <w:r w:rsidRPr="0097394B">
        <w:rPr>
          <w:color w:val="000000"/>
          <w:sz w:val="8"/>
          <w:szCs w:val="8"/>
        </w:rPr>
        <w:t xml:space="preserve"> </w:t>
      </w:r>
      <w:r w:rsidRPr="0097394B">
        <w:rPr>
          <w:vanish/>
          <w:color w:val="000000"/>
          <w:sz w:val="8"/>
          <w:szCs w:val="8"/>
        </w:rPr>
        <w:t>one</w:t>
      </w:r>
      <w:r w:rsidRPr="0097394B">
        <w:rPr>
          <w:color w:val="000000"/>
          <w:sz w:val="8"/>
          <w:szCs w:val="8"/>
        </w:rPr>
        <w:t xml:space="preserve"> </w:t>
      </w:r>
      <w:r w:rsidRPr="0097394B">
        <w:rPr>
          <w:vanish/>
          <w:color w:val="000000"/>
          <w:sz w:val="8"/>
          <w:szCs w:val="8"/>
        </w:rPr>
        <w:t>emerging</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present</w:t>
      </w:r>
      <w:r w:rsidRPr="0097394B">
        <w:rPr>
          <w:color w:val="000000"/>
          <w:sz w:val="8"/>
          <w:szCs w:val="8"/>
        </w:rPr>
        <w:t xml:space="preserve"> </w:t>
      </w:r>
      <w:r w:rsidRPr="0097394B">
        <w:rPr>
          <w:vanish/>
          <w:color w:val="000000"/>
          <w:sz w:val="8"/>
          <w:szCs w:val="8"/>
        </w:rPr>
        <w:t>hegemon</w:t>
      </w:r>
      <w:r w:rsidRPr="0097394B">
        <w:rPr>
          <w:color w:val="000000"/>
          <w:sz w:val="8"/>
          <w:szCs w:val="8"/>
        </w:rPr>
        <w:t xml:space="preserve"> </w:t>
      </w:r>
      <w:r w:rsidRPr="0097394B">
        <w:rPr>
          <w:vanish/>
          <w:color w:val="000000"/>
          <w:sz w:val="8"/>
          <w:szCs w:val="8"/>
        </w:rPr>
        <w:t>appear</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partially</w:t>
      </w:r>
      <w:r w:rsidRPr="0097394B">
        <w:rPr>
          <w:color w:val="000000"/>
          <w:sz w:val="8"/>
          <w:szCs w:val="8"/>
        </w:rPr>
        <w:t xml:space="preserve"> </w:t>
      </w:r>
      <w:r w:rsidRPr="0097394B">
        <w:rPr>
          <w:vanish/>
          <w:color w:val="000000"/>
          <w:sz w:val="8"/>
          <w:szCs w:val="8"/>
        </w:rPr>
        <w:t>conflict-pronc.</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seriously</w:t>
      </w:r>
      <w:r w:rsidRPr="0097394B">
        <w:rPr>
          <w:color w:val="000000"/>
          <w:sz w:val="8"/>
          <w:szCs w:val="8"/>
        </w:rPr>
        <w:t xml:space="preserve"> </w:t>
      </w:r>
      <w:r w:rsidRPr="0097394B">
        <w:rPr>
          <w:vanish/>
          <w:color w:val="000000"/>
          <w:sz w:val="8"/>
          <w:szCs w:val="8"/>
        </w:rPr>
        <w:t>so:</w:t>
      </w:r>
      <w:r w:rsidRPr="0097394B">
        <w:rPr>
          <w:color w:val="000000"/>
          <w:sz w:val="8"/>
          <w:szCs w:val="8"/>
        </w:rPr>
        <w:t xml:space="preserve"> </w:t>
      </w:r>
      <w:r w:rsidRPr="0097394B">
        <w:rPr>
          <w:vanish/>
          <w:color w:val="000000"/>
          <w:sz w:val="8"/>
          <w:szCs w:val="8"/>
        </w:rPr>
        <w:t>it</w:t>
      </w:r>
      <w:r w:rsidRPr="0097394B">
        <w:rPr>
          <w:color w:val="000000"/>
          <w:sz w:val="8"/>
          <w:szCs w:val="8"/>
        </w:rPr>
        <w:t xml:space="preserve"> </w:t>
      </w:r>
      <w:r w:rsidRPr="0097394B">
        <w:rPr>
          <w:vanish/>
          <w:color w:val="000000"/>
          <w:sz w:val="8"/>
          <w:szCs w:val="8"/>
        </w:rPr>
        <w:t>concerns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pair</w:t>
      </w:r>
      <w:r w:rsidRPr="0097394B">
        <w:rPr>
          <w:color w:val="000000"/>
          <w:sz w:val="8"/>
          <w:szCs w:val="8"/>
        </w:rPr>
        <w:t xml:space="preserve"> </w:t>
      </w:r>
      <w:r w:rsidRPr="0097394B">
        <w:rPr>
          <w:vanish/>
          <w:color w:val="000000"/>
          <w:sz w:val="8"/>
          <w:szCs w:val="8"/>
        </w:rPr>
        <w:t>China/United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Iwo</w:t>
      </w:r>
      <w:r w:rsidRPr="0097394B">
        <w:rPr>
          <w:color w:val="000000"/>
          <w:sz w:val="8"/>
          <w:szCs w:val="8"/>
        </w:rPr>
        <w:t xml:space="preserve"> </w:t>
      </w:r>
      <w:r w:rsidRPr="0097394B">
        <w:rPr>
          <w:vanish/>
          <w:color w:val="000000"/>
          <w:sz w:val="8"/>
          <w:szCs w:val="8"/>
        </w:rPr>
        <w:t>great</w:t>
      </w:r>
      <w:r w:rsidRPr="0097394B">
        <w:rPr>
          <w:color w:val="000000"/>
          <w:sz w:val="8"/>
          <w:szCs w:val="8"/>
        </w:rPr>
        <w:t xml:space="preserve"> </w:t>
      </w:r>
      <w:r w:rsidRPr="0097394B">
        <w:rPr>
          <w:vanish/>
          <w:color w:val="000000"/>
          <w:sz w:val="8"/>
          <w:szCs w:val="8"/>
        </w:rPr>
        <w:t>powers</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rivals</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preponderance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East</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South</w:t>
      </w:r>
      <w:r w:rsidRPr="0097394B">
        <w:rPr>
          <w:color w:val="000000"/>
          <w:sz w:val="8"/>
          <w:szCs w:val="8"/>
        </w:rPr>
        <w:t xml:space="preserve"> </w:t>
      </w:r>
      <w:r w:rsidRPr="0097394B">
        <w:rPr>
          <w:vanish/>
          <w:color w:val="000000"/>
          <w:sz w:val="8"/>
          <w:szCs w:val="8"/>
        </w:rPr>
        <w:t>East</w:t>
      </w:r>
      <w:r w:rsidRPr="0097394B">
        <w:rPr>
          <w:color w:val="000000"/>
          <w:sz w:val="8"/>
          <w:szCs w:val="8"/>
        </w:rPr>
        <w:t xml:space="preserve"> </w:t>
      </w:r>
      <w:r w:rsidRPr="0097394B">
        <w:rPr>
          <w:vanish/>
          <w:color w:val="000000"/>
          <w:sz w:val="8"/>
          <w:szCs w:val="8"/>
        </w:rPr>
        <w:t>Asia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eventually</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being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number</w:t>
      </w:r>
      <w:r w:rsidRPr="0097394B">
        <w:rPr>
          <w:color w:val="000000"/>
          <w:sz w:val="8"/>
          <w:szCs w:val="8"/>
        </w:rPr>
        <w:t xml:space="preserve"> </w:t>
      </w:r>
      <w:r w:rsidRPr="0097394B">
        <w:rPr>
          <w:vanish/>
          <w:color w:val="000000"/>
          <w:sz w:val="8"/>
          <w:szCs w:val="8"/>
        </w:rPr>
        <w:t>one</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global</w:t>
      </w:r>
      <w:r w:rsidRPr="0097394B">
        <w:rPr>
          <w:color w:val="000000"/>
          <w:sz w:val="8"/>
          <w:szCs w:val="8"/>
        </w:rPr>
        <w:t xml:space="preserve"> </w:t>
      </w:r>
      <w:r w:rsidRPr="0097394B">
        <w:rPr>
          <w:vanish/>
          <w:color w:val="000000"/>
          <w:sz w:val="8"/>
          <w:szCs w:val="8"/>
        </w:rPr>
        <w:t>level.</w:t>
      </w:r>
      <w:r w:rsidRPr="0097394B">
        <w:rPr>
          <w:color w:val="000000"/>
          <w:sz w:val="8"/>
          <w:szCs w:val="8"/>
        </w:rPr>
        <w:t xml:space="preserve"> </w:t>
      </w:r>
      <w:r w:rsidRPr="0097394B">
        <w:rPr>
          <w:vanish/>
          <w:color w:val="000000"/>
          <w:sz w:val="8"/>
          <w:szCs w:val="8"/>
        </w:rPr>
        <w:t>There</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also</w:t>
      </w:r>
      <w:r w:rsidRPr="0097394B">
        <w:rPr>
          <w:color w:val="000000"/>
          <w:sz w:val="8"/>
          <w:szCs w:val="8"/>
        </w:rPr>
        <w:t xml:space="preserve"> </w:t>
      </w:r>
      <w:r w:rsidRPr="0097394B">
        <w:rPr>
          <w:vanish/>
          <w:color w:val="000000"/>
          <w:sz w:val="8"/>
          <w:szCs w:val="8"/>
        </w:rPr>
        <w:t>Chinese</w:t>
      </w:r>
      <w:r w:rsidRPr="0097394B">
        <w:rPr>
          <w:color w:val="000000"/>
          <w:sz w:val="8"/>
          <w:szCs w:val="8"/>
        </w:rPr>
        <w:t xml:space="preserve"> </w:t>
      </w:r>
      <w:r w:rsidRPr="0097394B">
        <w:rPr>
          <w:vanish/>
          <w:color w:val="000000"/>
          <w:sz w:val="8"/>
          <w:szCs w:val="8"/>
        </w:rPr>
        <w:t>resentment</w:t>
      </w:r>
      <w:r w:rsidRPr="0097394B">
        <w:rPr>
          <w:color w:val="000000"/>
          <w:sz w:val="8"/>
          <w:szCs w:val="8"/>
        </w:rPr>
        <w:t xml:space="preserve"> </w:t>
      </w:r>
      <w:r w:rsidRPr="0097394B">
        <w:rPr>
          <w:vanish/>
          <w:color w:val="000000"/>
          <w:sz w:val="8"/>
          <w:szCs w:val="8"/>
        </w:rPr>
        <w:t>stemming</w:t>
      </w:r>
      <w:r w:rsidRPr="0097394B">
        <w:rPr>
          <w:color w:val="000000"/>
          <w:sz w:val="8"/>
          <w:szCs w:val="8"/>
        </w:rPr>
        <w:t xml:space="preserve"> </w:t>
      </w:r>
      <w:r w:rsidRPr="0097394B">
        <w:rPr>
          <w:vanish/>
          <w:color w:val="000000"/>
          <w:sz w:val="8"/>
          <w:szCs w:val="8"/>
        </w:rPr>
        <w:t>from</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US</w:t>
      </w:r>
      <w:r w:rsidRPr="0097394B">
        <w:rPr>
          <w:color w:val="000000"/>
          <w:sz w:val="8"/>
          <w:szCs w:val="8"/>
        </w:rPr>
        <w:t xml:space="preserve"> </w:t>
      </w:r>
      <w:r w:rsidRPr="0097394B">
        <w:rPr>
          <w:vanish/>
          <w:color w:val="000000"/>
          <w:sz w:val="8"/>
          <w:szCs w:val="8"/>
        </w:rPr>
        <w:t>role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China’s</w:t>
      </w:r>
      <w:r w:rsidRPr="0097394B">
        <w:rPr>
          <w:color w:val="000000"/>
          <w:sz w:val="8"/>
          <w:szCs w:val="8"/>
        </w:rPr>
        <w:t xml:space="preserve"> </w:t>
      </w:r>
      <w:r w:rsidRPr="0097394B">
        <w:rPr>
          <w:vanish/>
          <w:color w:val="000000"/>
          <w:sz w:val="8"/>
          <w:szCs w:val="8"/>
        </w:rPr>
        <w:t>past</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victim</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Western</w:t>
      </w:r>
      <w:r w:rsidRPr="0097394B">
        <w:rPr>
          <w:color w:val="000000"/>
          <w:sz w:val="8"/>
          <w:szCs w:val="8"/>
        </w:rPr>
        <w:t xml:space="preserve"> </w:t>
      </w:r>
      <w:r w:rsidRPr="0097394B">
        <w:rPr>
          <w:vanish/>
          <w:color w:val="000000"/>
          <w:sz w:val="8"/>
          <w:szCs w:val="8"/>
        </w:rPr>
        <w:t>imperialism.</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other</w:t>
      </w:r>
      <w:r w:rsidRPr="0097394B">
        <w:rPr>
          <w:color w:val="000000"/>
          <w:sz w:val="8"/>
          <w:szCs w:val="8"/>
        </w:rPr>
        <w:t xml:space="preserve"> </w:t>
      </w:r>
      <w:r w:rsidRPr="0097394B">
        <w:rPr>
          <w:vanish/>
          <w:color w:val="000000"/>
          <w:sz w:val="8"/>
          <w:szCs w:val="8"/>
        </w:rPr>
        <w:t>hand.</w:t>
      </w:r>
      <w:r w:rsidRPr="0097394B">
        <w:rPr>
          <w:color w:val="000000"/>
          <w:sz w:val="8"/>
          <w:szCs w:val="8"/>
        </w:rPr>
        <w:t xml:space="preserve"> </w:t>
      </w:r>
      <w:r w:rsidRPr="0097394B">
        <w:rPr>
          <w:vanish/>
          <w:color w:val="000000"/>
          <w:sz w:val="8"/>
          <w:szCs w:val="8"/>
        </w:rPr>
        <w:t>China’s</w:t>
      </w:r>
      <w:r w:rsidRPr="0097394B">
        <w:rPr>
          <w:color w:val="000000"/>
          <w:sz w:val="8"/>
          <w:szCs w:val="8"/>
        </w:rPr>
        <w:t xml:space="preserve"> </w:t>
      </w:r>
      <w:r w:rsidRPr="0097394B">
        <w:rPr>
          <w:vanish/>
          <w:color w:val="000000"/>
          <w:sz w:val="8"/>
          <w:szCs w:val="8"/>
        </w:rPr>
        <w:t>authoritarian</w:t>
      </w:r>
      <w:r w:rsidRPr="0097394B">
        <w:rPr>
          <w:color w:val="000000"/>
          <w:sz w:val="8"/>
          <w:szCs w:val="8"/>
        </w:rPr>
        <w:t xml:space="preserve"> </w:t>
      </w:r>
      <w:r w:rsidRPr="0097394B">
        <w:rPr>
          <w:vanish/>
          <w:color w:val="000000"/>
          <w:sz w:val="8"/>
          <w:szCs w:val="8"/>
        </w:rPr>
        <w:t>system</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rule</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ensuing</w:t>
      </w:r>
      <w:r w:rsidRPr="0097394B">
        <w:rPr>
          <w:color w:val="000000"/>
          <w:sz w:val="8"/>
          <w:szCs w:val="8"/>
        </w:rPr>
        <w:t xml:space="preserve"> </w:t>
      </w:r>
      <w:r w:rsidRPr="0097394B">
        <w:rPr>
          <w:vanish/>
          <w:color w:val="000000"/>
          <w:sz w:val="8"/>
          <w:szCs w:val="8"/>
        </w:rPr>
        <w:t>violations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human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political</w:t>
      </w:r>
      <w:r w:rsidRPr="0097394B">
        <w:rPr>
          <w:color w:val="000000"/>
          <w:sz w:val="8"/>
          <w:szCs w:val="8"/>
        </w:rPr>
        <w:t xml:space="preserve"> </w:t>
      </w:r>
      <w:r w:rsidRPr="0097394B">
        <w:rPr>
          <w:vanish/>
          <w:color w:val="000000"/>
          <w:sz w:val="8"/>
          <w:szCs w:val="8"/>
        </w:rPr>
        <w:t>rights</w:t>
      </w:r>
      <w:r w:rsidRPr="0097394B">
        <w:rPr>
          <w:color w:val="000000"/>
          <w:sz w:val="8"/>
          <w:szCs w:val="8"/>
        </w:rPr>
        <w:t xml:space="preserve"> </w:t>
      </w:r>
      <w:r w:rsidRPr="0097394B">
        <w:rPr>
          <w:vanish/>
          <w:color w:val="000000"/>
          <w:sz w:val="8"/>
          <w:szCs w:val="8"/>
        </w:rPr>
        <w:t>trigger</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liberal</w:t>
      </w:r>
      <w:r w:rsidRPr="0097394B">
        <w:rPr>
          <w:color w:val="000000"/>
          <w:sz w:val="8"/>
          <w:szCs w:val="8"/>
        </w:rPr>
        <w:t xml:space="preserve"> </w:t>
      </w:r>
      <w:r w:rsidRPr="0097394B">
        <w:rPr>
          <w:vanish/>
          <w:color w:val="000000"/>
          <w:sz w:val="8"/>
          <w:szCs w:val="8"/>
        </w:rPr>
        <w:t>resentment</w:t>
      </w:r>
      <w:r w:rsidRPr="0097394B">
        <w:rPr>
          <w:color w:val="000000"/>
          <w:sz w:val="8"/>
          <w:szCs w:val="8"/>
        </w:rPr>
        <w:t xml:space="preserve"> </w:t>
      </w:r>
      <w:r w:rsidRPr="0097394B">
        <w:rPr>
          <w:vanish/>
          <w:color w:val="000000"/>
          <w:sz w:val="8"/>
          <w:szCs w:val="8"/>
        </w:rPr>
        <w:t>discussed</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first</w:t>
      </w:r>
      <w:r w:rsidRPr="0097394B">
        <w:rPr>
          <w:color w:val="000000"/>
          <w:sz w:val="8"/>
          <w:szCs w:val="8"/>
        </w:rPr>
        <w:t xml:space="preserve"> </w:t>
      </w:r>
      <w:r w:rsidRPr="0097394B">
        <w:rPr>
          <w:vanish/>
          <w:color w:val="000000"/>
          <w:sz w:val="8"/>
          <w:szCs w:val="8"/>
        </w:rPr>
        <w:t>part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chapter.</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rooted</w:t>
      </w:r>
      <w:r w:rsidRPr="0097394B">
        <w:rPr>
          <w:color w:val="000000"/>
          <w:sz w:val="8"/>
          <w:szCs w:val="8"/>
        </w:rPr>
        <w:t xml:space="preserve"> </w:t>
      </w:r>
      <w:r w:rsidRPr="0097394B">
        <w:rPr>
          <w:vanish/>
          <w:color w:val="000000"/>
          <w:sz w:val="8"/>
          <w:szCs w:val="8"/>
        </w:rPr>
        <w:t>particularly</w:t>
      </w:r>
      <w:r w:rsidRPr="0097394B">
        <w:rPr>
          <w:color w:val="000000"/>
          <w:sz w:val="8"/>
          <w:szCs w:val="8"/>
        </w:rPr>
        <w:t xml:space="preserve"> </w:t>
      </w:r>
      <w:r w:rsidRPr="0097394B">
        <w:rPr>
          <w:vanish/>
          <w:color w:val="000000"/>
          <w:sz w:val="8"/>
          <w:szCs w:val="8"/>
        </w:rPr>
        <w:t>strongly</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US</w:t>
      </w:r>
      <w:r w:rsidRPr="0097394B">
        <w:rPr>
          <w:color w:val="000000"/>
          <w:sz w:val="8"/>
          <w:szCs w:val="8"/>
        </w:rPr>
        <w:t xml:space="preserve"> </w:t>
      </w:r>
      <w:r w:rsidRPr="0097394B">
        <w:rPr>
          <w:vanish/>
          <w:color w:val="000000"/>
          <w:sz w:val="8"/>
          <w:szCs w:val="8"/>
        </w:rPr>
        <w:t>political</w:t>
      </w:r>
      <w:r w:rsidRPr="0097394B">
        <w:rPr>
          <w:color w:val="000000"/>
          <w:sz w:val="8"/>
          <w:szCs w:val="8"/>
        </w:rPr>
        <w:t xml:space="preserve"> </w:t>
      </w:r>
      <w:r w:rsidRPr="0097394B">
        <w:rPr>
          <w:vanish/>
          <w:color w:val="000000"/>
          <w:sz w:val="8"/>
          <w:szCs w:val="8"/>
        </w:rPr>
        <w:t>culture.</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Chinese—US</w:t>
      </w:r>
      <w:r w:rsidRPr="0097394B">
        <w:rPr>
          <w:color w:val="000000"/>
          <w:sz w:val="8"/>
          <w:szCs w:val="8"/>
        </w:rPr>
        <w:t xml:space="preserve"> </w:t>
      </w:r>
      <w:r w:rsidRPr="0097394B">
        <w:rPr>
          <w:vanish/>
          <w:color w:val="000000"/>
          <w:sz w:val="8"/>
          <w:szCs w:val="8"/>
        </w:rPr>
        <w:t>relationship</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thus</w:t>
      </w:r>
      <w:r w:rsidRPr="0097394B">
        <w:rPr>
          <w:color w:val="000000"/>
          <w:sz w:val="8"/>
          <w:szCs w:val="8"/>
        </w:rPr>
        <w:t xml:space="preserve"> </w:t>
      </w:r>
      <w:r w:rsidRPr="0097394B">
        <w:rPr>
          <w:vanish/>
          <w:color w:val="000000"/>
          <w:sz w:val="8"/>
          <w:szCs w:val="8"/>
        </w:rPr>
        <w:t>thc</w:t>
      </w:r>
      <w:r w:rsidRPr="0097394B">
        <w:rPr>
          <w:color w:val="000000"/>
          <w:sz w:val="8"/>
          <w:szCs w:val="8"/>
        </w:rPr>
        <w:t xml:space="preserve"> </w:t>
      </w:r>
      <w:r w:rsidRPr="0097394B">
        <w:rPr>
          <w:vanish/>
          <w:color w:val="000000"/>
          <w:sz w:val="8"/>
          <w:szCs w:val="8"/>
        </w:rPr>
        <w:t>key</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peaceful.</w:t>
      </w:r>
      <w:r w:rsidRPr="0097394B">
        <w:rPr>
          <w:color w:val="000000"/>
          <w:sz w:val="8"/>
          <w:szCs w:val="8"/>
        </w:rPr>
        <w:t xml:space="preserve"> </w:t>
      </w:r>
      <w:r w:rsidRPr="0097394B">
        <w:rPr>
          <w:vanish/>
          <w:color w:val="000000"/>
          <w:sz w:val="8"/>
          <w:szCs w:val="8"/>
        </w:rPr>
        <w:t>tense</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violent</w:t>
      </w:r>
      <w:r w:rsidRPr="0097394B">
        <w:rPr>
          <w:color w:val="000000"/>
          <w:sz w:val="8"/>
          <w:szCs w:val="8"/>
        </w:rPr>
        <w:t xml:space="preserve"> </w:t>
      </w:r>
      <w:r w:rsidRPr="0097394B">
        <w:rPr>
          <w:vanish/>
          <w:color w:val="000000"/>
          <w:sz w:val="8"/>
          <w:szCs w:val="8"/>
        </w:rPr>
        <w:t>future</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world</w:t>
      </w:r>
      <w:r w:rsidRPr="0097394B">
        <w:rPr>
          <w:color w:val="000000"/>
          <w:sz w:val="8"/>
          <w:szCs w:val="8"/>
        </w:rPr>
        <w:t xml:space="preserve"> </w:t>
      </w:r>
      <w:r w:rsidRPr="0097394B">
        <w:rPr>
          <w:vanish/>
          <w:color w:val="000000"/>
          <w:sz w:val="8"/>
          <w:szCs w:val="8"/>
        </w:rPr>
        <w:t>stage.</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small</w:t>
      </w:r>
      <w:r w:rsidRPr="0097394B">
        <w:rPr>
          <w:color w:val="000000"/>
          <w:sz w:val="8"/>
          <w:szCs w:val="8"/>
        </w:rPr>
        <w:t xml:space="preserve"> </w:t>
      </w:r>
      <w:r w:rsidRPr="0097394B">
        <w:rPr>
          <w:vanish/>
          <w:color w:val="000000"/>
          <w:sz w:val="8"/>
          <w:szCs w:val="8"/>
        </w:rPr>
        <w:t>group</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Cs w:val="22"/>
          <w:u w:val="single"/>
        </w:rPr>
        <w:t>major</w:t>
      </w:r>
      <w:r w:rsidRPr="0097394B">
        <w:rPr>
          <w:color w:val="000000"/>
          <w:szCs w:val="22"/>
          <w:u w:val="single"/>
        </w:rPr>
        <w:t xml:space="preserve"> </w:t>
      </w:r>
      <w:r w:rsidRPr="0097394B">
        <w:rPr>
          <w:vanish/>
          <w:color w:val="000000"/>
          <w:szCs w:val="22"/>
          <w:u w:val="single"/>
        </w:rPr>
        <w:t>powers</w:t>
      </w:r>
      <w:r w:rsidRPr="0097394B">
        <w:rPr>
          <w:vanish/>
          <w:color w:val="000000"/>
          <w:sz w:val="8"/>
          <w:szCs w:val="8"/>
        </w:rPr>
        <w:t>.</w:t>
      </w:r>
      <w:r w:rsidRPr="0097394B">
        <w:rPr>
          <w:color w:val="000000"/>
          <w:sz w:val="8"/>
          <w:szCs w:val="8"/>
        </w:rPr>
        <w:t xml:space="preserve"> </w:t>
      </w:r>
      <w:r w:rsidRPr="0097394B">
        <w:rPr>
          <w:vanish/>
          <w:color w:val="000000"/>
          <w:sz w:val="8"/>
          <w:szCs w:val="8"/>
        </w:rPr>
        <w:t>Including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interconnected</w:t>
      </w:r>
      <w:r w:rsidRPr="0097394B">
        <w:rPr>
          <w:color w:val="000000"/>
          <w:sz w:val="8"/>
          <w:szCs w:val="8"/>
        </w:rPr>
        <w:t xml:space="preserve"> </w:t>
      </w:r>
      <w:r w:rsidRPr="0097394B">
        <w:rPr>
          <w:vanish/>
          <w:color w:val="000000"/>
          <w:sz w:val="8"/>
          <w:szCs w:val="8"/>
        </w:rPr>
        <w:t>today</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complex</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system.</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has</w:t>
      </w:r>
      <w:r w:rsidRPr="0097394B">
        <w:rPr>
          <w:color w:val="000000"/>
          <w:sz w:val="8"/>
          <w:szCs w:val="8"/>
        </w:rPr>
        <w:t xml:space="preserve"> </w:t>
      </w:r>
      <w:r w:rsidRPr="0097394B">
        <w:rPr>
          <w:vanish/>
          <w:color w:val="000000"/>
          <w:sz w:val="8"/>
          <w:szCs w:val="8"/>
        </w:rPr>
        <w:t>territorial</w:t>
      </w:r>
      <w:r w:rsidRPr="0097394B">
        <w:rPr>
          <w:color w:val="000000"/>
          <w:sz w:val="8"/>
          <w:szCs w:val="8"/>
        </w:rPr>
        <w:t xml:space="preserve"> </w:t>
      </w:r>
      <w:r w:rsidRPr="0097394B">
        <w:rPr>
          <w:vanish/>
          <w:color w:val="000000"/>
          <w:sz w:val="8"/>
          <w:szCs w:val="8"/>
        </w:rPr>
        <w:t>claims</w:t>
      </w:r>
      <w:r w:rsidRPr="0097394B">
        <w:rPr>
          <w:color w:val="000000"/>
          <w:sz w:val="8"/>
          <w:szCs w:val="8"/>
        </w:rPr>
        <w:t xml:space="preserve"> </w:t>
      </w:r>
      <w:r w:rsidRPr="0097394B">
        <w:rPr>
          <w:vanish/>
          <w:color w:val="000000"/>
          <w:sz w:val="8"/>
          <w:szCs w:val="8"/>
        </w:rPr>
        <w:t>against</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South</w:t>
      </w:r>
      <w:r w:rsidRPr="0097394B">
        <w:rPr>
          <w:color w:val="000000"/>
          <w:sz w:val="8"/>
          <w:szCs w:val="8"/>
        </w:rPr>
        <w:t xml:space="preserve"> </w:t>
      </w:r>
      <w:r w:rsidRPr="0097394B">
        <w:rPr>
          <w:vanish/>
          <w:color w:val="000000"/>
          <w:sz w:val="8"/>
          <w:szCs w:val="8"/>
        </w:rPr>
        <w:t>Korea,</w:t>
      </w:r>
      <w:r w:rsidRPr="0097394B">
        <w:rPr>
          <w:color w:val="000000"/>
          <w:sz w:val="8"/>
          <w:szCs w:val="8"/>
        </w:rPr>
        <w:t xml:space="preserve"> </w:t>
      </w:r>
      <w:r w:rsidRPr="0097394B">
        <w:rPr>
          <w:vanish/>
          <w:color w:val="000000"/>
          <w:sz w:val="8"/>
          <w:szCs w:val="8"/>
        </w:rPr>
        <w:t>Vietnam.</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Philippines.</w:t>
      </w:r>
      <w:r w:rsidRPr="0097394B">
        <w:rPr>
          <w:color w:val="000000"/>
          <w:sz w:val="8"/>
          <w:szCs w:val="8"/>
        </w:rPr>
        <w:t xml:space="preserve"> </w:t>
      </w:r>
      <w:r w:rsidRPr="0097394B">
        <w:rPr>
          <w:vanish/>
          <w:color w:val="000000"/>
          <w:sz w:val="8"/>
          <w:szCs w:val="8"/>
        </w:rPr>
        <w:t>Brunci.</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it</w:t>
      </w:r>
      <w:r w:rsidRPr="0097394B">
        <w:rPr>
          <w:color w:val="000000"/>
          <w:sz w:val="8"/>
          <w:szCs w:val="8"/>
        </w:rPr>
        <w:t xml:space="preserve"> </w:t>
      </w:r>
      <w:r w:rsidRPr="0097394B">
        <w:rPr>
          <w:vanish/>
          <w:color w:val="000000"/>
          <w:sz w:val="8"/>
          <w:szCs w:val="8"/>
        </w:rPr>
        <w:t>pursues</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variety</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means,</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shying</w:t>
      </w:r>
      <w:r w:rsidRPr="0097394B">
        <w:rPr>
          <w:color w:val="000000"/>
          <w:sz w:val="8"/>
          <w:szCs w:val="8"/>
        </w:rPr>
        <w:t xml:space="preserve"> </w:t>
      </w:r>
      <w:r w:rsidRPr="0097394B">
        <w:rPr>
          <w:vanish/>
          <w:color w:val="000000"/>
          <w:sz w:val="8"/>
          <w:szCs w:val="8"/>
        </w:rPr>
        <w:t>away</w:t>
      </w:r>
      <w:r w:rsidRPr="0097394B">
        <w:rPr>
          <w:color w:val="000000"/>
          <w:sz w:val="8"/>
          <w:szCs w:val="8"/>
        </w:rPr>
        <w:t xml:space="preserve"> </w:t>
      </w:r>
      <w:r w:rsidRPr="0097394B">
        <w:rPr>
          <w:vanish/>
          <w:color w:val="000000"/>
          <w:sz w:val="8"/>
          <w:szCs w:val="8"/>
        </w:rPr>
        <w:t>from</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limited,</w:t>
      </w:r>
      <w:r w:rsidRPr="0097394B">
        <w:rPr>
          <w:color w:val="000000"/>
          <w:sz w:val="8"/>
          <w:szCs w:val="8"/>
        </w:rPr>
        <w:t xml:space="preserve"> </w:t>
      </w:r>
      <w:r w:rsidRPr="0097394B">
        <w:rPr>
          <w:vanish/>
          <w:color w:val="000000"/>
          <w:sz w:val="8"/>
          <w:szCs w:val="8"/>
        </w:rPr>
        <w:t>small</w:t>
      </w:r>
      <w:r w:rsidRPr="0097394B">
        <w:rPr>
          <w:color w:val="000000"/>
          <w:sz w:val="8"/>
          <w:szCs w:val="8"/>
        </w:rPr>
        <w:t xml:space="preserve"> </w:t>
      </w:r>
      <w:r w:rsidRPr="0097394B">
        <w:rPr>
          <w:vanish/>
          <w:color w:val="000000"/>
          <w:sz w:val="8"/>
          <w:szCs w:val="8"/>
        </w:rPr>
        <w:t>scale</w:t>
      </w:r>
      <w:r w:rsidRPr="0097394B">
        <w:rPr>
          <w:color w:val="000000"/>
          <w:sz w:val="8"/>
          <w:szCs w:val="8"/>
        </w:rPr>
        <w:t xml:space="preserve"> </w:t>
      </w:r>
      <w:r w:rsidRPr="0097394B">
        <w:rPr>
          <w:vanish/>
          <w:color w:val="000000"/>
          <w:sz w:val="8"/>
          <w:szCs w:val="8"/>
        </w:rPr>
        <w:t>usc</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militan</w:t>
      </w:r>
      <w:r w:rsidRPr="0097394B">
        <w:rPr>
          <w:color w:val="000000"/>
          <w:sz w:val="8"/>
          <w:szCs w:val="8"/>
        </w:rPr>
        <w:t xml:space="preserve"> </w:t>
      </w:r>
      <w:r w:rsidRPr="0097394B">
        <w:rPr>
          <w:vanish/>
          <w:color w:val="000000"/>
          <w:sz w:val="8"/>
          <w:szCs w:val="8"/>
        </w:rPr>
        <w:t>force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some</w:t>
      </w:r>
      <w:r w:rsidRPr="0097394B">
        <w:rPr>
          <w:color w:val="000000"/>
          <w:sz w:val="8"/>
          <w:szCs w:val="8"/>
        </w:rPr>
        <w:t xml:space="preserve"> </w:t>
      </w:r>
      <w:r w:rsidRPr="0097394B">
        <w:rPr>
          <w:vanish/>
          <w:color w:val="000000"/>
          <w:sz w:val="8"/>
          <w:szCs w:val="8"/>
        </w:rPr>
        <w:t>cases,</w:t>
      </w:r>
      <w:r w:rsidRPr="0097394B">
        <w:rPr>
          <w:color w:val="000000"/>
          <w:sz w:val="8"/>
          <w:szCs w:val="8"/>
        </w:rPr>
        <w:t xml:space="preserve"> </w:t>
      </w:r>
      <w:r w:rsidRPr="0097394B">
        <w:rPr>
          <w:vanish/>
          <w:color w:val="000000"/>
          <w:sz w:val="8"/>
          <w:szCs w:val="8"/>
        </w:rPr>
        <w:t>notably</w:t>
      </w:r>
      <w:r w:rsidRPr="0097394B">
        <w:rPr>
          <w:color w:val="000000"/>
          <w:sz w:val="8"/>
          <w:szCs w:val="8"/>
        </w:rPr>
        <w:t xml:space="preserve"> </w:t>
      </w:r>
      <w:r w:rsidRPr="0097394B">
        <w:rPr>
          <w:vanish/>
          <w:color w:val="000000"/>
          <w:sz w:val="8"/>
          <w:szCs w:val="8"/>
        </w:rPr>
        <w:t>against</w:t>
      </w:r>
      <w:r w:rsidRPr="0097394B">
        <w:rPr>
          <w:color w:val="000000"/>
          <w:sz w:val="8"/>
          <w:szCs w:val="8"/>
        </w:rPr>
        <w:t xml:space="preserve"> </w:t>
      </w:r>
      <w:r w:rsidRPr="0097394B">
        <w:rPr>
          <w:vanish/>
          <w:color w:val="000000"/>
          <w:sz w:val="8"/>
          <w:szCs w:val="8"/>
        </w:rPr>
        <w:t>obviously</w:t>
      </w:r>
      <w:r w:rsidRPr="0097394B">
        <w:rPr>
          <w:color w:val="000000"/>
          <w:sz w:val="8"/>
          <w:szCs w:val="8"/>
        </w:rPr>
        <w:t xml:space="preserve"> </w:t>
      </w:r>
      <w:r w:rsidRPr="0097394B">
        <w:rPr>
          <w:vanish/>
          <w:color w:val="000000"/>
          <w:sz w:val="8"/>
          <w:szCs w:val="8"/>
        </w:rPr>
        <w:t>weaker</w:t>
      </w:r>
      <w:r w:rsidRPr="0097394B">
        <w:rPr>
          <w:color w:val="000000"/>
          <w:sz w:val="8"/>
          <w:szCs w:val="8"/>
        </w:rPr>
        <w:t xml:space="preserve"> </w:t>
      </w:r>
      <w:r w:rsidRPr="0097394B">
        <w:rPr>
          <w:vanish/>
          <w:color w:val="000000"/>
          <w:sz w:val="8"/>
          <w:szCs w:val="8"/>
        </w:rPr>
        <w:t>counterparts</w:t>
      </w:r>
      <w:r w:rsidRPr="0097394B">
        <w:rPr>
          <w:color w:val="000000"/>
          <w:sz w:val="8"/>
          <w:szCs w:val="8"/>
        </w:rPr>
        <w:t xml:space="preserve"> </w:t>
      </w:r>
      <w:r w:rsidRPr="0097394B">
        <w:rPr>
          <w:vanish/>
          <w:color w:val="000000"/>
          <w:sz w:val="8"/>
          <w:szCs w:val="8"/>
        </w:rPr>
        <w:t>(Ellcman</w:t>
      </w:r>
      <w:r w:rsidRPr="0097394B">
        <w:rPr>
          <w:color w:val="000000"/>
          <w:sz w:val="8"/>
          <w:szCs w:val="8"/>
        </w:rPr>
        <w:t xml:space="preserve"> </w:t>
      </w:r>
      <w:r w:rsidRPr="0097394B">
        <w:rPr>
          <w:vanish/>
          <w:color w:val="000000"/>
          <w:sz w:val="8"/>
          <w:szCs w:val="8"/>
        </w:rPr>
        <w:t>ci</w:t>
      </w:r>
      <w:r w:rsidRPr="0097394B">
        <w:rPr>
          <w:color w:val="000000"/>
          <w:sz w:val="8"/>
          <w:szCs w:val="8"/>
        </w:rPr>
        <w:t xml:space="preserve"> </w:t>
      </w:r>
      <w:r w:rsidRPr="0097394B">
        <w:rPr>
          <w:vanish/>
          <w:color w:val="000000"/>
          <w:sz w:val="8"/>
          <w:szCs w:val="8"/>
        </w:rPr>
        <w:t>al.</w:t>
      </w:r>
      <w:r w:rsidRPr="0097394B">
        <w:rPr>
          <w:color w:val="000000"/>
          <w:sz w:val="8"/>
          <w:szCs w:val="8"/>
        </w:rPr>
        <w:t xml:space="preserve"> </w:t>
      </w:r>
      <w:r w:rsidRPr="0097394B">
        <w:rPr>
          <w:vanish/>
          <w:color w:val="000000"/>
          <w:sz w:val="8"/>
          <w:szCs w:val="8"/>
        </w:rPr>
        <w:t>2012).</w:t>
      </w:r>
      <w:r w:rsidRPr="0097394B">
        <w:rPr>
          <w:color w:val="000000"/>
          <w:sz w:val="8"/>
          <w:szCs w:val="8"/>
        </w:rPr>
        <w:t xml:space="preserve"> </w:t>
      </w:r>
      <w:r w:rsidRPr="0097394B">
        <w:rPr>
          <w:vanish/>
          <w:color w:val="000000"/>
          <w:sz w:val="8"/>
          <w:szCs w:val="8"/>
        </w:rPr>
        <w:t>China’s</w:t>
      </w:r>
      <w:r w:rsidRPr="0097394B">
        <w:rPr>
          <w:color w:val="000000"/>
          <w:sz w:val="8"/>
          <w:szCs w:val="8"/>
        </w:rPr>
        <w:t xml:space="preserve"> </w:t>
      </w:r>
      <w:r w:rsidRPr="0097394B">
        <w:rPr>
          <w:vanish/>
          <w:color w:val="000000"/>
          <w:sz w:val="8"/>
          <w:szCs w:val="8"/>
        </w:rPr>
        <w:t>relation</w:t>
      </w:r>
      <w:r w:rsidRPr="0097394B">
        <w:rPr>
          <w:color w:val="000000"/>
          <w:sz w:val="8"/>
          <w:szCs w:val="8"/>
        </w:rPr>
        <w:t xml:space="preserve"> </w:t>
      </w:r>
      <w:r w:rsidRPr="0097394B">
        <w:rPr>
          <w:vanish/>
          <w:color w:val="000000"/>
          <w:sz w:val="8"/>
          <w:szCs w:val="8"/>
        </w:rPr>
        <w:t>(o</w:t>
      </w:r>
      <w:r w:rsidRPr="0097394B">
        <w:rPr>
          <w:color w:val="000000"/>
          <w:sz w:val="8"/>
          <w:szCs w:val="8"/>
        </w:rPr>
        <w:t xml:space="preserve"> </w:t>
      </w:r>
      <w:r w:rsidRPr="0097394B">
        <w:rPr>
          <w:vanish/>
          <w:color w:val="000000"/>
          <w:sz w:val="8"/>
          <w:szCs w:val="8"/>
        </w:rPr>
        <w:t>wards</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one</w:t>
      </w:r>
      <w:r w:rsidRPr="0097394B">
        <w:rPr>
          <w:color w:val="000000"/>
          <w:sz w:val="8"/>
          <w:szCs w:val="8"/>
        </w:rPr>
        <w:t xml:space="preserve"> </w:t>
      </w:r>
      <w:r w:rsidRPr="0097394B">
        <w:rPr>
          <w:vanish/>
          <w:color w:val="000000"/>
          <w:sz w:val="8"/>
          <w:szCs w:val="8"/>
        </w:rPr>
        <w:t>most</w:t>
      </w:r>
      <w:r w:rsidRPr="0097394B">
        <w:rPr>
          <w:color w:val="000000"/>
          <w:sz w:val="8"/>
          <w:szCs w:val="8"/>
        </w:rPr>
        <w:t xml:space="preserve"> </w:t>
      </w:r>
      <w:r w:rsidRPr="0097394B">
        <w:rPr>
          <w:vanish/>
          <w:color w:val="000000"/>
          <w:sz w:val="8"/>
          <w:szCs w:val="8"/>
        </w:rPr>
        <w:t>burdened</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China’s</w:t>
      </w:r>
      <w:r w:rsidRPr="0097394B">
        <w:rPr>
          <w:color w:val="000000"/>
          <w:sz w:val="8"/>
          <w:szCs w:val="8"/>
        </w:rPr>
        <w:t xml:space="preserve"> </w:t>
      </w:r>
      <w:r w:rsidRPr="0097394B">
        <w:rPr>
          <w:vanish/>
          <w:color w:val="000000"/>
          <w:sz w:val="8"/>
          <w:szCs w:val="8"/>
        </w:rPr>
        <w:t>past</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victim</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Japanese</w:t>
      </w:r>
      <w:r w:rsidRPr="0097394B">
        <w:rPr>
          <w:color w:val="000000"/>
          <w:sz w:val="8"/>
          <w:szCs w:val="8"/>
        </w:rPr>
        <w:t xml:space="preserve"> </w:t>
      </w:r>
      <w:r w:rsidRPr="0097394B">
        <w:rPr>
          <w:vanish/>
          <w:color w:val="000000"/>
          <w:sz w:val="8"/>
          <w:szCs w:val="8"/>
        </w:rPr>
        <w:t>oppression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related</w:t>
      </w:r>
      <w:r w:rsidRPr="0097394B">
        <w:rPr>
          <w:color w:val="000000"/>
          <w:sz w:val="8"/>
          <w:szCs w:val="8"/>
        </w:rPr>
        <w:t xml:space="preserve"> </w:t>
      </w:r>
      <w:r w:rsidRPr="0097394B">
        <w:rPr>
          <w:vanish/>
          <w:color w:val="000000"/>
          <w:sz w:val="8"/>
          <w:szCs w:val="8"/>
        </w:rPr>
        <w:t>cruelties,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propcnsit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conservative</w:t>
      </w:r>
      <w:r w:rsidRPr="0097394B">
        <w:rPr>
          <w:color w:val="000000"/>
          <w:sz w:val="8"/>
          <w:szCs w:val="8"/>
        </w:rPr>
        <w:t xml:space="preserve"> </w:t>
      </w:r>
      <w:r w:rsidRPr="0097394B">
        <w:rPr>
          <w:vanish/>
          <w:color w:val="000000"/>
          <w:sz w:val="8"/>
          <w:szCs w:val="8"/>
        </w:rPr>
        <w:t>part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Japan’s</w:t>
      </w:r>
      <w:r w:rsidRPr="0097394B">
        <w:rPr>
          <w:color w:val="000000"/>
          <w:sz w:val="8"/>
          <w:szCs w:val="8"/>
        </w:rPr>
        <w:t xml:space="preserve"> </w:t>
      </w:r>
      <w:r w:rsidRPr="0097394B">
        <w:rPr>
          <w:vanish/>
          <w:color w:val="000000"/>
          <w:sz w:val="8"/>
          <w:szCs w:val="8"/>
        </w:rPr>
        <w:t>elite</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display</w:t>
      </w:r>
      <w:r w:rsidRPr="0097394B">
        <w:rPr>
          <w:color w:val="000000"/>
          <w:sz w:val="8"/>
          <w:szCs w:val="8"/>
        </w:rPr>
        <w:t xml:space="preserve"> </w:t>
      </w:r>
      <w:r w:rsidRPr="0097394B">
        <w:rPr>
          <w:vanish/>
          <w:color w:val="000000"/>
          <w:sz w:val="8"/>
          <w:szCs w:val="8"/>
        </w:rPr>
        <w:t>cavalier</w:t>
      </w:r>
      <w:r w:rsidRPr="0097394B">
        <w:rPr>
          <w:color w:val="000000"/>
          <w:sz w:val="8"/>
          <w:szCs w:val="8"/>
        </w:rPr>
        <w:t xml:space="preserve"> </w:t>
      </w:r>
      <w:r w:rsidRPr="0097394B">
        <w:rPr>
          <w:vanish/>
          <w:color w:val="000000"/>
          <w:sz w:val="8"/>
          <w:szCs w:val="8"/>
        </w:rPr>
        <w:t>attitudes</w:t>
      </w:r>
      <w:r w:rsidRPr="0097394B">
        <w:rPr>
          <w:color w:val="000000"/>
          <w:sz w:val="8"/>
          <w:szCs w:val="8"/>
        </w:rPr>
        <w:t xml:space="preserve"> </w:t>
      </w:r>
      <w:r w:rsidRPr="0097394B">
        <w:rPr>
          <w:vanish/>
          <w:color w:val="000000"/>
          <w:sz w:val="8"/>
          <w:szCs w:val="8"/>
        </w:rPr>
        <w:t>towards</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past</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sort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celebrate</w:t>
      </w:r>
      <w:r w:rsidRPr="0097394B">
        <w:rPr>
          <w:color w:val="000000"/>
          <w:sz w:val="8"/>
          <w:szCs w:val="8"/>
        </w:rPr>
        <w:t xml:space="preserve"> </w:t>
      </w:r>
      <w:r w:rsidRPr="0097394B">
        <w:rPr>
          <w:vanish/>
          <w:color w:val="000000"/>
          <w:sz w:val="8"/>
          <w:szCs w:val="8"/>
        </w:rPr>
        <w:t>it</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through</w:t>
      </w:r>
      <w:r w:rsidRPr="0097394B">
        <w:rPr>
          <w:color w:val="000000"/>
          <w:sz w:val="8"/>
          <w:szCs w:val="8"/>
        </w:rPr>
        <w:t xml:space="preserve"> </w:t>
      </w:r>
      <w:r w:rsidRPr="0097394B">
        <w:rPr>
          <w:vanish/>
          <w:color w:val="000000"/>
          <w:sz w:val="8"/>
          <w:szCs w:val="8"/>
        </w:rPr>
        <w:t>visits</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notorious</w:t>
      </w:r>
      <w:r w:rsidRPr="0097394B">
        <w:rPr>
          <w:color w:val="000000"/>
          <w:sz w:val="8"/>
          <w:szCs w:val="8"/>
        </w:rPr>
        <w:t xml:space="preserve"> </w:t>
      </w:r>
      <w:r w:rsidRPr="0097394B">
        <w:rPr>
          <w:vanish/>
          <w:color w:val="000000"/>
          <w:sz w:val="8"/>
          <w:szCs w:val="8"/>
        </w:rPr>
        <w:t>Yasukuni</w:t>
      </w:r>
      <w:r w:rsidRPr="0097394B">
        <w:rPr>
          <w:color w:val="000000"/>
          <w:sz w:val="8"/>
          <w:szCs w:val="8"/>
        </w:rPr>
        <w:t xml:space="preserve"> </w:t>
      </w:r>
      <w:r w:rsidRPr="0097394B">
        <w:rPr>
          <w:vanish/>
          <w:color w:val="000000"/>
          <w:sz w:val="8"/>
          <w:szCs w:val="8"/>
        </w:rPr>
        <w:t>shrine</w:t>
      </w:r>
      <w:r w:rsidRPr="0097394B">
        <w:rPr>
          <w:color w:val="000000"/>
          <w:sz w:val="8"/>
          <w:szCs w:val="8"/>
        </w:rPr>
        <w:t xml:space="preserve"> </w:t>
      </w:r>
      <w:r w:rsidRPr="0097394B">
        <w:rPr>
          <w:vanish/>
          <w:color w:val="000000"/>
          <w:sz w:val="8"/>
          <w:szCs w:val="8"/>
        </w:rPr>
        <w:t>hosting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remnants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criminals)</w:t>
      </w:r>
      <w:r w:rsidRPr="0097394B">
        <w:rPr>
          <w:color w:val="000000"/>
          <w:sz w:val="8"/>
          <w:szCs w:val="8"/>
        </w:rPr>
        <w:t xml:space="preserve"> </w:t>
      </w:r>
      <w:r w:rsidRPr="0097394B">
        <w:rPr>
          <w:vanish/>
          <w:color w:val="000000"/>
          <w:sz w:val="8"/>
          <w:szCs w:val="8"/>
        </w:rPr>
        <w:t>only</w:t>
      </w:r>
      <w:r w:rsidRPr="0097394B">
        <w:rPr>
          <w:color w:val="000000"/>
          <w:sz w:val="8"/>
          <w:szCs w:val="8"/>
        </w:rPr>
        <w:t xml:space="preserve"> </w:t>
      </w:r>
      <w:r w:rsidRPr="0097394B">
        <w:rPr>
          <w:vanish/>
          <w:color w:val="000000"/>
          <w:sz w:val="8"/>
          <w:szCs w:val="8"/>
        </w:rPr>
        <w:t>adds</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anti-Japanese</w:t>
      </w:r>
      <w:r w:rsidRPr="0097394B">
        <w:rPr>
          <w:color w:val="000000"/>
          <w:sz w:val="8"/>
          <w:szCs w:val="8"/>
        </w:rPr>
        <w:t xml:space="preserve"> </w:t>
      </w:r>
      <w:r w:rsidRPr="0097394B">
        <w:rPr>
          <w:vanish/>
          <w:color w:val="000000"/>
          <w:sz w:val="8"/>
          <w:szCs w:val="8"/>
        </w:rPr>
        <w:t>feelings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(Russia.</w:t>
      </w:r>
      <w:r w:rsidRPr="0097394B">
        <w:rPr>
          <w:color w:val="000000"/>
          <w:sz w:val="8"/>
          <w:szCs w:val="8"/>
        </w:rPr>
        <w:t xml:space="preserve"> </w:t>
      </w:r>
      <w:r w:rsidRPr="0097394B">
        <w:rPr>
          <w:vanish/>
          <w:color w:val="000000"/>
          <w:sz w:val="8"/>
          <w:szCs w:val="8"/>
        </w:rPr>
        <w:t>another</w:t>
      </w:r>
      <w:r w:rsidRPr="0097394B">
        <w:rPr>
          <w:color w:val="000000"/>
          <w:sz w:val="8"/>
          <w:szCs w:val="8"/>
        </w:rPr>
        <w:t xml:space="preserve"> </w:t>
      </w:r>
      <w:r w:rsidRPr="0097394B">
        <w:rPr>
          <w:vanish/>
          <w:color w:val="000000"/>
          <w:sz w:val="8"/>
          <w:szCs w:val="8"/>
        </w:rPr>
        <w:t>great</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also</w:t>
      </w:r>
      <w:r w:rsidRPr="0097394B">
        <w:rPr>
          <w:color w:val="000000"/>
          <w:sz w:val="8"/>
          <w:szCs w:val="8"/>
        </w:rPr>
        <w:t xml:space="preserve"> </w:t>
      </w:r>
      <w:r w:rsidRPr="0097394B">
        <w:rPr>
          <w:vanish/>
          <w:color w:val="000000"/>
          <w:sz w:val="8"/>
          <w:szCs w:val="8"/>
        </w:rPr>
        <w:t>openly</w:t>
      </w:r>
      <w:r w:rsidRPr="0097394B">
        <w:rPr>
          <w:color w:val="000000"/>
          <w:sz w:val="8"/>
          <w:szCs w:val="8"/>
        </w:rPr>
        <w:t xml:space="preserve"> </w:t>
      </w:r>
      <w:r w:rsidRPr="0097394B">
        <w:rPr>
          <w:vanish/>
          <w:color w:val="000000"/>
          <w:sz w:val="8"/>
          <w:szCs w:val="8"/>
        </w:rPr>
        <w:t>pursues</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revisionist</w:t>
      </w:r>
      <w:r w:rsidRPr="0097394B">
        <w:rPr>
          <w:color w:val="000000"/>
          <w:sz w:val="8"/>
          <w:szCs w:val="8"/>
        </w:rPr>
        <w:t xml:space="preserve"> </w:t>
      </w:r>
      <w:r w:rsidRPr="0097394B">
        <w:rPr>
          <w:vanish/>
          <w:color w:val="000000"/>
          <w:sz w:val="8"/>
          <w:szCs w:val="8"/>
        </w:rPr>
        <w:t>agenda.</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vividly</w:t>
      </w:r>
      <w:r w:rsidRPr="0097394B">
        <w:rPr>
          <w:color w:val="000000"/>
          <w:sz w:val="8"/>
          <w:szCs w:val="8"/>
        </w:rPr>
        <w:t xml:space="preserve"> </w:t>
      </w:r>
      <w:r w:rsidRPr="0097394B">
        <w:rPr>
          <w:vanish/>
          <w:color w:val="000000"/>
          <w:sz w:val="8"/>
          <w:szCs w:val="8"/>
        </w:rPr>
        <w:t>shown</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recent</w:t>
      </w:r>
      <w:r w:rsidRPr="0097394B">
        <w:rPr>
          <w:color w:val="000000"/>
          <w:sz w:val="8"/>
          <w:szCs w:val="8"/>
        </w:rPr>
        <w:t xml:space="preserve"> </w:t>
      </w:r>
      <w:r w:rsidRPr="0097394B">
        <w:rPr>
          <w:vanish/>
          <w:color w:val="000000"/>
          <w:sz w:val="8"/>
          <w:szCs w:val="8"/>
        </w:rPr>
        <w:t>Crimean</w:t>
      </w:r>
      <w:r w:rsidRPr="0097394B">
        <w:rPr>
          <w:color w:val="000000"/>
          <w:sz w:val="8"/>
          <w:szCs w:val="8"/>
        </w:rPr>
        <w:t xml:space="preserve"> </w:t>
      </w:r>
      <w:r w:rsidRPr="0097394B">
        <w:rPr>
          <w:vanish/>
          <w:color w:val="000000"/>
          <w:sz w:val="8"/>
          <w:szCs w:val="8"/>
        </w:rPr>
        <w:t>move,</w:t>
      </w:r>
      <w:r w:rsidRPr="0097394B">
        <w:rPr>
          <w:color w:val="000000"/>
          <w:sz w:val="8"/>
          <w:szCs w:val="8"/>
        </w:rPr>
        <w:t xml:space="preserve"> </w:t>
      </w:r>
      <w:r w:rsidRPr="0097394B">
        <w:rPr>
          <w:vanish/>
          <w:color w:val="000000"/>
          <w:sz w:val="8"/>
          <w:szCs w:val="8"/>
        </w:rPr>
        <w:t>but</w:t>
      </w:r>
      <w:r w:rsidRPr="0097394B">
        <w:rPr>
          <w:color w:val="000000"/>
          <w:sz w:val="8"/>
          <w:szCs w:val="8"/>
        </w:rPr>
        <w:t xml:space="preserve"> </w:t>
      </w:r>
      <w:r w:rsidRPr="0097394B">
        <w:rPr>
          <w:vanish/>
          <w:color w:val="000000"/>
          <w:sz w:val="8"/>
          <w:szCs w:val="8"/>
        </w:rPr>
        <w:t>these</w:t>
      </w:r>
      <w:r w:rsidRPr="0097394B">
        <w:rPr>
          <w:color w:val="000000"/>
          <w:sz w:val="8"/>
          <w:szCs w:val="8"/>
        </w:rPr>
        <w:t xml:space="preserve"> </w:t>
      </w:r>
      <w:r w:rsidRPr="0097394B">
        <w:rPr>
          <w:vanish/>
          <w:color w:val="000000"/>
          <w:sz w:val="8"/>
          <w:szCs w:val="8"/>
        </w:rPr>
        <w:t>territorial</w:t>
      </w:r>
      <w:r w:rsidRPr="0097394B">
        <w:rPr>
          <w:color w:val="000000"/>
          <w:sz w:val="8"/>
          <w:szCs w:val="8"/>
        </w:rPr>
        <w:t xml:space="preserve"> </w:t>
      </w:r>
      <w:r w:rsidRPr="0097394B">
        <w:rPr>
          <w:vanish/>
          <w:color w:val="000000"/>
          <w:sz w:val="8"/>
          <w:szCs w:val="8"/>
        </w:rPr>
        <w:t>ambitions</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part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most</w:t>
      </w:r>
      <w:r w:rsidRPr="0097394B">
        <w:rPr>
          <w:color w:val="000000"/>
          <w:sz w:val="8"/>
          <w:szCs w:val="8"/>
        </w:rPr>
        <w:t xml:space="preserve"> </w:t>
      </w:r>
      <w:r w:rsidRPr="0097394B">
        <w:rPr>
          <w:vanish/>
          <w:color w:val="000000"/>
          <w:sz w:val="8"/>
          <w:szCs w:val="8"/>
        </w:rPr>
        <w:t>virulent</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complex</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Asia).</w:t>
      </w:r>
      <w:r w:rsidRPr="0097394B">
        <w:rPr>
          <w:color w:val="000000"/>
          <w:sz w:val="8"/>
          <w:szCs w:val="8"/>
        </w:rPr>
        <w:t xml:space="preserve"> </w:t>
      </w:r>
      <w:r w:rsidRPr="0097394B">
        <w:rPr>
          <w:vanish/>
          <w:color w:val="000000"/>
          <w:szCs w:val="22"/>
          <w:u w:val="single"/>
        </w:rPr>
        <w:t>Territorial</w:t>
      </w:r>
      <w:r w:rsidRPr="0097394B">
        <w:rPr>
          <w:color w:val="000000"/>
          <w:szCs w:val="22"/>
          <w:u w:val="single"/>
        </w:rPr>
        <w:t xml:space="preserve"> </w:t>
      </w:r>
      <w:r w:rsidRPr="0097394B">
        <w:rPr>
          <w:vanish/>
          <w:color w:val="000000"/>
          <w:szCs w:val="22"/>
          <w:u w:val="single"/>
        </w:rPr>
        <w:t>claims</w:t>
      </w:r>
      <w:r w:rsidRPr="0097394B">
        <w:rPr>
          <w:color w:val="000000"/>
          <w:szCs w:val="22"/>
          <w:u w:val="single"/>
        </w:rPr>
        <w:t xml:space="preserve"> </w:t>
      </w:r>
      <w:r w:rsidRPr="0097394B">
        <w:rPr>
          <w:vanish/>
          <w:color w:val="000000"/>
          <w:szCs w:val="22"/>
          <w:u w:val="single"/>
        </w:rPr>
        <w:t>are</w:t>
      </w:r>
      <w:r w:rsidRPr="0097394B">
        <w:rPr>
          <w:color w:val="000000"/>
          <w:szCs w:val="22"/>
          <w:u w:val="single"/>
        </w:rPr>
        <w:t xml:space="preserve"> </w:t>
      </w:r>
      <w:r w:rsidRPr="0097394B">
        <w:rPr>
          <w:vanish/>
          <w:color w:val="000000"/>
          <w:szCs w:val="22"/>
          <w:u w:val="single"/>
        </w:rPr>
        <w:t>always</w:t>
      </w:r>
      <w:r w:rsidRPr="0097394B">
        <w:rPr>
          <w:color w:val="000000"/>
          <w:szCs w:val="22"/>
          <w:u w:val="single"/>
        </w:rPr>
        <w:t xml:space="preserve"> </w:t>
      </w:r>
      <w:r w:rsidRPr="0097394B">
        <w:rPr>
          <w:vanish/>
          <w:color w:val="000000"/>
          <w:szCs w:val="22"/>
          <w:u w:val="single"/>
        </w:rPr>
        <w:t>emotionalized</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dangerous</w:t>
      </w:r>
      <w:r w:rsidRPr="0097394B">
        <w:rPr>
          <w:vanish/>
          <w:color w:val="000000"/>
          <w:sz w:val="8"/>
          <w:szCs w:val="8"/>
        </w:rPr>
        <w:t>.</w:t>
      </w:r>
      <w:r w:rsidRPr="0097394B">
        <w:rPr>
          <w:color w:val="000000"/>
          <w:sz w:val="8"/>
          <w:szCs w:val="8"/>
        </w:rPr>
        <w:t xml:space="preserve"> </w:t>
      </w:r>
      <w:r w:rsidRPr="0097394B">
        <w:rPr>
          <w:vanish/>
          <w:color w:val="000000"/>
          <w:szCs w:val="22"/>
          <w:u w:val="single"/>
        </w:rPr>
        <w:t>Territorial</w:t>
      </w:r>
      <w:r w:rsidRPr="0097394B">
        <w:rPr>
          <w:color w:val="000000"/>
          <w:szCs w:val="22"/>
          <w:u w:val="single"/>
        </w:rPr>
        <w:t xml:space="preserve"> </w:t>
      </w:r>
      <w:r w:rsidRPr="0097394B">
        <w:rPr>
          <w:vanish/>
          <w:color w:val="000000"/>
          <w:szCs w:val="22"/>
          <w:u w:val="single"/>
        </w:rPr>
        <w:t>claims</w:t>
      </w:r>
      <w:r w:rsidRPr="0097394B">
        <w:rPr>
          <w:color w:val="000000"/>
          <w:szCs w:val="22"/>
          <w:u w:val="single"/>
        </w:rPr>
        <w:t xml:space="preserve"> </w:t>
      </w:r>
      <w:r w:rsidRPr="0097394B">
        <w:rPr>
          <w:vanish/>
          <w:color w:val="000000"/>
          <w:szCs w:val="22"/>
          <w:u w:val="single"/>
        </w:rPr>
        <w:t>by</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major</w:t>
      </w:r>
      <w:r w:rsidRPr="0097394B">
        <w:rPr>
          <w:color w:val="000000"/>
          <w:szCs w:val="22"/>
          <w:u w:val="single"/>
        </w:rPr>
        <w:t xml:space="preserve"> </w:t>
      </w:r>
      <w:r w:rsidRPr="0097394B">
        <w:rPr>
          <w:vanish/>
          <w:color w:val="000000"/>
          <w:szCs w:val="22"/>
          <w:u w:val="single"/>
        </w:rPr>
        <w:t>power</w:t>
      </w:r>
      <w:r w:rsidRPr="0097394B">
        <w:rPr>
          <w:color w:val="000000"/>
          <w:szCs w:val="22"/>
          <w:u w:val="single"/>
        </w:rPr>
        <w:t xml:space="preserve"> </w:t>
      </w:r>
      <w:r w:rsidRPr="0097394B">
        <w:rPr>
          <w:vanish/>
          <w:color w:val="000000"/>
          <w:szCs w:val="22"/>
          <w:u w:val="single"/>
        </w:rPr>
        <w:t>bear</w:t>
      </w:r>
      <w:r w:rsidRPr="0097394B">
        <w:rPr>
          <w:color w:val="000000"/>
          <w:szCs w:val="22"/>
          <w:u w:val="single"/>
        </w:rPr>
        <w:t xml:space="preserve"> </w:t>
      </w:r>
      <w:r w:rsidRPr="0097394B">
        <w:rPr>
          <w:vanish/>
          <w:color w:val="000000"/>
          <w:szCs w:val="22"/>
          <w:u w:val="single"/>
        </w:rPr>
        <w:t>particular</w:t>
      </w:r>
      <w:r w:rsidRPr="0097394B">
        <w:rPr>
          <w:color w:val="000000"/>
          <w:szCs w:val="22"/>
          <w:u w:val="single"/>
        </w:rPr>
        <w:t xml:space="preserve"> </w:t>
      </w:r>
      <w:r w:rsidRPr="0097394B">
        <w:rPr>
          <w:vanish/>
          <w:color w:val="000000"/>
          <w:szCs w:val="22"/>
          <w:u w:val="single"/>
        </w:rPr>
        <w:t>risks,</w:t>
      </w:r>
      <w:r w:rsidRPr="0097394B">
        <w:rPr>
          <w:color w:val="000000"/>
          <w:szCs w:val="22"/>
          <w:u w:val="single"/>
        </w:rPr>
        <w:t xml:space="preserve"> </w:t>
      </w:r>
      <w:r w:rsidRPr="0097394B">
        <w:rPr>
          <w:vanish/>
          <w:color w:val="000000"/>
          <w:szCs w:val="22"/>
          <w:u w:val="single"/>
        </w:rPr>
        <w:t>because</w:t>
      </w:r>
      <w:r w:rsidRPr="0097394B">
        <w:rPr>
          <w:color w:val="000000"/>
          <w:szCs w:val="22"/>
          <w:u w:val="single"/>
        </w:rPr>
        <w:t xml:space="preserve"> </w:t>
      </w:r>
      <w:r w:rsidRPr="0097394B">
        <w:rPr>
          <w:vanish/>
          <w:color w:val="000000"/>
          <w:szCs w:val="22"/>
          <w:u w:val="single"/>
        </w:rPr>
        <w:t>threatened</w:t>
      </w:r>
      <w:r w:rsidRPr="0097394B">
        <w:rPr>
          <w:color w:val="000000"/>
          <w:szCs w:val="22"/>
          <w:u w:val="single"/>
        </w:rPr>
        <w:t xml:space="preserve"> </w:t>
      </w:r>
      <w:r w:rsidRPr="0097394B">
        <w:rPr>
          <w:vanish/>
          <w:color w:val="000000"/>
          <w:szCs w:val="22"/>
          <w:u w:val="single"/>
        </w:rPr>
        <w:t>countries</w:t>
      </w:r>
      <w:r w:rsidRPr="0097394B">
        <w:rPr>
          <w:color w:val="000000"/>
          <w:szCs w:val="22"/>
          <w:u w:val="single"/>
        </w:rPr>
        <w:t xml:space="preserve"> </w:t>
      </w:r>
      <w:r w:rsidRPr="0097394B">
        <w:rPr>
          <w:vanish/>
          <w:color w:val="000000"/>
          <w:szCs w:val="22"/>
          <w:u w:val="single"/>
        </w:rPr>
        <w:t>look</w:t>
      </w:r>
      <w:r w:rsidRPr="0097394B">
        <w:rPr>
          <w:color w:val="000000"/>
          <w:szCs w:val="22"/>
          <w:u w:val="single"/>
        </w:rPr>
        <w:t xml:space="preserve"> </w:t>
      </w:r>
      <w:r w:rsidRPr="0097394B">
        <w:rPr>
          <w:vanish/>
          <w:color w:val="000000"/>
          <w:szCs w:val="22"/>
          <w:u w:val="single"/>
        </w:rPr>
        <w:t>for</w:t>
      </w:r>
      <w:r w:rsidRPr="0097394B">
        <w:rPr>
          <w:color w:val="000000"/>
          <w:szCs w:val="22"/>
          <w:u w:val="single"/>
        </w:rPr>
        <w:t xml:space="preserve"> </w:t>
      </w:r>
      <w:r w:rsidRPr="0097394B">
        <w:rPr>
          <w:vanish/>
          <w:color w:val="000000"/>
          <w:szCs w:val="22"/>
          <w:u w:val="single"/>
        </w:rPr>
        <w:t>protective</w:t>
      </w:r>
      <w:r w:rsidRPr="0097394B">
        <w:rPr>
          <w:color w:val="000000"/>
          <w:szCs w:val="22"/>
          <w:u w:val="single"/>
        </w:rPr>
        <w:t xml:space="preserve"> </w:t>
      </w:r>
      <w:r w:rsidRPr="0097394B">
        <w:rPr>
          <w:vanish/>
          <w:color w:val="000000"/>
          <w:szCs w:val="22"/>
          <w:u w:val="single"/>
        </w:rPr>
        <w:t>allies</w:t>
      </w:r>
      <w:r w:rsidRPr="0097394B">
        <w:rPr>
          <w:color w:val="000000"/>
          <w:szCs w:val="22"/>
          <w:u w:val="single"/>
        </w:rPr>
        <w:t xml:space="preserve"> </w:t>
      </w:r>
      <w:r w:rsidRPr="0097394B">
        <w:rPr>
          <w:vanish/>
          <w:color w:val="000000"/>
          <w:szCs w:val="22"/>
          <w:u w:val="single"/>
        </w:rPr>
        <w:t>which</w:t>
      </w:r>
      <w:r w:rsidRPr="0097394B">
        <w:rPr>
          <w:color w:val="000000"/>
          <w:szCs w:val="22"/>
          <w:u w:val="single"/>
        </w:rPr>
        <w:t xml:space="preserve"> </w:t>
      </w:r>
      <w:r w:rsidRPr="0097394B">
        <w:rPr>
          <w:vanish/>
          <w:color w:val="000000"/>
          <w:szCs w:val="22"/>
          <w:u w:val="single"/>
        </w:rPr>
        <w:t>are,</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necessity,</w:t>
      </w:r>
      <w:r w:rsidRPr="0097394B">
        <w:rPr>
          <w:color w:val="000000"/>
          <w:sz w:val="8"/>
          <w:szCs w:val="8"/>
        </w:rPr>
        <w:t xml:space="preserve"> </w:t>
      </w:r>
      <w:r w:rsidRPr="0097394B">
        <w:rPr>
          <w:b/>
          <w:bCs/>
          <w:vanish/>
          <w:color w:val="000000"/>
          <w:szCs w:val="22"/>
          <w:u w:val="single"/>
        </w:rPr>
        <w:t>major</w:t>
      </w:r>
      <w:r w:rsidRPr="0097394B">
        <w:rPr>
          <w:b/>
          <w:bCs/>
          <w:color w:val="000000"/>
          <w:szCs w:val="22"/>
          <w:u w:val="single"/>
        </w:rPr>
        <w:t xml:space="preserve"> </w:t>
      </w:r>
      <w:r w:rsidRPr="0097394B">
        <w:rPr>
          <w:b/>
          <w:bCs/>
          <w:vanish/>
          <w:color w:val="000000"/>
          <w:szCs w:val="22"/>
          <w:u w:val="single"/>
        </w:rPr>
        <w:t>powers</w:t>
      </w:r>
      <w:r w:rsidRPr="0097394B">
        <w:rPr>
          <w:color w:val="000000"/>
          <w:sz w:val="8"/>
          <w:szCs w:val="8"/>
        </w:rPr>
        <w:t xml:space="preserve"> </w:t>
      </w:r>
      <w:r w:rsidRPr="0097394B">
        <w:rPr>
          <w:vanish/>
          <w:color w:val="000000"/>
          <w:szCs w:val="22"/>
          <w:u w:val="single"/>
        </w:rPr>
        <w:t>with</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capability</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project</w:t>
      </w:r>
      <w:r w:rsidRPr="0097394B">
        <w:rPr>
          <w:color w:val="000000"/>
          <w:szCs w:val="22"/>
          <w:u w:val="single"/>
        </w:rPr>
        <w:t xml:space="preserve"> </w:t>
      </w:r>
      <w:r w:rsidRPr="0097394B">
        <w:rPr>
          <w:vanish/>
          <w:color w:val="000000"/>
          <w:szCs w:val="22"/>
          <w:u w:val="single"/>
        </w:rPr>
        <w:t>power</w:t>
      </w:r>
      <w:r w:rsidRPr="0097394B">
        <w:rPr>
          <w:color w:val="000000"/>
          <w:szCs w:val="22"/>
          <w:u w:val="single"/>
        </w:rPr>
        <w:t xml:space="preserve"> </w:t>
      </w:r>
      <w:r w:rsidRPr="0097394B">
        <w:rPr>
          <w:vanish/>
          <w:color w:val="000000"/>
          <w:szCs w:val="22"/>
          <w:u w:val="single"/>
        </w:rPr>
        <w:t>into</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region</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concern.</w:t>
      </w:r>
      <w:r w:rsidRPr="0097394B">
        <w:rPr>
          <w:color w:val="000000"/>
          <w:sz w:val="8"/>
          <w:szCs w:val="8"/>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rPr>
        <w:t>great</w:t>
      </w:r>
      <w:r w:rsidRPr="0097394B">
        <w:rPr>
          <w:b/>
          <w:bCs/>
          <w:color w:val="000000"/>
          <w:szCs w:val="22"/>
          <w:u w:val="single"/>
        </w:rPr>
        <w:t xml:space="preserve"> </w:t>
      </w:r>
      <w:r w:rsidRPr="0097394B">
        <w:rPr>
          <w:b/>
          <w:bCs/>
          <w:vanish/>
          <w:color w:val="000000"/>
          <w:szCs w:val="22"/>
          <w:u w:val="single"/>
        </w:rPr>
        <w:t>power</w:t>
      </w:r>
      <w:r w:rsidRPr="0097394B">
        <w:rPr>
          <w:b/>
          <w:bCs/>
          <w:color w:val="000000"/>
          <w:szCs w:val="22"/>
          <w:u w:val="single"/>
        </w:rPr>
        <w:t xml:space="preserve"> </w:t>
      </w:r>
      <w:r w:rsidRPr="0097394B">
        <w:rPr>
          <w:b/>
          <w:bCs/>
          <w:vanish/>
          <w:color w:val="000000"/>
          <w:szCs w:val="22"/>
          <w:u w:val="single"/>
        </w:rPr>
        <w:t>claimant</w:t>
      </w:r>
      <w:r w:rsidRPr="0097394B">
        <w:rPr>
          <w:b/>
          <w:bCs/>
          <w:color w:val="000000"/>
          <w:szCs w:val="22"/>
          <w:u w:val="single"/>
        </w:rPr>
        <w:t xml:space="preserve"> </w:t>
      </w:r>
      <w:r w:rsidRPr="0097394B">
        <w:rPr>
          <w:b/>
          <w:bCs/>
          <w:vanish/>
          <w:color w:val="000000"/>
          <w:szCs w:val="22"/>
          <w:u w:val="single"/>
        </w:rPr>
        <w:t>and</w:t>
      </w:r>
      <w:r w:rsidRPr="0097394B">
        <w:rPr>
          <w:b/>
          <w:bCs/>
          <w:color w:val="000000"/>
          <w:szCs w:val="22"/>
          <w:u w:val="single"/>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rPr>
        <w:t>great</w:t>
      </w:r>
      <w:r w:rsidRPr="0097394B">
        <w:rPr>
          <w:b/>
          <w:bCs/>
          <w:color w:val="000000"/>
          <w:szCs w:val="22"/>
          <w:u w:val="single"/>
        </w:rPr>
        <w:t xml:space="preserve"> </w:t>
      </w:r>
      <w:r w:rsidRPr="0097394B">
        <w:rPr>
          <w:b/>
          <w:bCs/>
          <w:vanish/>
          <w:color w:val="000000"/>
          <w:szCs w:val="22"/>
          <w:u w:val="single"/>
        </w:rPr>
        <w:t>power</w:t>
      </w:r>
      <w:r w:rsidRPr="0097394B">
        <w:rPr>
          <w:b/>
          <w:bCs/>
          <w:color w:val="000000"/>
          <w:szCs w:val="22"/>
          <w:u w:val="single"/>
        </w:rPr>
        <w:t xml:space="preserve"> </w:t>
      </w:r>
      <w:r w:rsidRPr="0097394B">
        <w:rPr>
          <w:b/>
          <w:bCs/>
          <w:vanish/>
          <w:color w:val="000000"/>
          <w:szCs w:val="22"/>
          <w:u w:val="single"/>
        </w:rPr>
        <w:t>protector</w:t>
      </w:r>
      <w:r w:rsidRPr="0097394B">
        <w:rPr>
          <w:b/>
          <w:bCs/>
          <w:color w:val="000000"/>
          <w:szCs w:val="22"/>
          <w:u w:val="single"/>
        </w:rPr>
        <w:t xml:space="preserve"> </w:t>
      </w:r>
      <w:r w:rsidRPr="0097394B">
        <w:rPr>
          <w:b/>
          <w:bCs/>
          <w:vanish/>
          <w:color w:val="000000"/>
          <w:szCs w:val="22"/>
          <w:u w:val="single"/>
        </w:rPr>
        <w:t>then</w:t>
      </w:r>
      <w:r w:rsidRPr="0097394B">
        <w:rPr>
          <w:b/>
          <w:bCs/>
          <w:color w:val="000000"/>
          <w:szCs w:val="22"/>
          <w:u w:val="single"/>
        </w:rPr>
        <w:t xml:space="preserve"> </w:t>
      </w:r>
      <w:r w:rsidRPr="0097394B">
        <w:rPr>
          <w:b/>
          <w:bCs/>
          <w:vanish/>
          <w:color w:val="000000"/>
          <w:szCs w:val="22"/>
          <w:u w:val="single"/>
        </w:rPr>
        <w:t>position</w:t>
      </w:r>
      <w:r w:rsidRPr="0097394B">
        <w:rPr>
          <w:b/>
          <w:bCs/>
          <w:color w:val="000000"/>
          <w:szCs w:val="22"/>
          <w:u w:val="single"/>
        </w:rPr>
        <w:t xml:space="preserve"> </w:t>
      </w:r>
      <w:r w:rsidRPr="0097394B">
        <w:rPr>
          <w:b/>
          <w:bCs/>
          <w:vanish/>
          <w:color w:val="000000"/>
          <w:szCs w:val="22"/>
          <w:u w:val="single"/>
        </w:rPr>
        <w:t>themselves</w:t>
      </w:r>
      <w:r w:rsidRPr="0097394B">
        <w:rPr>
          <w:b/>
          <w:bCs/>
          <w:color w:val="000000"/>
          <w:szCs w:val="22"/>
          <w:u w:val="single"/>
        </w:rPr>
        <w:t xml:space="preserve"> </w:t>
      </w:r>
      <w:r w:rsidRPr="0097394B">
        <w:rPr>
          <w:b/>
          <w:bCs/>
          <w:vanish/>
          <w:color w:val="000000"/>
          <w:szCs w:val="22"/>
          <w:u w:val="single"/>
        </w:rPr>
        <w:t>on</w:t>
      </w:r>
      <w:r w:rsidRPr="0097394B">
        <w:rPr>
          <w:b/>
          <w:bCs/>
          <w:color w:val="000000"/>
          <w:szCs w:val="22"/>
          <w:u w:val="single"/>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rPr>
        <w:t>opposite</w:t>
      </w:r>
      <w:r w:rsidRPr="0097394B">
        <w:rPr>
          <w:b/>
          <w:bCs/>
          <w:color w:val="000000"/>
          <w:szCs w:val="22"/>
          <w:u w:val="single"/>
        </w:rPr>
        <w:t xml:space="preserve"> </w:t>
      </w:r>
      <w:r w:rsidRPr="0097394B">
        <w:rPr>
          <w:b/>
          <w:bCs/>
          <w:vanish/>
          <w:color w:val="000000"/>
          <w:szCs w:val="22"/>
          <w:u w:val="single"/>
        </w:rPr>
        <w:t>sides</w:t>
      </w:r>
      <w:r w:rsidRPr="0097394B">
        <w:rPr>
          <w:b/>
          <w:bCs/>
          <w:color w:val="000000"/>
          <w:szCs w:val="22"/>
          <w:u w:val="single"/>
        </w:rPr>
        <w:t xml:space="preserve"> </w:t>
      </w:r>
      <w:r w:rsidRPr="0097394B">
        <w:rPr>
          <w:b/>
          <w:bCs/>
          <w:vanish/>
          <w:color w:val="000000"/>
          <w:szCs w:val="22"/>
          <w:u w:val="single"/>
        </w:rPr>
        <w:t>of</w:t>
      </w:r>
      <w:r w:rsidRPr="0097394B">
        <w:rPr>
          <w:b/>
          <w:bCs/>
          <w:color w:val="000000"/>
          <w:szCs w:val="22"/>
          <w:u w:val="single"/>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rPr>
        <w:t>conflict</w:t>
      </w:r>
      <w:r w:rsidRPr="0097394B">
        <w:rPr>
          <w:vanish/>
          <w:color w:val="000000"/>
          <w:sz w:val="8"/>
          <w:szCs w:val="8"/>
        </w:rPr>
        <w:t>.</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classical</w:t>
      </w:r>
      <w:r w:rsidRPr="0097394B">
        <w:rPr>
          <w:color w:val="000000"/>
          <w:sz w:val="8"/>
          <w:szCs w:val="8"/>
        </w:rPr>
        <w:t xml:space="preserve"> </w:t>
      </w:r>
      <w:r w:rsidRPr="0097394B">
        <w:rPr>
          <w:vanish/>
          <w:color w:val="000000"/>
          <w:sz w:val="8"/>
          <w:szCs w:val="8"/>
        </w:rPr>
        <w:t>constellation</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great</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results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looks</w:t>
      </w:r>
      <w:r w:rsidRPr="0097394B">
        <w:rPr>
          <w:color w:val="000000"/>
          <w:sz w:val="8"/>
          <w:szCs w:val="8"/>
        </w:rPr>
        <w:t xml:space="preserve"> </w:t>
      </w:r>
      <w:r w:rsidRPr="0097394B">
        <w:rPr>
          <w:vanish/>
          <w:color w:val="000000"/>
          <w:sz w:val="8"/>
          <w:szCs w:val="8"/>
        </w:rPr>
        <w:t>far</w:t>
      </w:r>
      <w:r w:rsidRPr="0097394B">
        <w:rPr>
          <w:color w:val="000000"/>
          <w:sz w:val="8"/>
          <w:szCs w:val="8"/>
        </w:rPr>
        <w:t xml:space="preserve"> </w:t>
      </w:r>
      <w:r w:rsidRPr="0097394B">
        <w:rPr>
          <w:vanish/>
          <w:color w:val="000000"/>
          <w:sz w:val="8"/>
          <w:szCs w:val="8"/>
        </w:rPr>
        <w:t>more</w:t>
      </w:r>
      <w:r w:rsidRPr="0097394B">
        <w:rPr>
          <w:color w:val="000000"/>
          <w:sz w:val="8"/>
          <w:szCs w:val="8"/>
        </w:rPr>
        <w:t xml:space="preserve"> </w:t>
      </w:r>
      <w:r w:rsidRPr="0097394B">
        <w:rPr>
          <w:vanish/>
          <w:color w:val="000000"/>
          <w:sz w:val="8"/>
          <w:szCs w:val="8"/>
        </w:rPr>
        <w:t>traditional</w:t>
      </w:r>
      <w:r w:rsidRPr="0097394B">
        <w:rPr>
          <w:color w:val="000000"/>
          <w:sz w:val="8"/>
          <w:szCs w:val="8"/>
        </w:rPr>
        <w:t xml:space="preserve"> </w:t>
      </w:r>
      <w:r w:rsidRPr="0097394B">
        <w:rPr>
          <w:vanish/>
          <w:color w:val="000000"/>
          <w:sz w:val="8"/>
          <w:szCs w:val="8"/>
        </w:rPr>
        <w:t>than</w:t>
      </w:r>
      <w:r w:rsidRPr="0097394B">
        <w:rPr>
          <w:color w:val="000000"/>
          <w:sz w:val="8"/>
          <w:szCs w:val="8"/>
        </w:rPr>
        <w:t xml:space="preserve"> </w:t>
      </w:r>
      <w:r w:rsidRPr="0097394B">
        <w:rPr>
          <w:vanish/>
          <w:color w:val="000000"/>
          <w:sz w:val="8"/>
          <w:szCs w:val="8"/>
        </w:rPr>
        <w:t>all</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talk</w:t>
      </w:r>
      <w:r w:rsidRPr="0097394B">
        <w:rPr>
          <w:color w:val="000000"/>
          <w:sz w:val="8"/>
          <w:szCs w:val="8"/>
        </w:rPr>
        <w:t xml:space="preserve"> </w:t>
      </w:r>
      <w:r w:rsidRPr="0097394B">
        <w:rPr>
          <w:vanish/>
          <w:color w:val="000000"/>
          <w:sz w:val="8"/>
          <w:szCs w:val="8"/>
        </w:rPr>
        <w:t>about</w:t>
      </w:r>
      <w:r w:rsidRPr="0097394B">
        <w:rPr>
          <w:color w:val="000000"/>
          <w:sz w:val="8"/>
          <w:szCs w:val="8"/>
        </w:rPr>
        <w:t xml:space="preserve"> </w:t>
      </w:r>
      <w:r w:rsidRPr="0097394B">
        <w:rPr>
          <w:vanish/>
          <w:color w:val="000000"/>
          <w:sz w:val="8"/>
          <w:szCs w:val="8"/>
        </w:rPr>
        <w:t>post-modern</w:t>
      </w:r>
      <w:r w:rsidRPr="0097394B">
        <w:rPr>
          <w:color w:val="000000"/>
          <w:sz w:val="8"/>
          <w:szCs w:val="8"/>
        </w:rPr>
        <w:t xml:space="preserve"> </w:t>
      </w:r>
      <w:r w:rsidRPr="0097394B">
        <w:rPr>
          <w:vanish/>
          <w:color w:val="000000"/>
          <w:sz w:val="8"/>
          <w:szCs w:val="8"/>
        </w:rPr>
        <w:t>global</w:t>
      </w:r>
      <w:r w:rsidRPr="0097394B">
        <w:rPr>
          <w:color w:val="000000"/>
          <w:sz w:val="8"/>
          <w:szCs w:val="8"/>
        </w:rPr>
        <w:t xml:space="preserve"> </w:t>
      </w:r>
      <w:r w:rsidRPr="0097394B">
        <w:rPr>
          <w:vanish/>
          <w:color w:val="000000"/>
          <w:sz w:val="8"/>
          <w:szCs w:val="8"/>
        </w:rPr>
        <w:t>relations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state</w:t>
      </w:r>
      <w:r w:rsidRPr="0097394B">
        <w:rPr>
          <w:color w:val="000000"/>
          <w:sz w:val="8"/>
          <w:szCs w:val="8"/>
        </w:rPr>
        <w:t xml:space="preserve"> </w:t>
      </w:r>
      <w:r w:rsidRPr="0097394B">
        <w:rPr>
          <w:vanish/>
          <w:color w:val="000000"/>
          <w:sz w:val="8"/>
          <w:szCs w:val="8"/>
        </w:rPr>
        <w:t>power</w:t>
      </w:r>
      <w:r w:rsidRPr="0097394B">
        <w:rPr>
          <w:color w:val="000000"/>
          <w:sz w:val="8"/>
          <w:szCs w:val="8"/>
        </w:rPr>
        <w:t xml:space="preserve"> </w:t>
      </w:r>
      <w:r w:rsidRPr="0097394B">
        <w:rPr>
          <w:vanish/>
          <w:color w:val="000000"/>
          <w:sz w:val="8"/>
          <w:szCs w:val="8"/>
        </w:rPr>
        <w:t>struggles</w:t>
      </w:r>
      <w:r w:rsidRPr="0097394B">
        <w:rPr>
          <w:color w:val="000000"/>
          <w:sz w:val="8"/>
          <w:szCs w:val="8"/>
        </w:rPr>
        <w:t xml:space="preserve"> </w:t>
      </w:r>
      <w:r w:rsidRPr="0097394B">
        <w:rPr>
          <w:vanish/>
          <w:color w:val="000000"/>
          <w:sz w:val="8"/>
          <w:szCs w:val="8"/>
        </w:rPr>
        <w:t>fade</w:t>
      </w:r>
      <w:r w:rsidRPr="0097394B">
        <w:rPr>
          <w:color w:val="000000"/>
          <w:sz w:val="8"/>
          <w:szCs w:val="8"/>
        </w:rPr>
        <w:t xml:space="preserve"> </w:t>
      </w:r>
      <w:r w:rsidRPr="0097394B">
        <w:rPr>
          <w:vanish/>
          <w:color w:val="000000"/>
          <w:sz w:val="8"/>
          <w:szCs w:val="8"/>
        </w:rPr>
        <w:t>into</w:t>
      </w:r>
      <w:r w:rsidRPr="0097394B">
        <w:rPr>
          <w:color w:val="000000"/>
          <w:sz w:val="8"/>
          <w:szCs w:val="8"/>
        </w:rPr>
        <w:t xml:space="preserve"> </w:t>
      </w:r>
      <w:r w:rsidRPr="0097394B">
        <w:rPr>
          <w:vanish/>
          <w:color w:val="000000"/>
          <w:sz w:val="8"/>
          <w:szCs w:val="8"/>
        </w:rPr>
        <w:t>oblivion</w:t>
      </w:r>
      <w:r w:rsidRPr="0097394B">
        <w:rPr>
          <w:color w:val="000000"/>
          <w:sz w:val="8"/>
          <w:szCs w:val="8"/>
        </w:rPr>
        <w:t xml:space="preserve"> </w:t>
      </w:r>
      <w:r w:rsidRPr="0097394B">
        <w:rPr>
          <w:vanish/>
          <w:color w:val="000000"/>
          <w:sz w:val="8"/>
          <w:szCs w:val="8"/>
        </w:rPr>
        <w:t>would</w:t>
      </w:r>
      <w:r w:rsidRPr="0097394B">
        <w:rPr>
          <w:color w:val="000000"/>
          <w:sz w:val="8"/>
          <w:szCs w:val="8"/>
        </w:rPr>
        <w:t xml:space="preserve"> </w:t>
      </w:r>
      <w:r w:rsidRPr="0097394B">
        <w:rPr>
          <w:vanish/>
          <w:color w:val="000000"/>
          <w:sz w:val="8"/>
          <w:szCs w:val="8"/>
        </w:rPr>
        <w:t>suggest.</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Asian</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complex</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structures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shape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US—Chinese</w:t>
      </w:r>
      <w:r w:rsidRPr="0097394B">
        <w:rPr>
          <w:color w:val="000000"/>
          <w:sz w:val="8"/>
          <w:szCs w:val="8"/>
        </w:rPr>
        <w:t xml:space="preserve"> </w:t>
      </w:r>
      <w:r w:rsidRPr="0097394B">
        <w:rPr>
          <w:vanish/>
          <w:color w:val="000000"/>
          <w:sz w:val="8"/>
          <w:szCs w:val="8"/>
        </w:rPr>
        <w:t>contest</w:t>
      </w:r>
      <w:r w:rsidRPr="0097394B">
        <w:rPr>
          <w:color w:val="000000"/>
          <w:sz w:val="8"/>
          <w:szCs w:val="8"/>
        </w:rPr>
        <w:t xml:space="preserve"> </w:t>
      </w:r>
      <w:r w:rsidRPr="0097394B">
        <w:rPr>
          <w:vanish/>
          <w:color w:val="000000"/>
          <w:sz w:val="8"/>
          <w:szCs w:val="8"/>
        </w:rPr>
        <w:t>(Foot/Walter</w:t>
      </w:r>
      <w:r w:rsidRPr="0097394B">
        <w:rPr>
          <w:color w:val="000000"/>
          <w:sz w:val="8"/>
          <w:szCs w:val="8"/>
        </w:rPr>
        <w:t xml:space="preserve"> </w:t>
      </w:r>
      <w:r w:rsidRPr="0097394B">
        <w:rPr>
          <w:vanish/>
          <w:color w:val="000000"/>
          <w:sz w:val="8"/>
          <w:szCs w:val="8"/>
        </w:rPr>
        <w:t>201</w:t>
      </w:r>
      <w:r w:rsidRPr="0097394B">
        <w:rPr>
          <w:color w:val="000000"/>
          <w:sz w:val="8"/>
          <w:szCs w:val="8"/>
        </w:rPr>
        <w:t xml:space="preserve"> </w:t>
      </w:r>
      <w:r w:rsidRPr="0097394B">
        <w:rPr>
          <w:vanish/>
          <w:color w:val="000000"/>
          <w:sz w:val="8"/>
          <w:szCs w:val="8"/>
        </w:rPr>
        <w:t>1).</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South</w:t>
      </w:r>
      <w:r w:rsidRPr="0097394B">
        <w:rPr>
          <w:color w:val="000000"/>
          <w:sz w:val="8"/>
          <w:szCs w:val="8"/>
        </w:rPr>
        <w:t xml:space="preserve"> </w:t>
      </w:r>
      <w:r w:rsidRPr="0097394B">
        <w:rPr>
          <w:vanish/>
          <w:color w:val="000000"/>
          <w:sz w:val="8"/>
          <w:szCs w:val="8"/>
        </w:rPr>
        <w:t>Korea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Philippines</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mall</w:t>
      </w:r>
      <w:r w:rsidRPr="0097394B">
        <w:rPr>
          <w:color w:val="000000"/>
          <w:sz w:val="8"/>
          <w:szCs w:val="8"/>
        </w:rPr>
        <w:t xml:space="preserve"> </w:t>
      </w:r>
      <w:r w:rsidRPr="0097394B">
        <w:rPr>
          <w:vanish/>
          <w:color w:val="000000"/>
          <w:sz w:val="8"/>
          <w:szCs w:val="8"/>
        </w:rPr>
        <w:t>allied</w:t>
      </w:r>
      <w:r w:rsidRPr="0097394B">
        <w:rPr>
          <w:color w:val="000000"/>
          <w:sz w:val="8"/>
          <w:szCs w:val="8"/>
        </w:rPr>
        <w:t xml:space="preserve"> </w:t>
      </w:r>
      <w:r w:rsidRPr="0097394B">
        <w:rPr>
          <w:vanish/>
          <w:color w:val="000000"/>
          <w:sz w:val="8"/>
          <w:szCs w:val="8"/>
        </w:rPr>
        <w:t>ith</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Slates.</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Vietnam</w:t>
      </w:r>
      <w:r w:rsidRPr="0097394B">
        <w:rPr>
          <w:color w:val="000000"/>
          <w:sz w:val="8"/>
          <w:szCs w:val="8"/>
        </w:rPr>
        <w:t xml:space="preserve"> </w:t>
      </w:r>
      <w:r w:rsidRPr="0097394B">
        <w:rPr>
          <w:vanish/>
          <w:color w:val="000000"/>
          <w:sz w:val="8"/>
          <w:szCs w:val="8"/>
        </w:rPr>
        <w:t>today</w:t>
      </w:r>
      <w:r w:rsidRPr="0097394B">
        <w:rPr>
          <w:color w:val="000000"/>
          <w:sz w:val="8"/>
          <w:szCs w:val="8"/>
        </w:rPr>
        <w:t xml:space="preserve"> </w:t>
      </w:r>
      <w:r w:rsidRPr="0097394B">
        <w:rPr>
          <w:vanish/>
          <w:color w:val="000000"/>
          <w:sz w:val="8"/>
          <w:szCs w:val="8"/>
        </w:rPr>
        <w:t>entertain</w:t>
      </w:r>
      <w:r w:rsidRPr="0097394B">
        <w:rPr>
          <w:color w:val="000000"/>
          <w:sz w:val="8"/>
          <w:szCs w:val="8"/>
        </w:rPr>
        <w:t xml:space="preserve"> </w:t>
      </w:r>
      <w:r w:rsidRPr="0097394B">
        <w:rPr>
          <w:vanish/>
          <w:color w:val="000000"/>
          <w:sz w:val="8"/>
          <w:szCs w:val="8"/>
        </w:rPr>
        <w:t>rda</w:t>
      </w:r>
      <w:r w:rsidRPr="0097394B">
        <w:rPr>
          <w:color w:val="000000"/>
          <w:sz w:val="8"/>
          <w:szCs w:val="8"/>
        </w:rPr>
        <w:t xml:space="preserve"> </w:t>
      </w:r>
      <w:r w:rsidRPr="0097394B">
        <w:rPr>
          <w:vanish/>
          <w:color w:val="000000"/>
          <w:sz w:val="8"/>
          <w:szCs w:val="8"/>
        </w:rPr>
        <w:t>(ions</w:t>
      </w:r>
      <w:r w:rsidRPr="0097394B">
        <w:rPr>
          <w:color w:val="000000"/>
          <w:sz w:val="8"/>
          <w:szCs w:val="8"/>
        </w:rPr>
        <w:t xml:space="preserve"> </w:t>
      </w:r>
      <w:r w:rsidRPr="0097394B">
        <w:rPr>
          <w:vanish/>
          <w:color w:val="000000"/>
          <w:sz w:val="8"/>
          <w:szCs w:val="8"/>
        </w:rPr>
        <w:t>ith</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can</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depicted</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cordial</w:t>
      </w:r>
      <w:r w:rsidRPr="0097394B">
        <w:rPr>
          <w:color w:val="000000"/>
          <w:sz w:val="8"/>
          <w:szCs w:val="8"/>
        </w:rPr>
        <w:t xml:space="preserve"> </w:t>
      </w:r>
      <w:r w:rsidRPr="0097394B">
        <w:rPr>
          <w:vanish/>
          <w:color w:val="000000"/>
          <w:sz w:val="8"/>
          <w:szCs w:val="8"/>
        </w:rPr>
        <w:t>entente,</w:t>
      </w:r>
      <w:r w:rsidRPr="0097394B">
        <w:rPr>
          <w:color w:val="000000"/>
          <w:sz w:val="8"/>
          <w:szCs w:val="8"/>
        </w:rPr>
        <w:t xml:space="preserve"> </w:t>
      </w:r>
      <w:r w:rsidRPr="0097394B">
        <w:rPr>
          <w:vanish/>
          <w:color w:val="000000"/>
          <w:sz w:val="8"/>
          <w:szCs w:val="8"/>
        </w:rPr>
        <w:t>already</w:t>
      </w:r>
      <w:r w:rsidRPr="0097394B">
        <w:rPr>
          <w:color w:val="000000"/>
          <w:sz w:val="8"/>
          <w:szCs w:val="8"/>
        </w:rPr>
        <w:t xml:space="preserve"> </w:t>
      </w:r>
      <w:r w:rsidRPr="0097394B">
        <w:rPr>
          <w:vanish/>
          <w:color w:val="000000"/>
          <w:sz w:val="8"/>
          <w:szCs w:val="8"/>
        </w:rPr>
        <w:t>include</w:t>
      </w:r>
      <w:r w:rsidRPr="0097394B">
        <w:rPr>
          <w:color w:val="000000"/>
          <w:sz w:val="8"/>
          <w:szCs w:val="8"/>
        </w:rPr>
        <w:t xml:space="preserve"> </w:t>
      </w:r>
      <w:r w:rsidRPr="0097394B">
        <w:rPr>
          <w:vanish/>
          <w:color w:val="000000"/>
          <w:sz w:val="8"/>
          <w:szCs w:val="8"/>
        </w:rPr>
        <w:t>military</w:t>
      </w:r>
      <w:r w:rsidRPr="0097394B">
        <w:rPr>
          <w:color w:val="000000"/>
          <w:sz w:val="8"/>
          <w:szCs w:val="8"/>
        </w:rPr>
        <w:t xml:space="preserve"> </w:t>
      </w:r>
      <w:r w:rsidRPr="0097394B">
        <w:rPr>
          <w:vanish/>
          <w:color w:val="000000"/>
          <w:sz w:val="8"/>
          <w:szCs w:val="8"/>
        </w:rPr>
        <w:t>cooperation,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might</w:t>
      </w:r>
      <w:r w:rsidRPr="0097394B">
        <w:rPr>
          <w:color w:val="000000"/>
          <w:sz w:val="8"/>
          <w:szCs w:val="8"/>
        </w:rPr>
        <w:t xml:space="preserve"> </w:t>
      </w:r>
      <w:r w:rsidRPr="0097394B">
        <w:rPr>
          <w:vanish/>
          <w:color w:val="000000"/>
          <w:sz w:val="8"/>
          <w:szCs w:val="8"/>
        </w:rPr>
        <w:t>move</w:t>
      </w:r>
      <w:r w:rsidRPr="0097394B">
        <w:rPr>
          <w:color w:val="000000"/>
          <w:sz w:val="8"/>
          <w:szCs w:val="8"/>
        </w:rPr>
        <w:t xml:space="preserve"> </w:t>
      </w:r>
      <w:r w:rsidRPr="0097394B">
        <w:rPr>
          <w:vanish/>
          <w:color w:val="000000"/>
          <w:sz w:val="8"/>
          <w:szCs w:val="8"/>
        </w:rPr>
        <w:t>further</w:t>
      </w:r>
      <w:r w:rsidRPr="0097394B">
        <w:rPr>
          <w:color w:val="000000"/>
          <w:sz w:val="8"/>
          <w:szCs w:val="8"/>
        </w:rPr>
        <w:t xml:space="preserve"> </w:t>
      </w:r>
      <w:r w:rsidRPr="0097394B">
        <w:rPr>
          <w:vanish/>
          <w:color w:val="000000"/>
          <w:sz w:val="8"/>
          <w:szCs w:val="8"/>
        </w:rPr>
        <w:t>towards</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alliance.</w:t>
      </w:r>
      <w:r w:rsidRPr="0097394B">
        <w:rPr>
          <w:color w:val="000000"/>
          <w:sz w:val="8"/>
          <w:szCs w:val="8"/>
        </w:rPr>
        <w:t xml:space="preserve"> </w:t>
      </w:r>
      <w:r w:rsidRPr="0097394B">
        <w:rPr>
          <w:vanish/>
          <w:color w:val="000000"/>
          <w:sz w:val="8"/>
          <w:szCs w:val="8"/>
        </w:rPr>
        <w:t>depending</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deelopmens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Asia.</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also</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protector</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Taiwan.</w:t>
      </w:r>
      <w:r w:rsidRPr="0097394B">
        <w:rPr>
          <w:color w:val="000000"/>
          <w:sz w:val="8"/>
          <w:szCs w:val="8"/>
        </w:rPr>
        <w:t xml:space="preserve"> </w:t>
      </w:r>
      <w:r w:rsidRPr="0097394B">
        <w:rPr>
          <w:vanish/>
          <w:color w:val="000000"/>
          <w:sz w:val="8"/>
          <w:szCs w:val="8"/>
        </w:rPr>
        <w:t>officially</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Chinese</w:t>
      </w:r>
      <w:r w:rsidRPr="0097394B">
        <w:rPr>
          <w:color w:val="000000"/>
          <w:sz w:val="8"/>
          <w:szCs w:val="8"/>
        </w:rPr>
        <w:t xml:space="preserve"> </w:t>
      </w:r>
      <w:r w:rsidRPr="0097394B">
        <w:rPr>
          <w:vanish/>
          <w:color w:val="000000"/>
          <w:sz w:val="8"/>
          <w:szCs w:val="8"/>
        </w:rPr>
        <w:t>province,</w:t>
      </w:r>
      <w:r w:rsidRPr="0097394B">
        <w:rPr>
          <w:color w:val="000000"/>
          <w:sz w:val="8"/>
          <w:szCs w:val="8"/>
        </w:rPr>
        <w:t xml:space="preserve"> </w:t>
      </w:r>
      <w:r w:rsidRPr="0097394B">
        <w:rPr>
          <w:vanish/>
          <w:color w:val="000000"/>
          <w:sz w:val="8"/>
          <w:szCs w:val="8"/>
        </w:rPr>
        <w:t>factualh</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independent</w:t>
      </w:r>
      <w:r w:rsidRPr="0097394B">
        <w:rPr>
          <w:color w:val="000000"/>
          <w:sz w:val="8"/>
          <w:szCs w:val="8"/>
        </w:rPr>
        <w:t xml:space="preserve"> </w:t>
      </w:r>
      <w:r w:rsidRPr="0097394B">
        <w:rPr>
          <w:vanish/>
          <w:color w:val="000000"/>
          <w:sz w:val="8"/>
          <w:szCs w:val="8"/>
        </w:rPr>
        <w:t>political</w:t>
      </w:r>
      <w:r w:rsidRPr="0097394B">
        <w:rPr>
          <w:color w:val="000000"/>
          <w:sz w:val="8"/>
          <w:szCs w:val="8"/>
        </w:rPr>
        <w:t xml:space="preserve"> </w:t>
      </w:r>
      <w:r w:rsidRPr="0097394B">
        <w:rPr>
          <w:vanish/>
          <w:color w:val="000000"/>
          <w:sz w:val="8"/>
          <w:szCs w:val="8"/>
        </w:rPr>
        <w:t>entity.</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main</w:t>
      </w:r>
      <w:r w:rsidRPr="0097394B">
        <w:rPr>
          <w:color w:val="000000"/>
          <w:sz w:val="8"/>
          <w:szCs w:val="8"/>
        </w:rPr>
        <w:t xml:space="preserve"> </w:t>
      </w:r>
      <w:r w:rsidRPr="0097394B">
        <w:rPr>
          <w:vanish/>
          <w:color w:val="000000"/>
          <w:sz w:val="8"/>
          <w:szCs w:val="8"/>
        </w:rPr>
        <w:t>object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Chinese</w:t>
      </w:r>
      <w:r w:rsidRPr="0097394B">
        <w:rPr>
          <w:color w:val="000000"/>
          <w:sz w:val="8"/>
          <w:szCs w:val="8"/>
        </w:rPr>
        <w:t xml:space="preserve"> </w:t>
      </w:r>
      <w:r w:rsidRPr="0097394B">
        <w:rPr>
          <w:vanish/>
          <w:color w:val="000000"/>
          <w:sz w:val="8"/>
          <w:szCs w:val="8"/>
        </w:rPr>
        <w:t>interest</w:t>
      </w:r>
      <w:r w:rsidRPr="0097394B">
        <w:rPr>
          <w:color w:val="000000"/>
          <w:sz w:val="8"/>
          <w:szCs w:val="8"/>
        </w:rPr>
        <w:t xml:space="preserve"> </w:t>
      </w:r>
      <w:r w:rsidRPr="0097394B">
        <w:rPr>
          <w:vanish/>
          <w:color w:val="000000"/>
          <w:sz w:val="8"/>
          <w:szCs w:val="8"/>
        </w:rPr>
        <w:t>because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unfinished</w:t>
      </w:r>
      <w:r w:rsidRPr="0097394B">
        <w:rPr>
          <w:color w:val="000000"/>
          <w:sz w:val="8"/>
          <w:szCs w:val="8"/>
        </w:rPr>
        <w:t xml:space="preserve"> </w:t>
      </w:r>
      <w:r w:rsidRPr="0097394B">
        <w:rPr>
          <w:vanish/>
          <w:color w:val="000000"/>
          <w:sz w:val="8"/>
          <w:szCs w:val="8"/>
        </w:rPr>
        <w:t>agenda</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national</w:t>
      </w:r>
      <w:r w:rsidRPr="0097394B">
        <w:rPr>
          <w:color w:val="000000"/>
          <w:sz w:val="8"/>
          <w:szCs w:val="8"/>
        </w:rPr>
        <w:t xml:space="preserve"> </w:t>
      </w:r>
      <w:r w:rsidRPr="0097394B">
        <w:rPr>
          <w:vanish/>
          <w:color w:val="000000"/>
          <w:sz w:val="8"/>
          <w:szCs w:val="8"/>
        </w:rPr>
        <w:t>re-unification.</w:t>
      </w:r>
      <w:r w:rsidRPr="0097394B">
        <w:rPr>
          <w:color w:val="000000"/>
          <w:sz w:val="8"/>
          <w:szCs w:val="8"/>
        </w:rPr>
        <w:t xml:space="preserve"> </w:t>
      </w:r>
      <w:r w:rsidRPr="0097394B">
        <w:rPr>
          <w:vanish/>
          <w:color w:val="000000"/>
          <w:sz w:val="8"/>
          <w:szCs w:val="8"/>
        </w:rPr>
        <w:t>Given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enormous</w:t>
      </w:r>
      <w:r w:rsidRPr="0097394B">
        <w:rPr>
          <w:color w:val="000000"/>
          <w:sz w:val="8"/>
          <w:szCs w:val="8"/>
        </w:rPr>
        <w:t xml:space="preserve"> </w:t>
      </w:r>
      <w:r w:rsidRPr="0097394B">
        <w:rPr>
          <w:vanish/>
          <w:color w:val="000000"/>
          <w:sz w:val="8"/>
          <w:szCs w:val="8"/>
        </w:rPr>
        <w:t>asymmetries</w:t>
      </w:r>
      <w:r w:rsidRPr="0097394B">
        <w:rPr>
          <w:color w:val="000000"/>
          <w:sz w:val="8"/>
          <w:szCs w:val="8"/>
        </w:rPr>
        <w:t xml:space="preserve"> </w:t>
      </w:r>
      <w:r w:rsidRPr="0097394B">
        <w:rPr>
          <w:vanish/>
          <w:color w:val="000000"/>
          <w:sz w:val="8"/>
          <w:szCs w:val="8"/>
        </w:rPr>
        <w:t>between</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Taiwan.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latter’s</w:t>
      </w:r>
      <w:r w:rsidRPr="0097394B">
        <w:rPr>
          <w:color w:val="000000"/>
          <w:sz w:val="8"/>
          <w:szCs w:val="8"/>
        </w:rPr>
        <w:t xml:space="preserve"> </w:t>
      </w:r>
      <w:r w:rsidRPr="0097394B">
        <w:rPr>
          <w:vanish/>
          <w:color w:val="000000"/>
          <w:sz w:val="8"/>
          <w:szCs w:val="8"/>
        </w:rPr>
        <w:t>independence</w:t>
      </w:r>
      <w:r w:rsidRPr="0097394B">
        <w:rPr>
          <w:color w:val="000000"/>
          <w:sz w:val="8"/>
          <w:szCs w:val="8"/>
        </w:rPr>
        <w:t xml:space="preserve"> </w:t>
      </w:r>
      <w:r w:rsidRPr="0097394B">
        <w:rPr>
          <w:vanish/>
          <w:color w:val="000000"/>
          <w:sz w:val="8"/>
          <w:szCs w:val="8"/>
        </w:rPr>
        <w:t>depends</w:t>
      </w:r>
      <w:r w:rsidRPr="0097394B">
        <w:rPr>
          <w:color w:val="000000"/>
          <w:sz w:val="8"/>
          <w:szCs w:val="8"/>
        </w:rPr>
        <w:t xml:space="preserve"> </w:t>
      </w:r>
      <w:r w:rsidRPr="0097394B">
        <w:rPr>
          <w:vanish/>
          <w:color w:val="000000"/>
          <w:sz w:val="8"/>
          <w:szCs w:val="8"/>
        </w:rPr>
        <w:t>fully</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unambiguously</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US</w:t>
      </w:r>
      <w:r w:rsidRPr="0097394B">
        <w:rPr>
          <w:color w:val="000000"/>
          <w:sz w:val="8"/>
          <w:szCs w:val="8"/>
        </w:rPr>
        <w:t xml:space="preserve"> </w:t>
      </w:r>
      <w:r w:rsidRPr="0097394B">
        <w:rPr>
          <w:vanish/>
          <w:color w:val="000000"/>
          <w:sz w:val="8"/>
          <w:szCs w:val="8"/>
        </w:rPr>
        <w:t>guarantee.</w:t>
      </w:r>
      <w:r w:rsidRPr="0097394B">
        <w:rPr>
          <w:color w:val="000000"/>
          <w:sz w:val="8"/>
          <w:szCs w:val="8"/>
        </w:rPr>
        <w:t xml:space="preserve"> </w:t>
      </w:r>
      <w:r w:rsidRPr="0097394B">
        <w:rPr>
          <w:vanish/>
          <w:color w:val="000000"/>
          <w:szCs w:val="22"/>
          <w:u w:val="single"/>
        </w:rPr>
        <w:t>Russia</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China</w:t>
      </w:r>
      <w:r w:rsidRPr="0097394B">
        <w:rPr>
          <w:color w:val="000000"/>
          <w:szCs w:val="22"/>
          <w:u w:val="single"/>
        </w:rPr>
        <w:t xml:space="preserve"> </w:t>
      </w:r>
      <w:r w:rsidRPr="0097394B">
        <w:rPr>
          <w:vanish/>
          <w:color w:val="000000"/>
          <w:szCs w:val="22"/>
          <w:u w:val="single"/>
        </w:rPr>
        <w:t>have</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b/>
          <w:bCs/>
          <w:vanish/>
          <w:color w:val="000000"/>
          <w:szCs w:val="22"/>
          <w:u w:val="single"/>
        </w:rPr>
        <w:t>fairly</w:t>
      </w:r>
      <w:r w:rsidRPr="0097394B">
        <w:rPr>
          <w:b/>
          <w:bCs/>
          <w:color w:val="000000"/>
          <w:szCs w:val="22"/>
          <w:u w:val="single"/>
        </w:rPr>
        <w:t xml:space="preserve"> </w:t>
      </w:r>
      <w:r w:rsidRPr="0097394B">
        <w:rPr>
          <w:b/>
          <w:bCs/>
          <w:vanish/>
          <w:color w:val="000000"/>
          <w:szCs w:val="22"/>
          <w:u w:val="single"/>
        </w:rPr>
        <w:t>ambivalent</w:t>
      </w:r>
      <w:r w:rsidRPr="0097394B">
        <w:rPr>
          <w:b/>
          <w:bCs/>
          <w:color w:val="000000"/>
          <w:szCs w:val="22"/>
          <w:u w:val="single"/>
        </w:rPr>
        <w:t xml:space="preserve"> </w:t>
      </w:r>
      <w:r w:rsidRPr="0097394B">
        <w:rPr>
          <w:b/>
          <w:bCs/>
          <w:vanish/>
          <w:color w:val="000000"/>
          <w:szCs w:val="22"/>
          <w:u w:val="single"/>
        </w:rPr>
        <w:t>relation</w:t>
      </w:r>
      <w:r w:rsidRPr="0097394B">
        <w:rPr>
          <w:b/>
          <w:bCs/>
          <w:color w:val="000000"/>
          <w:szCs w:val="22"/>
          <w:u w:val="single"/>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each</w:t>
      </w:r>
      <w:r w:rsidRPr="0097394B">
        <w:rPr>
          <w:color w:val="000000"/>
          <w:sz w:val="8"/>
          <w:szCs w:val="8"/>
        </w:rPr>
        <w:t xml:space="preserve"> </w:t>
      </w:r>
      <w:r w:rsidRPr="0097394B">
        <w:rPr>
          <w:vanish/>
          <w:color w:val="000000"/>
          <w:sz w:val="8"/>
          <w:szCs w:val="8"/>
        </w:rPr>
        <w:t>other</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officially</w:t>
      </w:r>
      <w:r w:rsidRPr="0097394B">
        <w:rPr>
          <w:color w:val="000000"/>
          <w:sz w:val="8"/>
          <w:szCs w:val="8"/>
        </w:rPr>
        <w:t xml:space="preserve"> </w:t>
      </w:r>
      <w:r w:rsidRPr="0097394B">
        <w:rPr>
          <w:vanish/>
          <w:color w:val="000000"/>
          <w:sz w:val="8"/>
          <w:szCs w:val="8"/>
        </w:rPr>
        <w:t>called</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strategic</w:t>
      </w:r>
      <w:r w:rsidRPr="0097394B">
        <w:rPr>
          <w:color w:val="000000"/>
          <w:sz w:val="8"/>
          <w:szCs w:val="8"/>
        </w:rPr>
        <w:t xml:space="preserve"> </w:t>
      </w:r>
      <w:r w:rsidRPr="0097394B">
        <w:rPr>
          <w:vanish/>
          <w:color w:val="000000"/>
          <w:sz w:val="8"/>
          <w:szCs w:val="8"/>
        </w:rPr>
        <w:t>partnership.</w:t>
      </w:r>
      <w:r w:rsidRPr="0097394B">
        <w:rPr>
          <w:color w:val="000000"/>
          <w:sz w:val="8"/>
          <w:szCs w:val="8"/>
        </w:rPr>
        <w:t xml:space="preserve"> </w:t>
      </w:r>
      <w:r w:rsidRPr="0097394B">
        <w:rPr>
          <w:vanish/>
          <w:color w:val="000000"/>
          <w:szCs w:val="22"/>
          <w:u w:val="single"/>
        </w:rPr>
        <w:t>Ambiguous</w:t>
      </w:r>
      <w:r w:rsidRPr="0097394B">
        <w:rPr>
          <w:color w:val="000000"/>
          <w:szCs w:val="22"/>
          <w:u w:val="single"/>
        </w:rPr>
        <w:t xml:space="preserve"> </w:t>
      </w:r>
      <w:r w:rsidRPr="0097394B">
        <w:rPr>
          <w:vanish/>
          <w:color w:val="000000"/>
          <w:szCs w:val="22"/>
          <w:u w:val="single"/>
        </w:rPr>
        <w:t>as</w:t>
      </w:r>
      <w:r w:rsidRPr="0097394B">
        <w:rPr>
          <w:color w:val="000000"/>
          <w:szCs w:val="22"/>
          <w:u w:val="single"/>
        </w:rPr>
        <w:t xml:space="preserve"> </w:t>
      </w:r>
      <w:r w:rsidRPr="0097394B">
        <w:rPr>
          <w:vanish/>
          <w:color w:val="000000"/>
          <w:szCs w:val="22"/>
          <w:u w:val="single"/>
        </w:rPr>
        <w:t>this</w:t>
      </w:r>
      <w:r w:rsidRPr="0097394B">
        <w:rPr>
          <w:color w:val="000000"/>
          <w:szCs w:val="22"/>
          <w:u w:val="single"/>
        </w:rPr>
        <w:t xml:space="preserve"> </w:t>
      </w:r>
      <w:r w:rsidRPr="0097394B">
        <w:rPr>
          <w:vanish/>
          <w:color w:val="000000"/>
          <w:szCs w:val="22"/>
          <w:u w:val="single"/>
        </w:rPr>
        <w:t>relationship</w:t>
      </w:r>
      <w:r w:rsidRPr="0097394B">
        <w:rPr>
          <w:color w:val="000000"/>
          <w:szCs w:val="22"/>
          <w:u w:val="single"/>
        </w:rPr>
        <w:t xml:space="preserve"> </w:t>
      </w:r>
      <w:r w:rsidRPr="0097394B">
        <w:rPr>
          <w:vanish/>
          <w:color w:val="000000"/>
          <w:szCs w:val="22"/>
          <w:u w:val="single"/>
        </w:rPr>
        <w:t>is</w:t>
      </w:r>
      <w:r w:rsidRPr="0097394B">
        <w:rPr>
          <w:vanish/>
          <w:color w:val="000000"/>
          <w:sz w:val="8"/>
          <w:szCs w:val="8"/>
        </w:rPr>
        <w:t>,</w:t>
      </w:r>
      <w:r w:rsidRPr="0097394B">
        <w:rPr>
          <w:color w:val="000000"/>
          <w:sz w:val="8"/>
          <w:szCs w:val="8"/>
        </w:rPr>
        <w:t xml:space="preserve"> </w:t>
      </w:r>
      <w:r w:rsidRPr="0097394B">
        <w:rPr>
          <w:b/>
          <w:bCs/>
          <w:vanish/>
          <w:color w:val="000000"/>
          <w:szCs w:val="22"/>
          <w:u w:val="single"/>
        </w:rPr>
        <w:t>it</w:t>
      </w:r>
      <w:r w:rsidRPr="0097394B">
        <w:rPr>
          <w:b/>
          <w:bCs/>
          <w:color w:val="000000"/>
          <w:szCs w:val="22"/>
          <w:u w:val="single"/>
        </w:rPr>
        <w:t xml:space="preserve"> </w:t>
      </w:r>
      <w:r w:rsidRPr="0097394B">
        <w:rPr>
          <w:b/>
          <w:bCs/>
          <w:vanish/>
          <w:color w:val="000000"/>
          <w:szCs w:val="22"/>
          <w:u w:val="single"/>
        </w:rPr>
        <w:t>is</w:t>
      </w:r>
      <w:r w:rsidRPr="0097394B">
        <w:rPr>
          <w:b/>
          <w:bCs/>
          <w:color w:val="000000"/>
          <w:szCs w:val="22"/>
          <w:u w:val="single"/>
        </w:rPr>
        <w:t xml:space="preserve"> </w:t>
      </w:r>
      <w:r w:rsidRPr="0097394B">
        <w:rPr>
          <w:b/>
          <w:bCs/>
          <w:vanish/>
          <w:color w:val="000000"/>
          <w:szCs w:val="22"/>
          <w:u w:val="single"/>
        </w:rPr>
        <w:t>predictable</w:t>
      </w:r>
      <w:r w:rsidRPr="0097394B">
        <w:rPr>
          <w:color w:val="000000"/>
          <w:sz w:val="8"/>
          <w:szCs w:val="8"/>
        </w:rPr>
        <w:t xml:space="preserve"> </w:t>
      </w:r>
      <w:r w:rsidRPr="0097394B">
        <w:rPr>
          <w:vanish/>
          <w:color w:val="000000"/>
          <w:szCs w:val="22"/>
          <w:u w:val="single"/>
        </w:rPr>
        <w:t>that</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more</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West</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Russia</w:t>
      </w:r>
      <w:r w:rsidRPr="0097394B">
        <w:rPr>
          <w:color w:val="000000"/>
          <w:szCs w:val="22"/>
          <w:u w:val="single"/>
        </w:rPr>
        <w:t xml:space="preserve"> </w:t>
      </w:r>
      <w:r w:rsidRPr="0097394B">
        <w:rPr>
          <w:vanish/>
          <w:color w:val="000000"/>
          <w:szCs w:val="22"/>
          <w:u w:val="single"/>
        </w:rPr>
        <w:t>are</w:t>
      </w:r>
      <w:r w:rsidRPr="0097394B">
        <w:rPr>
          <w:color w:val="000000"/>
          <w:szCs w:val="22"/>
          <w:u w:val="single"/>
        </w:rPr>
        <w:t xml:space="preserve"> </w:t>
      </w:r>
      <w:r w:rsidRPr="0097394B">
        <w:rPr>
          <w:vanish/>
          <w:color w:val="000000"/>
          <w:szCs w:val="22"/>
          <w:u w:val="single"/>
        </w:rPr>
        <w:t>at</w:t>
      </w:r>
      <w:r w:rsidRPr="0097394B">
        <w:rPr>
          <w:color w:val="000000"/>
          <w:szCs w:val="22"/>
          <w:u w:val="single"/>
        </w:rPr>
        <w:t xml:space="preserve"> </w:t>
      </w:r>
      <w:r w:rsidRPr="0097394B">
        <w:rPr>
          <w:vanish/>
          <w:color w:val="000000"/>
          <w:szCs w:val="22"/>
          <w:u w:val="single"/>
        </w:rPr>
        <w:t>loggerheads,</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closer</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Russian—Chinese</w:t>
      </w:r>
      <w:r w:rsidRPr="0097394B">
        <w:rPr>
          <w:color w:val="000000"/>
          <w:szCs w:val="22"/>
          <w:u w:val="single"/>
        </w:rPr>
        <w:t xml:space="preserve"> </w:t>
      </w:r>
      <w:r w:rsidRPr="0097394B">
        <w:rPr>
          <w:vanish/>
          <w:color w:val="000000"/>
          <w:szCs w:val="22"/>
          <w:u w:val="single"/>
        </w:rPr>
        <w:t>relations</w:t>
      </w:r>
      <w:r w:rsidRPr="0097394B">
        <w:rPr>
          <w:color w:val="000000"/>
          <w:szCs w:val="22"/>
          <w:u w:val="single"/>
        </w:rPr>
        <w:t xml:space="preserve"> </w:t>
      </w:r>
      <w:r w:rsidRPr="0097394B">
        <w:rPr>
          <w:vanish/>
          <w:color w:val="000000"/>
          <w:szCs w:val="22"/>
          <w:u w:val="single"/>
        </w:rPr>
        <w:t>might</w:t>
      </w:r>
      <w:r w:rsidRPr="0097394B">
        <w:rPr>
          <w:color w:val="000000"/>
          <w:szCs w:val="22"/>
          <w:u w:val="single"/>
        </w:rPr>
        <w:t xml:space="preserve"> </w:t>
      </w:r>
      <w:r w:rsidRPr="0097394B">
        <w:rPr>
          <w:vanish/>
          <w:color w:val="000000"/>
          <w:szCs w:val="22"/>
          <w:u w:val="single"/>
        </w:rPr>
        <w:t>become</w:t>
      </w:r>
      <w:r w:rsidRPr="0097394B">
        <w:rPr>
          <w:vanish/>
          <w:color w:val="000000"/>
          <w:sz w:val="8"/>
          <w:szCs w:val="8"/>
        </w:rPr>
        <w:t>.</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other</w:t>
      </w:r>
      <w:r w:rsidRPr="0097394B">
        <w:rPr>
          <w:color w:val="000000"/>
          <w:sz w:val="8"/>
          <w:szCs w:val="8"/>
        </w:rPr>
        <w:t xml:space="preserve"> </w:t>
      </w:r>
      <w:r w:rsidRPr="0097394B">
        <w:rPr>
          <w:vanish/>
          <w:color w:val="000000"/>
          <w:sz w:val="8"/>
          <w:szCs w:val="8"/>
        </w:rPr>
        <w:t>hand</w:t>
      </w:r>
      <w:r w:rsidRPr="0097394B">
        <w:rPr>
          <w:vanish/>
          <w:color w:val="000000"/>
          <w:szCs w:val="22"/>
          <w:u w:val="single"/>
        </w:rPr>
        <w:t>.</w:t>
      </w:r>
      <w:r w:rsidRPr="0097394B">
        <w:rPr>
          <w:color w:val="000000"/>
          <w:szCs w:val="22"/>
          <w:u w:val="single"/>
        </w:rPr>
        <w:t xml:space="preserve"> </w:t>
      </w:r>
      <w:r w:rsidRPr="0097394B">
        <w:rPr>
          <w:vanish/>
          <w:color w:val="000000"/>
          <w:szCs w:val="22"/>
          <w:u w:val="single"/>
        </w:rPr>
        <w:t>Chi</w:t>
      </w:r>
      <w:r w:rsidRPr="0097394B">
        <w:rPr>
          <w:color w:val="000000"/>
          <w:szCs w:val="22"/>
          <w:u w:val="single"/>
        </w:rPr>
        <w:t xml:space="preserve"> </w:t>
      </w:r>
      <w:r w:rsidRPr="0097394B">
        <w:rPr>
          <w:vanish/>
          <w:color w:val="000000"/>
          <w:szCs w:val="22"/>
          <w:u w:val="single"/>
        </w:rPr>
        <w:t>na</w:t>
      </w:r>
      <w:r w:rsidRPr="0097394B">
        <w:rPr>
          <w:color w:val="000000"/>
          <w:szCs w:val="22"/>
          <w:u w:val="single"/>
        </w:rPr>
        <w:t xml:space="preserve"> </w:t>
      </w:r>
      <w:r w:rsidRPr="0097394B">
        <w:rPr>
          <w:vanish/>
          <w:color w:val="000000"/>
          <w:szCs w:val="22"/>
          <w:u w:val="single"/>
        </w:rPr>
        <w:t>is</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stronger</w:t>
      </w:r>
      <w:r w:rsidRPr="0097394B">
        <w:rPr>
          <w:color w:val="000000"/>
          <w:szCs w:val="22"/>
          <w:u w:val="single"/>
        </w:rPr>
        <w:t xml:space="preserve"> </w:t>
      </w:r>
      <w:r w:rsidRPr="0097394B">
        <w:rPr>
          <w:vanish/>
          <w:color w:val="000000"/>
          <w:szCs w:val="22"/>
          <w:u w:val="single"/>
        </w:rPr>
        <w:t>partner</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harbors</w:t>
      </w:r>
      <w:r w:rsidRPr="0097394B">
        <w:rPr>
          <w:color w:val="000000"/>
          <w:szCs w:val="22"/>
          <w:u w:val="single"/>
        </w:rPr>
        <w:t xml:space="preserve"> </w:t>
      </w:r>
      <w:r w:rsidRPr="0097394B">
        <w:rPr>
          <w:vanish/>
          <w:color w:val="000000"/>
          <w:szCs w:val="22"/>
          <w:u w:val="single"/>
        </w:rPr>
        <w:t>not</w:t>
      </w:r>
      <w:r w:rsidRPr="0097394B">
        <w:rPr>
          <w:color w:val="000000"/>
          <w:szCs w:val="22"/>
          <w:u w:val="single"/>
        </w:rPr>
        <w:t xml:space="preserve"> </w:t>
      </w:r>
      <w:r w:rsidRPr="0097394B">
        <w:rPr>
          <w:vanish/>
          <w:color w:val="000000"/>
          <w:szCs w:val="22"/>
          <w:u w:val="single"/>
        </w:rPr>
        <w:t>completely</w:t>
      </w:r>
      <w:r w:rsidRPr="0097394B">
        <w:rPr>
          <w:color w:val="000000"/>
          <w:szCs w:val="22"/>
          <w:u w:val="single"/>
        </w:rPr>
        <w:t xml:space="preserve"> </w:t>
      </w:r>
      <w:r w:rsidRPr="0097394B">
        <w:rPr>
          <w:vanish/>
          <w:color w:val="000000"/>
          <w:szCs w:val="22"/>
          <w:u w:val="single"/>
        </w:rPr>
        <w:t>friendly</w:t>
      </w:r>
      <w:r w:rsidRPr="0097394B">
        <w:rPr>
          <w:color w:val="000000"/>
          <w:szCs w:val="22"/>
          <w:u w:val="single"/>
        </w:rPr>
        <w:t xml:space="preserve"> </w:t>
      </w:r>
      <w:r w:rsidRPr="0097394B">
        <w:rPr>
          <w:vanish/>
          <w:color w:val="000000"/>
          <w:szCs w:val="22"/>
          <w:u w:val="single"/>
        </w:rPr>
        <w:t>feelings</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wards</w:t>
      </w:r>
      <w:r w:rsidRPr="0097394B">
        <w:rPr>
          <w:color w:val="000000"/>
          <w:szCs w:val="22"/>
          <w:u w:val="single"/>
        </w:rPr>
        <w:t xml:space="preserve"> </w:t>
      </w:r>
      <w:r w:rsidRPr="0097394B">
        <w:rPr>
          <w:vanish/>
          <w:color w:val="000000"/>
          <w:szCs w:val="22"/>
          <w:u w:val="single"/>
        </w:rPr>
        <w:t>Moscow</w:t>
      </w:r>
      <w:r w:rsidRPr="0097394B">
        <w:rPr>
          <w:vanish/>
          <w:color w:val="000000"/>
          <w:sz w:val="8"/>
          <w:szCs w:val="8"/>
        </w:rPr>
        <w:t>.</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Russia</w:t>
      </w:r>
      <w:r w:rsidRPr="0097394B">
        <w:rPr>
          <w:color w:val="000000"/>
          <w:sz w:val="8"/>
          <w:szCs w:val="8"/>
        </w:rPr>
        <w:t xml:space="preserve"> </w:t>
      </w:r>
      <w:r w:rsidRPr="0097394B">
        <w:rPr>
          <w:vanish/>
          <w:color w:val="000000"/>
          <w:sz w:val="8"/>
          <w:szCs w:val="8"/>
        </w:rPr>
        <w:t>took</w:t>
      </w:r>
      <w:r w:rsidRPr="0097394B">
        <w:rPr>
          <w:color w:val="000000"/>
          <w:sz w:val="8"/>
          <w:szCs w:val="8"/>
        </w:rPr>
        <w:t xml:space="preserve"> </w:t>
      </w:r>
      <w:r w:rsidRPr="0097394B">
        <w:rPr>
          <w:vanish/>
          <w:color w:val="000000"/>
          <w:sz w:val="8"/>
          <w:szCs w:val="8"/>
        </w:rPr>
        <w:t>part</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China’s</w:t>
      </w:r>
      <w:r w:rsidRPr="0097394B">
        <w:rPr>
          <w:color w:val="000000"/>
          <w:sz w:val="8"/>
          <w:szCs w:val="8"/>
        </w:rPr>
        <w:t xml:space="preserve"> </w:t>
      </w:r>
      <w:r w:rsidRPr="0097394B">
        <w:rPr>
          <w:vanish/>
          <w:color w:val="000000"/>
          <w:sz w:val="8"/>
          <w:szCs w:val="8"/>
        </w:rPr>
        <w:t>humiliation</w:t>
      </w:r>
      <w:r w:rsidRPr="0097394B">
        <w:rPr>
          <w:color w:val="000000"/>
          <w:sz w:val="8"/>
          <w:szCs w:val="8"/>
        </w:rPr>
        <w:t xml:space="preserve"> </w:t>
      </w:r>
      <w:r w:rsidRPr="0097394B">
        <w:rPr>
          <w:vanish/>
          <w:color w:val="000000"/>
          <w:sz w:val="8"/>
          <w:szCs w:val="8"/>
        </w:rPr>
        <w:t>during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imperi</w:t>
      </w:r>
      <w:r w:rsidRPr="0097394B">
        <w:rPr>
          <w:color w:val="000000"/>
          <w:sz w:val="8"/>
          <w:szCs w:val="8"/>
        </w:rPr>
        <w:t xml:space="preserve"> </w:t>
      </w:r>
      <w:r w:rsidRPr="0097394B">
        <w:rPr>
          <w:vanish/>
          <w:color w:val="000000"/>
          <w:sz w:val="8"/>
          <w:szCs w:val="8"/>
        </w:rPr>
        <w:t>alist</w:t>
      </w:r>
      <w:r w:rsidRPr="0097394B">
        <w:rPr>
          <w:color w:val="000000"/>
          <w:sz w:val="8"/>
          <w:szCs w:val="8"/>
        </w:rPr>
        <w:t xml:space="preserve"> </w:t>
      </w:r>
      <w:r w:rsidRPr="0097394B">
        <w:rPr>
          <w:vanish/>
          <w:color w:val="000000"/>
          <w:sz w:val="8"/>
          <w:szCs w:val="8"/>
        </w:rPr>
        <w:t>period</w:t>
      </w:r>
      <w:r w:rsidRPr="0097394B">
        <w:rPr>
          <w:color w:val="000000"/>
          <w:sz w:val="8"/>
          <w:szCs w:val="8"/>
        </w:rPr>
        <w:t xml:space="preserve"> </w:t>
      </w:r>
      <w:r w:rsidRPr="0097394B">
        <w:rPr>
          <w:vanish/>
          <w:color w:val="000000"/>
          <w:sz w:val="8"/>
          <w:szCs w:val="8"/>
        </w:rPr>
        <w:t>no</w:t>
      </w:r>
      <w:r w:rsidRPr="0097394B">
        <w:rPr>
          <w:color w:val="000000"/>
          <w:sz w:val="8"/>
          <w:szCs w:val="8"/>
        </w:rPr>
        <w:t xml:space="preserve"> </w:t>
      </w:r>
      <w:r w:rsidRPr="0097394B">
        <w:rPr>
          <w:vanish/>
          <w:color w:val="000000"/>
          <w:sz w:val="8"/>
          <w:szCs w:val="8"/>
        </w:rPr>
        <w:t>less</w:t>
      </w:r>
      <w:r w:rsidRPr="0097394B">
        <w:rPr>
          <w:color w:val="000000"/>
          <w:sz w:val="8"/>
          <w:szCs w:val="8"/>
        </w:rPr>
        <w:t xml:space="preserve"> </w:t>
      </w:r>
      <w:r w:rsidRPr="0097394B">
        <w:rPr>
          <w:vanish/>
          <w:color w:val="000000"/>
          <w:sz w:val="8"/>
          <w:szCs w:val="8"/>
        </w:rPr>
        <w:t>than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did.</w:t>
      </w:r>
      <w:r w:rsidRPr="0097394B">
        <w:rPr>
          <w:color w:val="000000"/>
          <w:sz w:val="8"/>
          <w:szCs w:val="8"/>
        </w:rPr>
        <w:t xml:space="preserve"> </w:t>
      </w:r>
      <w:r w:rsidRPr="0097394B">
        <w:rPr>
          <w:vanish/>
          <w:color w:val="000000"/>
          <w:sz w:val="8"/>
          <w:szCs w:val="8"/>
        </w:rPr>
        <w:t>Russian</w:t>
      </w:r>
      <w:r w:rsidRPr="0097394B">
        <w:rPr>
          <w:color w:val="000000"/>
          <w:sz w:val="8"/>
          <w:szCs w:val="8"/>
        </w:rPr>
        <w:t xml:space="preserve"> </w:t>
      </w:r>
      <w:r w:rsidRPr="0097394B">
        <w:rPr>
          <w:vanish/>
          <w:color w:val="000000"/>
          <w:sz w:val="8"/>
          <w:szCs w:val="8"/>
        </w:rPr>
        <w:t>fears</w:t>
      </w:r>
      <w:r w:rsidRPr="0097394B">
        <w:rPr>
          <w:color w:val="000000"/>
          <w:sz w:val="8"/>
          <w:szCs w:val="8"/>
        </w:rPr>
        <w:t xml:space="preserve"> </w:t>
      </w:r>
      <w:r w:rsidRPr="0097394B">
        <w:rPr>
          <w:vanish/>
          <w:color w:val="000000"/>
          <w:sz w:val="8"/>
          <w:szCs w:val="8"/>
        </w:rPr>
        <w:t>concerning</w:t>
      </w:r>
      <w:r w:rsidRPr="0097394B">
        <w:rPr>
          <w:color w:val="000000"/>
          <w:sz w:val="8"/>
          <w:szCs w:val="8"/>
        </w:rPr>
        <w:t xml:space="preserve"> </w:t>
      </w:r>
      <w:r w:rsidRPr="0097394B">
        <w:rPr>
          <w:vanish/>
          <w:color w:val="000000"/>
          <w:sz w:val="8"/>
          <w:szCs w:val="8"/>
        </w:rPr>
        <w:t>covert</w:t>
      </w:r>
      <w:r w:rsidRPr="0097394B">
        <w:rPr>
          <w:color w:val="000000"/>
          <w:sz w:val="8"/>
          <w:szCs w:val="8"/>
        </w:rPr>
        <w:t xml:space="preserve"> </w:t>
      </w:r>
      <w:r w:rsidRPr="0097394B">
        <w:rPr>
          <w:vanish/>
          <w:color w:val="000000"/>
          <w:sz w:val="8"/>
          <w:szCs w:val="8"/>
        </w:rPr>
        <w:t>immigration</w:t>
      </w:r>
      <w:r w:rsidRPr="0097394B">
        <w:rPr>
          <w:color w:val="000000"/>
          <w:sz w:val="8"/>
          <w:szCs w:val="8"/>
        </w:rPr>
        <w:t xml:space="preserve"> </w:t>
      </w:r>
      <w:r w:rsidRPr="0097394B">
        <w:rPr>
          <w:vanish/>
          <w:color w:val="000000"/>
          <w:sz w:val="8"/>
          <w:szCs w:val="8"/>
        </w:rPr>
        <w:t>into</w:t>
      </w:r>
      <w:r w:rsidRPr="0097394B">
        <w:rPr>
          <w:color w:val="000000"/>
          <w:sz w:val="8"/>
          <w:szCs w:val="8"/>
        </w:rPr>
        <w:t xml:space="preserve"> </w:t>
      </w:r>
      <w:r w:rsidRPr="0097394B">
        <w:rPr>
          <w:vanish/>
          <w:color w:val="000000"/>
          <w:sz w:val="8"/>
          <w:szCs w:val="8"/>
        </w:rPr>
        <w:t>Eastern</w:t>
      </w:r>
      <w:r w:rsidRPr="0097394B">
        <w:rPr>
          <w:color w:val="000000"/>
          <w:sz w:val="8"/>
          <w:szCs w:val="8"/>
        </w:rPr>
        <w:t xml:space="preserve"> </w:t>
      </w:r>
      <w:r w:rsidRPr="0097394B">
        <w:rPr>
          <w:vanish/>
          <w:color w:val="000000"/>
          <w:sz w:val="8"/>
          <w:szCs w:val="8"/>
        </w:rPr>
        <w:t>Siberia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demographic</w:t>
      </w:r>
      <w:r w:rsidRPr="0097394B">
        <w:rPr>
          <w:color w:val="000000"/>
          <w:sz w:val="8"/>
          <w:szCs w:val="8"/>
        </w:rPr>
        <w:t xml:space="preserve"> </w:t>
      </w:r>
      <w:r w:rsidRPr="0097394B">
        <w:rPr>
          <w:vanish/>
          <w:color w:val="000000"/>
          <w:sz w:val="8"/>
          <w:szCs w:val="8"/>
        </w:rPr>
        <w:t>repercussions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political</w:t>
      </w:r>
      <w:r w:rsidRPr="0097394B">
        <w:rPr>
          <w:color w:val="000000"/>
          <w:sz w:val="8"/>
          <w:szCs w:val="8"/>
        </w:rPr>
        <w:t xml:space="preserve"> </w:t>
      </w:r>
      <w:r w:rsidRPr="0097394B">
        <w:rPr>
          <w:vanish/>
          <w:color w:val="000000"/>
          <w:sz w:val="8"/>
          <w:szCs w:val="8"/>
        </w:rPr>
        <w:t>consequences</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might</w:t>
      </w:r>
      <w:r w:rsidRPr="0097394B">
        <w:rPr>
          <w:color w:val="000000"/>
          <w:sz w:val="8"/>
          <w:szCs w:val="8"/>
        </w:rPr>
        <w:t xml:space="preserve"> </w:t>
      </w:r>
      <w:r w:rsidRPr="0097394B">
        <w:rPr>
          <w:vanish/>
          <w:color w:val="000000"/>
          <w:sz w:val="8"/>
          <w:szCs w:val="8"/>
        </w:rPr>
        <w:t>result</w:t>
      </w:r>
      <w:r w:rsidRPr="0097394B">
        <w:rPr>
          <w:color w:val="000000"/>
          <w:sz w:val="8"/>
          <w:szCs w:val="8"/>
        </w:rPr>
        <w:t xml:space="preserve"> </w:t>
      </w:r>
      <w:r w:rsidRPr="0097394B">
        <w:rPr>
          <w:vanish/>
          <w:color w:val="000000"/>
          <w:sz w:val="8"/>
          <w:szCs w:val="8"/>
        </w:rPr>
        <w:t>therefrom</w:t>
      </w:r>
      <w:r w:rsidRPr="0097394B">
        <w:rPr>
          <w:color w:val="000000"/>
          <w:sz w:val="8"/>
          <w:szCs w:val="8"/>
        </w:rPr>
        <w:t xml:space="preserve"> </w:t>
      </w:r>
      <w:r w:rsidRPr="0097394B">
        <w:rPr>
          <w:vanish/>
          <w:color w:val="000000"/>
          <w:sz w:val="8"/>
          <w:szCs w:val="8"/>
        </w:rPr>
        <w:t>add</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uneasiness.</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natural</w:t>
      </w:r>
      <w:r w:rsidRPr="0097394B">
        <w:rPr>
          <w:color w:val="000000"/>
          <w:sz w:val="8"/>
          <w:szCs w:val="8"/>
        </w:rPr>
        <w:t xml:space="preserve"> </w:t>
      </w:r>
      <w:r w:rsidRPr="0097394B">
        <w:rPr>
          <w:vanish/>
          <w:color w:val="000000"/>
          <w:sz w:val="8"/>
          <w:szCs w:val="8"/>
        </w:rPr>
        <w:t>rivals</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regional</w:t>
      </w:r>
      <w:r w:rsidRPr="0097394B">
        <w:rPr>
          <w:color w:val="000000"/>
          <w:sz w:val="8"/>
          <w:szCs w:val="8"/>
        </w:rPr>
        <w:t xml:space="preserve"> </w:t>
      </w:r>
      <w:r w:rsidRPr="0097394B">
        <w:rPr>
          <w:vanish/>
          <w:color w:val="000000"/>
          <w:sz w:val="8"/>
          <w:szCs w:val="8"/>
        </w:rPr>
        <w:t>preponderance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Asia</w:t>
      </w:r>
      <w:r w:rsidRPr="0097394B">
        <w:rPr>
          <w:color w:val="000000"/>
          <w:sz w:val="8"/>
          <w:szCs w:val="8"/>
        </w:rPr>
        <w:t xml:space="preserve"> </w:t>
      </w:r>
      <w:r w:rsidRPr="0097394B">
        <w:rPr>
          <w:vanish/>
          <w:color w:val="000000"/>
          <w:sz w:val="8"/>
          <w:szCs w:val="8"/>
        </w:rPr>
        <w:t>(Gilbov/Hcginbotham</w:t>
      </w:r>
      <w:r w:rsidRPr="0097394B">
        <w:rPr>
          <w:color w:val="000000"/>
          <w:sz w:val="8"/>
          <w:szCs w:val="8"/>
        </w:rPr>
        <w:t xml:space="preserve"> </w:t>
      </w:r>
      <w:r w:rsidRPr="0097394B">
        <w:rPr>
          <w:vanish/>
          <w:color w:val="000000"/>
          <w:sz w:val="8"/>
          <w:szCs w:val="8"/>
        </w:rPr>
        <w:t>2012).</w:t>
      </w:r>
      <w:r w:rsidRPr="0097394B">
        <w:rPr>
          <w:color w:val="000000"/>
          <w:sz w:val="8"/>
          <w:szCs w:val="8"/>
        </w:rPr>
        <w:t xml:space="preserve"> </w:t>
      </w:r>
      <w:r w:rsidRPr="0097394B">
        <w:rPr>
          <w:vanish/>
          <w:color w:val="000000"/>
          <w:sz w:val="8"/>
          <w:szCs w:val="8"/>
        </w:rPr>
        <w:t>Both</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developing</w:t>
      </w:r>
      <w:r w:rsidRPr="0097394B">
        <w:rPr>
          <w:color w:val="000000"/>
          <w:sz w:val="8"/>
          <w:szCs w:val="8"/>
        </w:rPr>
        <w:t xml:space="preserve"> </w:t>
      </w:r>
      <w:r w:rsidRPr="0097394B">
        <w:rPr>
          <w:vanish/>
          <w:color w:val="000000"/>
          <w:sz w:val="8"/>
          <w:szCs w:val="8"/>
        </w:rPr>
        <w:t>rapidly.</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still</w:t>
      </w:r>
      <w:r w:rsidRPr="0097394B">
        <w:rPr>
          <w:color w:val="000000"/>
          <w:sz w:val="8"/>
          <w:szCs w:val="8"/>
        </w:rPr>
        <w:t xml:space="preserve"> </w:t>
      </w:r>
      <w:r w:rsidRPr="0097394B">
        <w:rPr>
          <w:vanish/>
          <w:color w:val="000000"/>
          <w:sz w:val="8"/>
          <w:szCs w:val="8"/>
        </w:rPr>
        <w:t>ahead.</w:t>
      </w:r>
      <w:r w:rsidRPr="0097394B">
        <w:rPr>
          <w:color w:val="000000"/>
          <w:sz w:val="8"/>
          <w:szCs w:val="8"/>
        </w:rPr>
        <w:t xml:space="preserve"> </w:t>
      </w:r>
      <w:r w:rsidRPr="0097394B">
        <w:rPr>
          <w:vanish/>
          <w:color w:val="000000"/>
          <w:sz w:val="8"/>
          <w:szCs w:val="8"/>
        </w:rPr>
        <w:t>Territorial</w:t>
      </w:r>
      <w:r w:rsidRPr="0097394B">
        <w:rPr>
          <w:color w:val="000000"/>
          <w:sz w:val="8"/>
          <w:szCs w:val="8"/>
        </w:rPr>
        <w:t xml:space="preserve"> </w:t>
      </w:r>
      <w:r w:rsidRPr="0097394B">
        <w:rPr>
          <w:vanish/>
          <w:color w:val="000000"/>
          <w:sz w:val="8"/>
          <w:szCs w:val="8"/>
        </w:rPr>
        <w:t>disputes.</w:t>
      </w:r>
      <w:r w:rsidRPr="0097394B">
        <w:rPr>
          <w:color w:val="000000"/>
          <w:sz w:val="8"/>
          <w:szCs w:val="8"/>
        </w:rPr>
        <w:t xml:space="preserve"> </w:t>
      </w:r>
      <w:r w:rsidRPr="0097394B">
        <w:rPr>
          <w:vanish/>
          <w:color w:val="000000"/>
          <w:sz w:val="8"/>
          <w:szCs w:val="8"/>
        </w:rPr>
        <w:t>India’s</w:t>
      </w:r>
      <w:r w:rsidRPr="0097394B">
        <w:rPr>
          <w:color w:val="000000"/>
          <w:sz w:val="8"/>
          <w:szCs w:val="8"/>
        </w:rPr>
        <w:t xml:space="preserve"> </w:t>
      </w:r>
      <w:r w:rsidRPr="0097394B">
        <w:rPr>
          <w:vanish/>
          <w:color w:val="000000"/>
          <w:sz w:val="8"/>
          <w:szCs w:val="8"/>
        </w:rPr>
        <w:t>liospitalit</w:t>
      </w:r>
      <w:r w:rsidRPr="0097394B">
        <w:rPr>
          <w:color w:val="000000"/>
          <w:sz w:val="8"/>
          <w:szCs w:val="8"/>
        </w:rPr>
        <w:t xml:space="preserve"> </w:t>
      </w:r>
      <w:r w:rsidRPr="0097394B">
        <w:rPr>
          <w:vanish/>
          <w:color w:val="000000"/>
          <w:sz w:val="8"/>
          <w:szCs w:val="8"/>
        </w:rPr>
        <w:t>Lo</w:t>
      </w:r>
      <w:r w:rsidRPr="0097394B">
        <w:rPr>
          <w:color w:val="000000"/>
          <w:sz w:val="8"/>
          <w:szCs w:val="8"/>
        </w:rPr>
        <w:t xml:space="preserve"> </w:t>
      </w:r>
      <w:r w:rsidRPr="0097394B">
        <w:rPr>
          <w:vanish/>
          <w:color w:val="000000"/>
          <w:sz w:val="8"/>
          <w:szCs w:val="8"/>
        </w:rPr>
        <w:t>TibeLan</w:t>
      </w:r>
      <w:r w:rsidRPr="0097394B">
        <w:rPr>
          <w:color w:val="000000"/>
          <w:sz w:val="8"/>
          <w:szCs w:val="8"/>
        </w:rPr>
        <w:t xml:space="preserve"> </w:t>
      </w:r>
      <w:r w:rsidRPr="0097394B">
        <w:rPr>
          <w:vanish/>
          <w:color w:val="000000"/>
          <w:sz w:val="8"/>
          <w:szCs w:val="8"/>
        </w:rPr>
        <w:t>exiles</w:t>
      </w:r>
      <w:r w:rsidRPr="0097394B">
        <w:rPr>
          <w:color w:val="000000"/>
          <w:sz w:val="8"/>
          <w:szCs w:val="8"/>
        </w:rPr>
        <w:t xml:space="preserve"> </w:t>
      </w:r>
      <w:r w:rsidRPr="0097394B">
        <w:rPr>
          <w:vanish/>
          <w:color w:val="000000"/>
          <w:sz w:val="8"/>
          <w:szCs w:val="8"/>
        </w:rPr>
        <w:t>including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Dalai</w:t>
      </w:r>
      <w:r w:rsidRPr="0097394B">
        <w:rPr>
          <w:color w:val="000000"/>
          <w:sz w:val="8"/>
          <w:szCs w:val="8"/>
        </w:rPr>
        <w:t xml:space="preserve"> </w:t>
      </w:r>
      <w:r w:rsidRPr="0097394B">
        <w:rPr>
          <w:vanish/>
          <w:color w:val="000000"/>
          <w:sz w:val="8"/>
          <w:szCs w:val="8"/>
        </w:rPr>
        <w:t>Lama.</w:t>
      </w:r>
      <w:r w:rsidRPr="0097394B">
        <w:rPr>
          <w:color w:val="000000"/>
          <w:sz w:val="8"/>
          <w:szCs w:val="8"/>
        </w:rPr>
        <w:t xml:space="preserve"> </w:t>
      </w:r>
      <w:r w:rsidRPr="0097394B">
        <w:rPr>
          <w:vanish/>
          <w:color w:val="000000"/>
          <w:sz w:val="8"/>
          <w:szCs w:val="8"/>
        </w:rPr>
        <w:t>China’s</w:t>
      </w:r>
      <w:r w:rsidRPr="0097394B">
        <w:rPr>
          <w:color w:val="000000"/>
          <w:sz w:val="8"/>
          <w:szCs w:val="8"/>
        </w:rPr>
        <w:t xml:space="preserve"> </w:t>
      </w:r>
      <w:r w:rsidRPr="0097394B">
        <w:rPr>
          <w:vanish/>
          <w:color w:val="000000"/>
          <w:sz w:val="8"/>
          <w:szCs w:val="8"/>
        </w:rPr>
        <w:t>close</w:t>
      </w:r>
      <w:r w:rsidRPr="0097394B">
        <w:rPr>
          <w:color w:val="000000"/>
          <w:sz w:val="8"/>
          <w:szCs w:val="8"/>
        </w:rPr>
        <w:t xml:space="preserve"> </w:t>
      </w:r>
      <w:r w:rsidRPr="0097394B">
        <w:rPr>
          <w:vanish/>
          <w:color w:val="000000"/>
          <w:sz w:val="8"/>
          <w:szCs w:val="8"/>
        </w:rPr>
        <w:t>relation</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Pakistan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growing</w:t>
      </w:r>
      <w:r w:rsidRPr="0097394B">
        <w:rPr>
          <w:color w:val="000000"/>
          <w:sz w:val="8"/>
          <w:szCs w:val="8"/>
        </w:rPr>
        <w:t xml:space="preserve"> </w:t>
      </w:r>
      <w:r w:rsidRPr="0097394B">
        <w:rPr>
          <w:vanish/>
          <w:color w:val="000000"/>
          <w:sz w:val="8"/>
          <w:szCs w:val="8"/>
        </w:rPr>
        <w:t>naval</w:t>
      </w:r>
      <w:r w:rsidRPr="0097394B">
        <w:rPr>
          <w:color w:val="000000"/>
          <w:sz w:val="8"/>
          <w:szCs w:val="8"/>
        </w:rPr>
        <w:t xml:space="preserve"> </w:t>
      </w:r>
      <w:r w:rsidRPr="0097394B">
        <w:rPr>
          <w:vanish/>
          <w:color w:val="000000"/>
          <w:sz w:val="8"/>
          <w:szCs w:val="8"/>
        </w:rPr>
        <w:t>rivalry</w:t>
      </w:r>
      <w:r w:rsidRPr="0097394B">
        <w:rPr>
          <w:color w:val="000000"/>
          <w:sz w:val="8"/>
          <w:szCs w:val="8"/>
        </w:rPr>
        <w:t xml:space="preserve"> </w:t>
      </w:r>
      <w:r w:rsidRPr="0097394B">
        <w:rPr>
          <w:vanish/>
          <w:color w:val="000000"/>
          <w:sz w:val="8"/>
          <w:szCs w:val="8"/>
        </w:rPr>
        <w:t>spanning</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Indian</w:t>
      </w:r>
      <w:r w:rsidRPr="0097394B">
        <w:rPr>
          <w:color w:val="000000"/>
          <w:sz w:val="8"/>
          <w:szCs w:val="8"/>
        </w:rPr>
        <w:t xml:space="preserve"> </w:t>
      </w:r>
      <w:r w:rsidRPr="0097394B">
        <w:rPr>
          <w:vanish/>
          <w:color w:val="000000"/>
          <w:sz w:val="8"/>
          <w:szCs w:val="8"/>
        </w:rPr>
        <w:t>Ocean</w:t>
      </w:r>
      <w:r w:rsidRPr="0097394B">
        <w:rPr>
          <w:color w:val="000000"/>
          <w:sz w:val="8"/>
          <w:szCs w:val="8"/>
        </w:rPr>
        <w:t xml:space="preserve"> </w:t>
      </w:r>
      <w:r w:rsidRPr="0097394B">
        <w:rPr>
          <w:vanish/>
          <w:color w:val="000000"/>
          <w:sz w:val="8"/>
          <w:szCs w:val="8"/>
        </w:rPr>
        <w:t>from</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Strait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Malacca</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Iranian</w:t>
      </w:r>
      <w:r w:rsidRPr="0097394B">
        <w:rPr>
          <w:color w:val="000000"/>
          <w:sz w:val="8"/>
          <w:szCs w:val="8"/>
        </w:rPr>
        <w:t xml:space="preserve"> </w:t>
      </w:r>
      <w:r w:rsidRPr="0097394B">
        <w:rPr>
          <w:vanish/>
          <w:color w:val="000000"/>
          <w:sz w:val="8"/>
          <w:szCs w:val="8"/>
        </w:rPr>
        <w:t>shores</w:t>
      </w:r>
      <w:r w:rsidRPr="0097394B">
        <w:rPr>
          <w:color w:val="000000"/>
          <w:sz w:val="8"/>
          <w:szCs w:val="8"/>
        </w:rPr>
        <w:t xml:space="preserve"> </w:t>
      </w:r>
      <w:r w:rsidRPr="0097394B">
        <w:rPr>
          <w:vanish/>
          <w:color w:val="000000"/>
          <w:sz w:val="8"/>
          <w:szCs w:val="8"/>
        </w:rPr>
        <w:t>(Garofano/Dew</w:t>
      </w:r>
      <w:r w:rsidRPr="0097394B">
        <w:rPr>
          <w:color w:val="000000"/>
          <w:sz w:val="8"/>
          <w:szCs w:val="8"/>
        </w:rPr>
        <w:t xml:space="preserve"> </w:t>
      </w:r>
      <w:r w:rsidRPr="0097394B">
        <w:rPr>
          <w:vanish/>
          <w:color w:val="000000"/>
          <w:sz w:val="8"/>
          <w:szCs w:val="8"/>
        </w:rPr>
        <w:t>2013)</w:t>
      </w:r>
      <w:r w:rsidRPr="0097394B">
        <w:rPr>
          <w:color w:val="000000"/>
          <w:sz w:val="8"/>
          <w:szCs w:val="8"/>
        </w:rPr>
        <w:t xml:space="preserve"> </w:t>
      </w:r>
      <w:r w:rsidRPr="0097394B">
        <w:rPr>
          <w:vanish/>
          <w:color w:val="000000"/>
          <w:sz w:val="8"/>
          <w:szCs w:val="8"/>
        </w:rPr>
        <w:t>run</w:t>
      </w:r>
      <w:r w:rsidRPr="0097394B">
        <w:rPr>
          <w:color w:val="000000"/>
          <w:sz w:val="8"/>
          <w:szCs w:val="8"/>
        </w:rPr>
        <w:t xml:space="preserve"> </w:t>
      </w:r>
      <w:r w:rsidRPr="0097394B">
        <w:rPr>
          <w:vanish/>
          <w:color w:val="000000"/>
          <w:sz w:val="8"/>
          <w:szCs w:val="8"/>
        </w:rPr>
        <w:t>parallel</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rapidly</w:t>
      </w:r>
      <w:r w:rsidRPr="0097394B">
        <w:rPr>
          <w:color w:val="000000"/>
          <w:sz w:val="8"/>
          <w:szCs w:val="8"/>
        </w:rPr>
        <w:t xml:space="preserve"> </w:t>
      </w:r>
      <w:r w:rsidRPr="0097394B">
        <w:rPr>
          <w:vanish/>
          <w:color w:val="000000"/>
          <w:sz w:val="8"/>
          <w:szCs w:val="8"/>
        </w:rPr>
        <w:t>growing</w:t>
      </w:r>
      <w:r w:rsidRPr="0097394B">
        <w:rPr>
          <w:color w:val="000000"/>
          <w:sz w:val="8"/>
          <w:szCs w:val="8"/>
        </w:rPr>
        <w:t xml:space="preserve"> </w:t>
      </w:r>
      <w:r w:rsidRPr="0097394B">
        <w:rPr>
          <w:vanish/>
          <w:color w:val="000000"/>
          <w:sz w:val="8"/>
          <w:szCs w:val="8"/>
        </w:rPr>
        <w:t>economic</w:t>
      </w:r>
      <w:r w:rsidRPr="0097394B">
        <w:rPr>
          <w:color w:val="000000"/>
          <w:sz w:val="8"/>
          <w:szCs w:val="8"/>
        </w:rPr>
        <w:t xml:space="preserve"> </w:t>
      </w:r>
      <w:r w:rsidRPr="0097394B">
        <w:rPr>
          <w:vanish/>
          <w:color w:val="000000"/>
          <w:sz w:val="8"/>
          <w:szCs w:val="8"/>
        </w:rPr>
        <w:t>relations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ostensible</w:t>
      </w:r>
      <w:r w:rsidRPr="0097394B">
        <w:rPr>
          <w:color w:val="000000"/>
          <w:sz w:val="8"/>
          <w:szCs w:val="8"/>
        </w:rPr>
        <w:t xml:space="preserve"> </w:t>
      </w:r>
      <w:r w:rsidRPr="0097394B">
        <w:rPr>
          <w:vanish/>
          <w:color w:val="000000"/>
          <w:sz w:val="8"/>
          <w:szCs w:val="8"/>
        </w:rPr>
        <w:t>efforts</w:t>
      </w:r>
      <w:r w:rsidRPr="0097394B">
        <w:rPr>
          <w:color w:val="000000"/>
          <w:sz w:val="8"/>
          <w:szCs w:val="8"/>
        </w:rPr>
        <w:t xml:space="preserve"> </w:t>
      </w:r>
      <w:r w:rsidRPr="0097394B">
        <w:rPr>
          <w:vanish/>
          <w:color w:val="000000"/>
          <w:sz w:val="8"/>
          <w:szCs w:val="8"/>
        </w:rPr>
        <w:t>lo</w:t>
      </w:r>
      <w:r w:rsidRPr="0097394B">
        <w:rPr>
          <w:color w:val="000000"/>
          <w:sz w:val="8"/>
          <w:szCs w:val="8"/>
        </w:rPr>
        <w:t xml:space="preserve"> </w:t>
      </w:r>
      <w:r w:rsidRPr="0097394B">
        <w:rPr>
          <w:vanish/>
          <w:color w:val="000000"/>
          <w:sz w:val="8"/>
          <w:szCs w:val="8"/>
        </w:rPr>
        <w:t>present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relationship</w:t>
      </w:r>
      <w:r w:rsidRPr="0097394B">
        <w:rPr>
          <w:color w:val="000000"/>
          <w:sz w:val="8"/>
          <w:szCs w:val="8"/>
        </w:rPr>
        <w:t xml:space="preserve"> </w:t>
      </w:r>
      <w:r w:rsidRPr="0097394B">
        <w:rPr>
          <w:vanish/>
          <w:color w:val="000000"/>
          <w:sz w:val="8"/>
          <w:szCs w:val="8"/>
        </w:rPr>
        <w:t>if</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amiable</w:t>
      </w:r>
      <w:r w:rsidRPr="0097394B">
        <w:rPr>
          <w:color w:val="000000"/>
          <w:sz w:val="8"/>
          <w:szCs w:val="8"/>
        </w:rPr>
        <w:t xml:space="preserve"> </w:t>
      </w:r>
      <w:r w:rsidRPr="0097394B">
        <w:rPr>
          <w:vanish/>
          <w:color w:val="000000"/>
          <w:sz w:val="8"/>
          <w:szCs w:val="8"/>
        </w:rPr>
        <w:t>then</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least</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partner-like.</w:t>
      </w:r>
      <w:r w:rsidRPr="0097394B">
        <w:rPr>
          <w:color w:val="000000"/>
          <w:sz w:val="8"/>
          <w:szCs w:val="8"/>
        </w:rPr>
        <w:t xml:space="preserve"> </w:t>
      </w:r>
      <w:r w:rsidRPr="0097394B">
        <w:rPr>
          <w:vanish/>
          <w:color w:val="000000"/>
          <w:szCs w:val="22"/>
          <w:u w:val="single"/>
          <w:shd w:val="clear" w:color="auto" w:fill="00FFFF"/>
        </w:rPr>
        <w:t>The</w:t>
      </w:r>
      <w:r w:rsidRPr="0097394B">
        <w:rPr>
          <w:color w:val="000000"/>
          <w:szCs w:val="22"/>
          <w:u w:val="single"/>
          <w:shd w:val="clear" w:color="auto" w:fill="00FFFF"/>
        </w:rPr>
        <w:t xml:space="preserve"> </w:t>
      </w:r>
      <w:r w:rsidRPr="0097394B">
        <w:rPr>
          <w:vanish/>
          <w:color w:val="000000"/>
          <w:szCs w:val="22"/>
          <w:u w:val="single"/>
          <w:shd w:val="clear" w:color="auto" w:fill="00FFFF"/>
        </w:rPr>
        <w:t>U</w:t>
      </w:r>
      <w:r w:rsidRPr="0097394B">
        <w:rPr>
          <w:vanish/>
          <w:color w:val="000000"/>
          <w:szCs w:val="22"/>
          <w:u w:val="single"/>
        </w:rPr>
        <w:t>nited</w:t>
      </w:r>
      <w:r w:rsidRPr="0097394B">
        <w:rPr>
          <w:color w:val="000000"/>
          <w:szCs w:val="22"/>
          <w:u w:val="single"/>
        </w:rPr>
        <w:t xml:space="preserve"> </w:t>
      </w:r>
      <w:r w:rsidRPr="0097394B">
        <w:rPr>
          <w:vanish/>
          <w:color w:val="000000"/>
          <w:szCs w:val="22"/>
          <w:u w:val="single"/>
          <w:shd w:val="clear" w:color="auto" w:fill="00FFFF"/>
        </w:rPr>
        <w:t>S</w:t>
      </w:r>
      <w:r w:rsidRPr="0097394B">
        <w:rPr>
          <w:vanish/>
          <w:color w:val="000000"/>
          <w:szCs w:val="22"/>
          <w:u w:val="single"/>
        </w:rPr>
        <w:t>tates,</w:t>
      </w:r>
      <w:r w:rsidRPr="0097394B">
        <w:rPr>
          <w:color w:val="000000"/>
          <w:szCs w:val="22"/>
          <w:u w:val="single"/>
        </w:rPr>
        <w:t xml:space="preserve"> </w:t>
      </w:r>
      <w:r w:rsidRPr="0097394B">
        <w:rPr>
          <w:vanish/>
          <w:color w:val="000000"/>
          <w:szCs w:val="22"/>
          <w:u w:val="single"/>
          <w:shd w:val="clear" w:color="auto" w:fill="00FFFF"/>
        </w:rPr>
        <w:t>China,</w:t>
      </w:r>
      <w:r w:rsidRPr="0097394B">
        <w:rPr>
          <w:color w:val="000000"/>
          <w:szCs w:val="22"/>
          <w:u w:val="single"/>
          <w:shd w:val="clear" w:color="auto" w:fill="00FFFF"/>
        </w:rPr>
        <w:t xml:space="preserve"> </w:t>
      </w:r>
      <w:r w:rsidRPr="0097394B">
        <w:rPr>
          <w:vanish/>
          <w:color w:val="000000"/>
          <w:szCs w:val="22"/>
          <w:u w:val="single"/>
          <w:shd w:val="clear" w:color="auto" w:fill="00FFFF"/>
        </w:rPr>
        <w:t>Russia</w:t>
      </w:r>
      <w:r w:rsidRPr="0097394B">
        <w:rPr>
          <w:color w:val="000000"/>
          <w:szCs w:val="22"/>
          <w:u w:val="single"/>
          <w:shd w:val="clear" w:color="auto" w:fill="00FFFF"/>
        </w:rPr>
        <w:t xml:space="preserve"> </w:t>
      </w:r>
      <w:r w:rsidRPr="0097394B">
        <w:rPr>
          <w:vanish/>
          <w:color w:val="000000"/>
          <w:szCs w:val="22"/>
          <w:u w:val="single"/>
          <w:shd w:val="clear" w:color="auto" w:fill="00FFFF"/>
        </w:rPr>
        <w:t>and</w:t>
      </w:r>
      <w:r w:rsidRPr="0097394B">
        <w:rPr>
          <w:color w:val="000000"/>
          <w:szCs w:val="22"/>
          <w:u w:val="single"/>
          <w:shd w:val="clear" w:color="auto" w:fill="00FFFF"/>
        </w:rPr>
        <w:t xml:space="preserve"> </w:t>
      </w:r>
      <w:r w:rsidRPr="0097394B">
        <w:rPr>
          <w:vanish/>
          <w:color w:val="000000"/>
          <w:szCs w:val="22"/>
          <w:u w:val="single"/>
          <w:shd w:val="clear" w:color="auto" w:fill="00FFFF"/>
        </w:rPr>
        <w:t>India</w:t>
      </w:r>
      <w:r w:rsidRPr="0097394B">
        <w:rPr>
          <w:color w:val="000000"/>
          <w:szCs w:val="22"/>
          <w:u w:val="single"/>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today</w:t>
      </w:r>
      <w:r w:rsidRPr="0097394B">
        <w:rPr>
          <w:color w:val="000000"/>
          <w:szCs w:val="22"/>
          <w:u w:val="single"/>
        </w:rPr>
        <w:t xml:space="preserve"> </w:t>
      </w:r>
      <w:r w:rsidRPr="0097394B">
        <w:rPr>
          <w:vanish/>
          <w:color w:val="000000"/>
          <w:szCs w:val="22"/>
          <w:u w:val="single"/>
        </w:rPr>
        <w:t>conduct</w:t>
      </w:r>
      <w:r w:rsidRPr="0097394B">
        <w:rPr>
          <w:color w:val="000000"/>
          <w:szCs w:val="22"/>
          <w:u w:val="single"/>
        </w:rPr>
        <w:t xml:space="preserve"> </w:t>
      </w:r>
      <w:r w:rsidRPr="0097394B">
        <w:rPr>
          <w:b/>
          <w:bCs/>
          <w:vanish/>
          <w:color w:val="000000"/>
          <w:szCs w:val="22"/>
          <w:u w:val="single"/>
        </w:rPr>
        <w:t>a</w:t>
      </w:r>
      <w:r w:rsidRPr="0097394B">
        <w:rPr>
          <w:b/>
          <w:bCs/>
          <w:color w:val="000000"/>
          <w:szCs w:val="22"/>
          <w:u w:val="single"/>
        </w:rPr>
        <w:t xml:space="preserve"> </w:t>
      </w:r>
      <w:r w:rsidRPr="0097394B">
        <w:rPr>
          <w:b/>
          <w:bCs/>
          <w:vanish/>
          <w:color w:val="000000"/>
          <w:szCs w:val="22"/>
          <w:u w:val="single"/>
        </w:rPr>
        <w:t>multi-</w:t>
      </w:r>
      <w:r w:rsidRPr="0097394B">
        <w:rPr>
          <w:b/>
          <w:bCs/>
          <w:color w:val="000000"/>
          <w:szCs w:val="22"/>
          <w:u w:val="single"/>
        </w:rPr>
        <w:t xml:space="preserve"> </w:t>
      </w:r>
      <w:r w:rsidRPr="0097394B">
        <w:rPr>
          <w:b/>
          <w:bCs/>
          <w:vanish/>
          <w:color w:val="000000"/>
          <w:szCs w:val="22"/>
          <w:u w:val="single"/>
        </w:rPr>
        <w:t>pronged</w:t>
      </w:r>
      <w:r w:rsidRPr="0097394B">
        <w:rPr>
          <w:b/>
          <w:bCs/>
          <w:color w:val="000000"/>
          <w:szCs w:val="22"/>
          <w:u w:val="single"/>
        </w:rPr>
        <w:t xml:space="preserve"> </w:t>
      </w:r>
      <w:r w:rsidRPr="0097394B">
        <w:rPr>
          <w:b/>
          <w:bCs/>
          <w:vanish/>
          <w:color w:val="000000"/>
          <w:szCs w:val="22"/>
          <w:u w:val="single"/>
        </w:rPr>
        <w:t>nuclear</w:t>
      </w:r>
      <w:r w:rsidRPr="0097394B">
        <w:rPr>
          <w:b/>
          <w:bCs/>
          <w:color w:val="000000"/>
          <w:szCs w:val="22"/>
          <w:u w:val="single"/>
        </w:rPr>
        <w:t xml:space="preserve"> </w:t>
      </w:r>
      <w:r w:rsidRPr="0097394B">
        <w:rPr>
          <w:b/>
          <w:bCs/>
          <w:vanish/>
          <w:color w:val="000000"/>
          <w:szCs w:val="22"/>
          <w:u w:val="single"/>
        </w:rPr>
        <w:t>arms</w:t>
      </w:r>
      <w:r w:rsidRPr="0097394B">
        <w:rPr>
          <w:b/>
          <w:bCs/>
          <w:color w:val="000000"/>
          <w:szCs w:val="22"/>
          <w:u w:val="single"/>
        </w:rPr>
        <w:t xml:space="preserve"> </w:t>
      </w:r>
      <w:r w:rsidRPr="0097394B">
        <w:rPr>
          <w:b/>
          <w:bCs/>
          <w:vanish/>
          <w:color w:val="000000"/>
          <w:szCs w:val="22"/>
          <w:u w:val="single"/>
        </w:rPr>
        <w:t>race</w:t>
      </w:r>
      <w:r w:rsidRPr="0097394B">
        <w:rPr>
          <w:color w:val="000000"/>
          <w:sz w:val="8"/>
          <w:szCs w:val="8"/>
        </w:rPr>
        <w:t xml:space="preserve"> </w:t>
      </w:r>
      <w:r w:rsidRPr="0097394B">
        <w:rPr>
          <w:vanish/>
          <w:color w:val="000000"/>
          <w:sz w:val="8"/>
          <w:szCs w:val="8"/>
        </w:rPr>
        <w:t>(Fingar</w:t>
      </w:r>
      <w:r w:rsidRPr="0097394B">
        <w:rPr>
          <w:color w:val="000000"/>
          <w:sz w:val="8"/>
          <w:szCs w:val="8"/>
        </w:rPr>
        <w:t xml:space="preserve"> </w:t>
      </w:r>
      <w:r w:rsidRPr="0097394B">
        <w:rPr>
          <w:vanish/>
          <w:color w:val="000000"/>
          <w:sz w:val="8"/>
          <w:szCs w:val="8"/>
        </w:rPr>
        <w:t>2011:</w:t>
      </w:r>
      <w:r w:rsidRPr="0097394B">
        <w:rPr>
          <w:color w:val="000000"/>
          <w:sz w:val="8"/>
          <w:szCs w:val="8"/>
        </w:rPr>
        <w:t xml:space="preserve"> </w:t>
      </w:r>
      <w:r w:rsidRPr="0097394B">
        <w:rPr>
          <w:vanish/>
          <w:color w:val="000000"/>
          <w:sz w:val="8"/>
          <w:szCs w:val="8"/>
        </w:rPr>
        <w:t>Gangul</w:t>
      </w:r>
      <w:r w:rsidRPr="0097394B">
        <w:rPr>
          <w:color w:val="000000"/>
          <w:sz w:val="8"/>
          <w:szCs w:val="8"/>
        </w:rPr>
        <w:t xml:space="preserve"> </w:t>
      </w:r>
      <w:r w:rsidRPr="0097394B">
        <w:rPr>
          <w:vanish/>
          <w:color w:val="000000"/>
          <w:sz w:val="8"/>
          <w:szCs w:val="8"/>
        </w:rPr>
        <w:t>/Thompson</w:t>
      </w:r>
      <w:r w:rsidRPr="0097394B">
        <w:rPr>
          <w:color w:val="000000"/>
          <w:sz w:val="8"/>
          <w:szCs w:val="8"/>
        </w:rPr>
        <w:t xml:space="preserve"> </w:t>
      </w:r>
      <w:r w:rsidRPr="0097394B">
        <w:rPr>
          <w:vanish/>
          <w:color w:val="000000"/>
          <w:sz w:val="8"/>
          <w:szCs w:val="8"/>
        </w:rPr>
        <w:t>2011:</w:t>
      </w:r>
      <w:r w:rsidRPr="0097394B">
        <w:rPr>
          <w:color w:val="000000"/>
          <w:sz w:val="8"/>
          <w:szCs w:val="8"/>
        </w:rPr>
        <w:t xml:space="preserve"> </w:t>
      </w:r>
      <w:r w:rsidRPr="0097394B">
        <w:rPr>
          <w:vanish/>
          <w:color w:val="000000"/>
          <w:sz w:val="8"/>
          <w:szCs w:val="8"/>
        </w:rPr>
        <w:t>O’Neill</w:t>
      </w:r>
      <w:r w:rsidRPr="0097394B">
        <w:rPr>
          <w:color w:val="000000"/>
          <w:sz w:val="8"/>
          <w:szCs w:val="8"/>
        </w:rPr>
        <w:t xml:space="preserve"> </w:t>
      </w:r>
      <w:r w:rsidRPr="0097394B">
        <w:rPr>
          <w:vanish/>
          <w:color w:val="000000"/>
          <w:sz w:val="8"/>
          <w:szCs w:val="8"/>
        </w:rPr>
        <w:t>2013.</w:t>
      </w:r>
      <w:r w:rsidRPr="0097394B">
        <w:rPr>
          <w:color w:val="000000"/>
          <w:sz w:val="8"/>
          <w:szCs w:val="8"/>
        </w:rPr>
        <w:t xml:space="preserve"> </w:t>
      </w:r>
      <w:r w:rsidRPr="0097394B">
        <w:rPr>
          <w:vanish/>
          <w:color w:val="000000"/>
          <w:sz w:val="8"/>
          <w:szCs w:val="8"/>
        </w:rPr>
        <w:t>Müllcr</w:t>
      </w:r>
      <w:r w:rsidRPr="0097394B">
        <w:rPr>
          <w:color w:val="000000"/>
          <w:sz w:val="8"/>
          <w:szCs w:val="8"/>
        </w:rPr>
        <w:t xml:space="preserve"> </w:t>
      </w:r>
      <w:r w:rsidRPr="0097394B">
        <w:rPr>
          <w:vanish/>
          <w:color w:val="000000"/>
          <w:sz w:val="8"/>
          <w:szCs w:val="8"/>
        </w:rPr>
        <w:t>2014).</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race,</w:t>
      </w:r>
      <w:r w:rsidRPr="0097394B">
        <w:rPr>
          <w:color w:val="000000"/>
          <w:sz w:val="8"/>
          <w:szCs w:val="8"/>
        </w:rPr>
        <w:t xml:space="preserve"> </w:t>
      </w:r>
      <w:r w:rsidRPr="0097394B">
        <w:rPr>
          <w:vanish/>
          <w:color w:val="000000"/>
          <w:sz w:val="8"/>
          <w:szCs w:val="8"/>
        </w:rPr>
        <w:t>conventional</w:t>
      </w:r>
      <w:r w:rsidRPr="0097394B">
        <w:rPr>
          <w:color w:val="000000"/>
          <w:sz w:val="8"/>
          <w:szCs w:val="8"/>
        </w:rPr>
        <w:t xml:space="preserve"> </w:t>
      </w:r>
      <w:r w:rsidRPr="0097394B">
        <w:rPr>
          <w:vanish/>
          <w:color w:val="000000"/>
          <w:sz w:val="8"/>
          <w:szCs w:val="8"/>
        </w:rPr>
        <w:t>components</w:t>
      </w:r>
      <w:r w:rsidRPr="0097394B">
        <w:rPr>
          <w:color w:val="000000"/>
          <w:sz w:val="8"/>
          <w:szCs w:val="8"/>
        </w:rPr>
        <w:t xml:space="preserve"> </w:t>
      </w:r>
      <w:r w:rsidRPr="0097394B">
        <w:rPr>
          <w:vanish/>
          <w:color w:val="000000"/>
          <w:sz w:val="8"/>
          <w:szCs w:val="8"/>
        </w:rPr>
        <w:t>like</w:t>
      </w:r>
      <w:r w:rsidRPr="0097394B">
        <w:rPr>
          <w:color w:val="000000"/>
          <w:sz w:val="8"/>
          <w:szCs w:val="8"/>
        </w:rPr>
        <w:t xml:space="preserve"> </w:t>
      </w:r>
      <w:r w:rsidRPr="0097394B">
        <w:rPr>
          <w:vanish/>
          <w:color w:val="000000"/>
          <w:sz w:val="8"/>
          <w:szCs w:val="8"/>
        </w:rPr>
        <w:t>missile</w:t>
      </w:r>
      <w:r w:rsidRPr="0097394B">
        <w:rPr>
          <w:color w:val="000000"/>
          <w:sz w:val="8"/>
          <w:szCs w:val="8"/>
        </w:rPr>
        <w:t xml:space="preserve"> </w:t>
      </w:r>
      <w:r w:rsidRPr="0097394B">
        <w:rPr>
          <w:vanish/>
          <w:color w:val="000000"/>
          <w:sz w:val="8"/>
          <w:szCs w:val="8"/>
        </w:rPr>
        <w:t>de</w:t>
      </w:r>
      <w:r w:rsidRPr="0097394B">
        <w:rPr>
          <w:color w:val="000000"/>
          <w:sz w:val="8"/>
          <w:szCs w:val="8"/>
        </w:rPr>
        <w:t xml:space="preserve"> </w:t>
      </w:r>
      <w:r w:rsidRPr="0097394B">
        <w:rPr>
          <w:vanish/>
          <w:color w:val="000000"/>
          <w:sz w:val="8"/>
          <w:szCs w:val="8"/>
        </w:rPr>
        <w:t>fense.</w:t>
      </w:r>
      <w:r w:rsidRPr="0097394B">
        <w:rPr>
          <w:color w:val="000000"/>
          <w:sz w:val="8"/>
          <w:szCs w:val="8"/>
        </w:rPr>
        <w:t xml:space="preserve"> </w:t>
      </w:r>
      <w:r w:rsidRPr="0097394B">
        <w:rPr>
          <w:vanish/>
          <w:color w:val="000000"/>
          <w:sz w:val="8"/>
          <w:szCs w:val="8"/>
        </w:rPr>
        <w:t>Intercontinental</w:t>
      </w:r>
      <w:r w:rsidRPr="0097394B">
        <w:rPr>
          <w:color w:val="000000"/>
          <w:sz w:val="8"/>
          <w:szCs w:val="8"/>
        </w:rPr>
        <w:t xml:space="preserve"> </w:t>
      </w:r>
      <w:r w:rsidRPr="0097394B">
        <w:rPr>
          <w:vanish/>
          <w:color w:val="000000"/>
          <w:sz w:val="8"/>
          <w:szCs w:val="8"/>
        </w:rPr>
        <w:t>strike</w:t>
      </w:r>
      <w:r w:rsidRPr="0097394B">
        <w:rPr>
          <w:color w:val="000000"/>
          <w:sz w:val="8"/>
          <w:szCs w:val="8"/>
        </w:rPr>
        <w:t xml:space="preserve"> </w:t>
      </w:r>
      <w:r w:rsidRPr="0097394B">
        <w:rPr>
          <w:vanish/>
          <w:color w:val="000000"/>
          <w:sz w:val="8"/>
          <w:szCs w:val="8"/>
        </w:rPr>
        <w:t>options,</w:t>
      </w:r>
      <w:r w:rsidRPr="0097394B">
        <w:rPr>
          <w:color w:val="000000"/>
          <w:sz w:val="8"/>
          <w:szCs w:val="8"/>
        </w:rPr>
        <w:t xml:space="preserve"> </w:t>
      </w:r>
      <w:r w:rsidRPr="0097394B">
        <w:rPr>
          <w:vanish/>
          <w:color w:val="000000"/>
          <w:sz w:val="8"/>
          <w:szCs w:val="8"/>
        </w:rPr>
        <w:t>space-based</w:t>
      </w:r>
      <w:r w:rsidRPr="0097394B">
        <w:rPr>
          <w:color w:val="000000"/>
          <w:sz w:val="8"/>
          <w:szCs w:val="8"/>
        </w:rPr>
        <w:t xml:space="preserve"> </w:t>
      </w:r>
      <w:r w:rsidRPr="0097394B">
        <w:rPr>
          <w:vanish/>
          <w:color w:val="000000"/>
          <w:sz w:val="8"/>
          <w:szCs w:val="8"/>
        </w:rPr>
        <w:t>assets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specter</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cbcr</w:t>
      </w:r>
      <w:r w:rsidRPr="0097394B">
        <w:rPr>
          <w:color w:val="000000"/>
          <w:sz w:val="8"/>
          <w:szCs w:val="8"/>
        </w:rPr>
        <w:t xml:space="preserve"> </w:t>
      </w:r>
      <w:r w:rsidRPr="0097394B">
        <w:rPr>
          <w:vanish/>
          <w:color w:val="000000"/>
          <w:sz w:val="8"/>
          <w:szCs w:val="8"/>
        </w:rPr>
        <w:t>war</w:t>
      </w:r>
      <w:r w:rsidRPr="0097394B">
        <w:rPr>
          <w:color w:val="000000"/>
          <w:sz w:val="8"/>
          <w:szCs w:val="8"/>
        </w:rPr>
        <w:t xml:space="preserve"> </w:t>
      </w:r>
      <w:r w:rsidRPr="0097394B">
        <w:rPr>
          <w:vanish/>
          <w:color w:val="000000"/>
          <w:sz w:val="8"/>
          <w:szCs w:val="8"/>
        </w:rPr>
        <w:t>play</w:t>
      </w:r>
      <w:r w:rsidRPr="0097394B">
        <w:rPr>
          <w:color w:val="000000"/>
          <w:sz w:val="8"/>
          <w:szCs w:val="8"/>
        </w:rPr>
        <w:t xml:space="preserve"> </w:t>
      </w:r>
      <w:r w:rsidRPr="0097394B">
        <w:rPr>
          <w:vanish/>
          <w:color w:val="000000"/>
          <w:sz w:val="8"/>
          <w:szCs w:val="8"/>
        </w:rPr>
        <w:t>their</w:t>
      </w:r>
      <w:r w:rsidRPr="0097394B">
        <w:rPr>
          <w:color w:val="000000"/>
          <w:sz w:val="8"/>
          <w:szCs w:val="8"/>
        </w:rPr>
        <w:t xml:space="preserve"> </w:t>
      </w:r>
      <w:r w:rsidRPr="0097394B">
        <w:rPr>
          <w:vanish/>
          <w:color w:val="000000"/>
          <w:sz w:val="8"/>
          <w:szCs w:val="8"/>
        </w:rPr>
        <w:t>role,</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does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issue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extended</w:t>
      </w:r>
      <w:r w:rsidRPr="0097394B">
        <w:rPr>
          <w:color w:val="000000"/>
          <w:sz w:val="8"/>
          <w:szCs w:val="8"/>
        </w:rPr>
        <w:t xml:space="preserve"> </w:t>
      </w:r>
      <w:r w:rsidRPr="0097394B">
        <w:rPr>
          <w:vanish/>
          <w:color w:val="000000"/>
          <w:sz w:val="8"/>
          <w:szCs w:val="8"/>
        </w:rPr>
        <w:t>dcterrcncc</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general</w:t>
      </w:r>
      <w:r w:rsidRPr="0097394B">
        <w:rPr>
          <w:color w:val="000000"/>
          <w:sz w:val="8"/>
          <w:szCs w:val="8"/>
        </w:rPr>
        <w:t xml:space="preserve"> </w:t>
      </w:r>
      <w:r w:rsidRPr="0097394B">
        <w:rPr>
          <w:vanish/>
          <w:color w:val="000000"/>
          <w:sz w:val="8"/>
          <w:szCs w:val="8"/>
        </w:rPr>
        <w:t>US</w:t>
      </w:r>
      <w:r w:rsidRPr="0097394B">
        <w:rPr>
          <w:color w:val="000000"/>
          <w:sz w:val="8"/>
          <w:szCs w:val="8"/>
        </w:rPr>
        <w:t xml:space="preserve"> </w:t>
      </w:r>
      <w:r w:rsidRPr="0097394B">
        <w:rPr>
          <w:vanish/>
          <w:color w:val="000000"/>
          <w:sz w:val="8"/>
          <w:szCs w:val="8"/>
        </w:rPr>
        <w:t>militar’</w:t>
      </w:r>
      <w:r w:rsidRPr="0097394B">
        <w:rPr>
          <w:color w:val="000000"/>
          <w:sz w:val="8"/>
          <w:szCs w:val="8"/>
        </w:rPr>
        <w:t xml:space="preserve"> </w:t>
      </w:r>
      <w:r w:rsidRPr="0097394B">
        <w:rPr>
          <w:vanish/>
          <w:color w:val="000000"/>
          <w:sz w:val="8"/>
          <w:szCs w:val="8"/>
        </w:rPr>
        <w:t>superiority</w:t>
      </w:r>
      <w:r w:rsidRPr="0097394B">
        <w:rPr>
          <w:color w:val="000000"/>
          <w:sz w:val="8"/>
          <w:szCs w:val="8"/>
        </w:rPr>
        <w:t xml:space="preserve"> </w:t>
      </w:r>
      <w:r w:rsidRPr="0097394B">
        <w:rPr>
          <w:vanish/>
          <w:color w:val="000000"/>
          <w:sz w:val="8"/>
          <w:szCs w:val="8"/>
        </w:rPr>
        <w:t>induces</w:t>
      </w:r>
      <w:r w:rsidRPr="0097394B">
        <w:rPr>
          <w:color w:val="000000"/>
          <w:sz w:val="8"/>
          <w:szCs w:val="8"/>
        </w:rPr>
        <w:t xml:space="preserve"> </w:t>
      </w:r>
      <w:r w:rsidRPr="0097394B">
        <w:rPr>
          <w:vanish/>
          <w:color w:val="000000"/>
          <w:sz w:val="8"/>
          <w:szCs w:val="8"/>
        </w:rPr>
        <w:t>Russia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improve</w:t>
      </w:r>
      <w:r w:rsidRPr="0097394B">
        <w:rPr>
          <w:color w:val="000000"/>
          <w:sz w:val="8"/>
          <w:szCs w:val="8"/>
        </w:rPr>
        <w:t xml:space="preserve"> </w:t>
      </w:r>
      <w:r w:rsidRPr="0097394B">
        <w:rPr>
          <w:vanish/>
          <w:color w:val="000000"/>
          <w:sz w:val="8"/>
          <w:szCs w:val="8"/>
        </w:rPr>
        <w:t>their</w:t>
      </w:r>
      <w:r w:rsidRPr="0097394B">
        <w:rPr>
          <w:color w:val="000000"/>
          <w:sz w:val="8"/>
          <w:szCs w:val="8"/>
        </w:rPr>
        <w:t xml:space="preserve"> </w:t>
      </w:r>
      <w:r w:rsidRPr="0097394B">
        <w:rPr>
          <w:vanish/>
          <w:color w:val="000000"/>
          <w:sz w:val="8"/>
          <w:szCs w:val="8"/>
        </w:rPr>
        <w:t>nuclear</w:t>
      </w:r>
      <w:r w:rsidRPr="0097394B">
        <w:rPr>
          <w:color w:val="000000"/>
          <w:sz w:val="8"/>
          <w:szCs w:val="8"/>
        </w:rPr>
        <w:t xml:space="preserve"> </w:t>
      </w:r>
      <w:r w:rsidRPr="0097394B">
        <w:rPr>
          <w:vanish/>
          <w:color w:val="000000"/>
          <w:sz w:val="8"/>
          <w:szCs w:val="8"/>
        </w:rPr>
        <w:t>arsenals,</w:t>
      </w:r>
      <w:r w:rsidRPr="0097394B">
        <w:rPr>
          <w:color w:val="000000"/>
          <w:sz w:val="8"/>
          <w:szCs w:val="8"/>
        </w:rPr>
        <w:t xml:space="preserve"> </w:t>
      </w:r>
      <w:r w:rsidRPr="0097394B">
        <w:rPr>
          <w:vanish/>
          <w:color w:val="000000"/>
          <w:sz w:val="8"/>
          <w:szCs w:val="8"/>
        </w:rPr>
        <w:t>while</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tries</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left</w:t>
      </w:r>
      <w:r w:rsidRPr="0097394B">
        <w:rPr>
          <w:color w:val="000000"/>
          <w:sz w:val="8"/>
          <w:szCs w:val="8"/>
        </w:rPr>
        <w:t xml:space="preserve"> </w:t>
      </w:r>
      <w:r w:rsidRPr="0097394B">
        <w:rPr>
          <w:vanish/>
          <w:color w:val="000000"/>
          <w:sz w:val="8"/>
          <w:szCs w:val="8"/>
        </w:rPr>
        <w:t>too</w:t>
      </w:r>
      <w:r w:rsidRPr="0097394B">
        <w:rPr>
          <w:color w:val="000000"/>
          <w:sz w:val="8"/>
          <w:szCs w:val="8"/>
        </w:rPr>
        <w:t xml:space="preserve"> </w:t>
      </w:r>
      <w:r w:rsidRPr="0097394B">
        <w:rPr>
          <w:vanish/>
          <w:color w:val="000000"/>
          <w:sz w:val="8"/>
          <w:szCs w:val="8"/>
        </w:rPr>
        <w:t>far</w:t>
      </w:r>
      <w:r w:rsidRPr="0097394B">
        <w:rPr>
          <w:color w:val="000000"/>
          <w:sz w:val="8"/>
          <w:szCs w:val="8"/>
        </w:rPr>
        <w:t xml:space="preserve"> </w:t>
      </w:r>
      <w:r w:rsidRPr="0097394B">
        <w:rPr>
          <w:vanish/>
          <w:color w:val="000000"/>
          <w:sz w:val="8"/>
          <w:szCs w:val="8"/>
        </w:rPr>
        <w:t>behind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Chinese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terms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nuclear</w:t>
      </w:r>
      <w:r w:rsidRPr="0097394B">
        <w:rPr>
          <w:color w:val="000000"/>
          <w:sz w:val="8"/>
          <w:szCs w:val="8"/>
        </w:rPr>
        <w:t xml:space="preserve"> </w:t>
      </w:r>
      <w:r w:rsidRPr="0097394B">
        <w:rPr>
          <w:vanish/>
          <w:color w:val="000000"/>
          <w:sz w:val="8"/>
          <w:szCs w:val="8"/>
        </w:rPr>
        <w:t>capability.</w:t>
      </w:r>
      <w:r w:rsidRPr="0097394B">
        <w:rPr>
          <w:color w:val="000000"/>
          <w:sz w:val="8"/>
          <w:szCs w:val="8"/>
        </w:rPr>
        <w:t xml:space="preserve"> </w:t>
      </w:r>
      <w:r w:rsidRPr="0097394B">
        <w:rPr>
          <w:vanish/>
          <w:color w:val="000000"/>
          <w:sz w:val="8"/>
          <w:szCs w:val="8"/>
        </w:rPr>
        <w:t>Pakistan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North</w:t>
      </w:r>
      <w:r w:rsidRPr="0097394B">
        <w:rPr>
          <w:color w:val="000000"/>
          <w:sz w:val="8"/>
          <w:szCs w:val="8"/>
        </w:rPr>
        <w:t xml:space="preserve"> </w:t>
      </w:r>
      <w:r w:rsidRPr="0097394B">
        <w:rPr>
          <w:vanish/>
          <w:color w:val="000000"/>
          <w:sz w:val="8"/>
          <w:szCs w:val="8"/>
        </w:rPr>
        <w:t>Korea</w:t>
      </w:r>
      <w:r w:rsidRPr="0097394B">
        <w:rPr>
          <w:color w:val="000000"/>
          <w:sz w:val="8"/>
          <w:szCs w:val="8"/>
        </w:rPr>
        <w:t xml:space="preserve"> </w:t>
      </w:r>
      <w:r w:rsidRPr="0097394B">
        <w:rPr>
          <w:vanish/>
          <w:color w:val="000000"/>
          <w:sz w:val="8"/>
          <w:szCs w:val="8"/>
        </w:rPr>
        <w:t>ork</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potential</w:t>
      </w:r>
      <w:r w:rsidRPr="0097394B">
        <w:rPr>
          <w:color w:val="000000"/>
          <w:sz w:val="8"/>
          <w:szCs w:val="8"/>
        </w:rPr>
        <w:t xml:space="preserve"> </w:t>
      </w:r>
      <w:r w:rsidRPr="0097394B">
        <w:rPr>
          <w:vanish/>
          <w:color w:val="000000"/>
          <w:sz w:val="8"/>
          <w:szCs w:val="8"/>
        </w:rPr>
        <w:t>spoilers</w:t>
      </w:r>
      <w:r w:rsidRPr="0097394B">
        <w:rPr>
          <w:color w:val="000000"/>
          <w:sz w:val="8"/>
          <w:szCs w:val="8"/>
        </w:rPr>
        <w:t xml:space="preserve"> </w:t>
      </w:r>
      <w:r w:rsidRPr="0097394B">
        <w:rPr>
          <w:vanish/>
          <w:color w:val="000000"/>
          <w:sz w:val="8"/>
          <w:szCs w:val="8"/>
        </w:rPr>
        <w:t>at</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fringe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arms</w:t>
      </w:r>
      <w:r w:rsidRPr="0097394B">
        <w:rPr>
          <w:color w:val="000000"/>
          <w:sz w:val="8"/>
          <w:szCs w:val="8"/>
        </w:rPr>
        <w:t xml:space="preserve"> </w:t>
      </w:r>
      <w:r w:rsidRPr="0097394B">
        <w:rPr>
          <w:vanish/>
          <w:color w:val="000000"/>
          <w:sz w:val="8"/>
          <w:szCs w:val="8"/>
        </w:rPr>
        <w:t>race.</w:t>
      </w:r>
      <w:r w:rsidRPr="0097394B">
        <w:rPr>
          <w:color w:val="000000"/>
          <w:sz w:val="8"/>
          <w:szCs w:val="8"/>
        </w:rPr>
        <w:t xml:space="preserve"> </w:t>
      </w:r>
      <w:r w:rsidRPr="0097394B">
        <w:rPr>
          <w:vanish/>
          <w:color w:val="000000"/>
          <w:sz w:val="8"/>
          <w:szCs w:val="8"/>
        </w:rPr>
        <w:t>They</w:t>
      </w:r>
      <w:r w:rsidRPr="0097394B">
        <w:rPr>
          <w:color w:val="000000"/>
          <w:sz w:val="8"/>
          <w:szCs w:val="8"/>
        </w:rPr>
        <w:t xml:space="preserve"> </w:t>
      </w:r>
      <w:r w:rsidRPr="0097394B">
        <w:rPr>
          <w:vanish/>
          <w:color w:val="000000"/>
          <w:sz w:val="8"/>
          <w:szCs w:val="8"/>
        </w:rPr>
        <w:t>are</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powerful</w:t>
      </w:r>
      <w:r w:rsidRPr="0097394B">
        <w:rPr>
          <w:color w:val="000000"/>
          <w:sz w:val="8"/>
          <w:szCs w:val="8"/>
        </w:rPr>
        <w:t xml:space="preserve"> </w:t>
      </w:r>
      <w:r w:rsidRPr="0097394B">
        <w:rPr>
          <w:vanish/>
          <w:color w:val="000000"/>
          <w:sz w:val="8"/>
          <w:szCs w:val="8"/>
        </w:rPr>
        <w:t>but</w:t>
      </w:r>
      <w:r w:rsidRPr="0097394B">
        <w:rPr>
          <w:color w:val="000000"/>
          <w:sz w:val="8"/>
          <w:szCs w:val="8"/>
        </w:rPr>
        <w:t xml:space="preserve"> </w:t>
      </w:r>
      <w:r w:rsidRPr="0097394B">
        <w:rPr>
          <w:vanish/>
          <w:color w:val="000000"/>
          <w:sz w:val="8"/>
          <w:szCs w:val="8"/>
        </w:rPr>
        <w:t>thc</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capable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stirring</w:t>
      </w:r>
      <w:r w:rsidRPr="0097394B">
        <w:rPr>
          <w:color w:val="000000"/>
          <w:sz w:val="8"/>
          <w:szCs w:val="8"/>
        </w:rPr>
        <w:t xml:space="preserve"> </w:t>
      </w:r>
      <w:r w:rsidRPr="0097394B">
        <w:rPr>
          <w:vanish/>
          <w:color w:val="000000"/>
          <w:sz w:val="8"/>
          <w:szCs w:val="8"/>
        </w:rPr>
        <w:t>up</w:t>
      </w:r>
      <w:r w:rsidRPr="0097394B">
        <w:rPr>
          <w:color w:val="000000"/>
          <w:sz w:val="8"/>
          <w:szCs w:val="8"/>
        </w:rPr>
        <w:t xml:space="preserve"> </w:t>
      </w:r>
      <w:r w:rsidRPr="0097394B">
        <w:rPr>
          <w:vanish/>
          <w:color w:val="000000"/>
          <w:sz w:val="8"/>
          <w:szCs w:val="8"/>
        </w:rPr>
        <w:t>trouble,</w:t>
      </w:r>
      <w:r w:rsidRPr="0097394B">
        <w:rPr>
          <w:color w:val="000000"/>
          <w:sz w:val="8"/>
          <w:szCs w:val="8"/>
        </w:rPr>
        <w:t xml:space="preserve"> </w:t>
      </w:r>
      <w:r w:rsidRPr="0097394B">
        <w:rPr>
          <w:vanish/>
          <w:color w:val="000000"/>
          <w:sz w:val="8"/>
          <w:szCs w:val="8"/>
        </w:rPr>
        <w:t>whenever</w:t>
      </w:r>
      <w:r w:rsidRPr="0097394B">
        <w:rPr>
          <w:color w:val="000000"/>
          <w:sz w:val="8"/>
          <w:szCs w:val="8"/>
        </w:rPr>
        <w:t xml:space="preserve"> </w:t>
      </w:r>
      <w:r w:rsidRPr="0097394B">
        <w:rPr>
          <w:vanish/>
          <w:color w:val="000000"/>
          <w:sz w:val="8"/>
          <w:szCs w:val="8"/>
        </w:rPr>
        <w:t>they</w:t>
      </w:r>
      <w:r w:rsidRPr="0097394B">
        <w:rPr>
          <w:color w:val="000000"/>
          <w:sz w:val="8"/>
          <w:szCs w:val="8"/>
        </w:rPr>
        <w:t xml:space="preserve"> </w:t>
      </w:r>
      <w:r w:rsidRPr="0097394B">
        <w:rPr>
          <w:vanish/>
          <w:color w:val="000000"/>
          <w:sz w:val="8"/>
          <w:szCs w:val="8"/>
        </w:rPr>
        <w:t>move.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tems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military</w:t>
      </w:r>
      <w:r w:rsidRPr="0097394B">
        <w:rPr>
          <w:color w:val="000000"/>
          <w:sz w:val="8"/>
          <w:szCs w:val="8"/>
        </w:rPr>
        <w:t xml:space="preserve"> </w:t>
      </w:r>
      <w:r w:rsidRPr="0097394B">
        <w:rPr>
          <w:vanish/>
          <w:color w:val="000000"/>
          <w:sz w:val="8"/>
          <w:szCs w:val="8"/>
        </w:rPr>
        <w:t>constellation,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most</w:t>
      </w:r>
      <w:r w:rsidRPr="0097394B">
        <w:rPr>
          <w:color w:val="000000"/>
          <w:sz w:val="8"/>
          <w:szCs w:val="8"/>
        </w:rPr>
        <w:t xml:space="preserve"> </w:t>
      </w:r>
      <w:r w:rsidRPr="0097394B">
        <w:rPr>
          <w:vanish/>
          <w:color w:val="000000"/>
          <w:sz w:val="8"/>
          <w:szCs w:val="8"/>
        </w:rPr>
        <w:t>disquieting</w:t>
      </w:r>
      <w:r w:rsidRPr="0097394B">
        <w:rPr>
          <w:color w:val="000000"/>
          <w:sz w:val="8"/>
          <w:szCs w:val="8"/>
        </w:rPr>
        <w:t xml:space="preserve"> </w:t>
      </w:r>
      <w:r w:rsidRPr="0097394B">
        <w:rPr>
          <w:vanish/>
          <w:color w:val="000000"/>
          <w:sz w:val="8"/>
          <w:szCs w:val="8"/>
        </w:rPr>
        <w:t>development</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drafting</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pre-emptive</w:t>
      </w:r>
      <w:r w:rsidRPr="0097394B">
        <w:rPr>
          <w:color w:val="000000"/>
          <w:sz w:val="8"/>
          <w:szCs w:val="8"/>
        </w:rPr>
        <w:t xml:space="preserve"> </w:t>
      </w:r>
      <w:r w:rsidRPr="0097394B">
        <w:rPr>
          <w:vanish/>
          <w:color w:val="000000"/>
          <w:sz w:val="8"/>
          <w:szCs w:val="8"/>
        </w:rPr>
        <w:t>strategies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first</w:t>
      </w:r>
      <w:r w:rsidRPr="0097394B">
        <w:rPr>
          <w:color w:val="000000"/>
          <w:sz w:val="8"/>
          <w:szCs w:val="8"/>
        </w:rPr>
        <w:t xml:space="preserve"> </w:t>
      </w:r>
      <w:r w:rsidRPr="0097394B">
        <w:rPr>
          <w:vanish/>
          <w:color w:val="000000"/>
          <w:sz w:val="8"/>
          <w:szCs w:val="8"/>
        </w:rPr>
        <w:t>(most</w:t>
      </w:r>
      <w:r w:rsidRPr="0097394B">
        <w:rPr>
          <w:color w:val="000000"/>
          <w:sz w:val="8"/>
          <w:szCs w:val="8"/>
        </w:rPr>
        <w:t xml:space="preserve"> </w:t>
      </w:r>
      <w:r w:rsidRPr="0097394B">
        <w:rPr>
          <w:vanish/>
          <w:color w:val="000000"/>
          <w:sz w:val="8"/>
          <w:szCs w:val="8"/>
        </w:rPr>
        <w:t>likely</w:t>
      </w:r>
      <w:r w:rsidRPr="0097394B">
        <w:rPr>
          <w:color w:val="000000"/>
          <w:sz w:val="8"/>
          <w:szCs w:val="8"/>
        </w:rPr>
        <w:t xml:space="preserve"> </w:t>
      </w:r>
      <w:r w:rsidRPr="0097394B">
        <w:rPr>
          <w:vanish/>
          <w:color w:val="000000"/>
          <w:sz w:val="8"/>
          <w:szCs w:val="8"/>
        </w:rPr>
        <w:t>conventional)</w:t>
      </w:r>
      <w:r w:rsidRPr="0097394B">
        <w:rPr>
          <w:color w:val="000000"/>
          <w:sz w:val="8"/>
          <w:szCs w:val="8"/>
        </w:rPr>
        <w:t xml:space="preserve"> </w:t>
      </w:r>
      <w:r w:rsidRPr="0097394B">
        <w:rPr>
          <w:vanish/>
          <w:color w:val="000000"/>
          <w:sz w:val="8"/>
          <w:szCs w:val="8"/>
        </w:rPr>
        <w:t>strike</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either</w:t>
      </w:r>
      <w:r w:rsidRPr="0097394B">
        <w:rPr>
          <w:color w:val="000000"/>
          <w:sz w:val="8"/>
          <w:szCs w:val="8"/>
        </w:rPr>
        <w:t xml:space="preserve"> </w:t>
      </w:r>
      <w:r w:rsidRPr="0097394B">
        <w:rPr>
          <w:vanish/>
          <w:color w:val="000000"/>
          <w:sz w:val="8"/>
          <w:szCs w:val="8"/>
        </w:rPr>
        <w:t>side</w:t>
      </w:r>
      <w:r w:rsidRPr="0097394B">
        <w:rPr>
          <w:color w:val="000000"/>
          <w:sz w:val="8"/>
          <w:szCs w:val="8"/>
        </w:rPr>
        <w:t xml:space="preserve"> </w:t>
      </w:r>
      <w:r w:rsidRPr="0097394B">
        <w:rPr>
          <w:vanish/>
          <w:color w:val="000000"/>
          <w:sz w:val="8"/>
          <w:szCs w:val="8"/>
        </w:rPr>
        <w:t>motivated</w:t>
      </w:r>
      <w:r w:rsidRPr="0097394B">
        <w:rPr>
          <w:color w:val="000000"/>
          <w:sz w:val="8"/>
          <w:szCs w:val="8"/>
        </w:rPr>
        <w:t xml:space="preserve"> </w:t>
      </w:r>
      <w:r w:rsidRPr="0097394B">
        <w:rPr>
          <w:vanish/>
          <w:color w:val="000000"/>
          <w:sz w:val="8"/>
          <w:szCs w:val="8"/>
        </w:rPr>
        <w:t>by</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per</w:t>
      </w:r>
      <w:r w:rsidRPr="0097394B">
        <w:rPr>
          <w:color w:val="000000"/>
          <w:sz w:val="8"/>
          <w:szCs w:val="8"/>
        </w:rPr>
        <w:t xml:space="preserve"> </w:t>
      </w:r>
      <w:r w:rsidRPr="0097394B">
        <w:rPr>
          <w:vanish/>
          <w:color w:val="000000"/>
          <w:sz w:val="8"/>
          <w:szCs w:val="8"/>
        </w:rPr>
        <w:t>ceived</w:t>
      </w:r>
      <w:r w:rsidRPr="0097394B">
        <w:rPr>
          <w:color w:val="000000"/>
          <w:sz w:val="8"/>
          <w:szCs w:val="8"/>
        </w:rPr>
        <w:t xml:space="preserve"> </w:t>
      </w:r>
      <w:r w:rsidRPr="0097394B">
        <w:rPr>
          <w:vanish/>
          <w:color w:val="000000"/>
          <w:sz w:val="8"/>
          <w:szCs w:val="8"/>
        </w:rPr>
        <w:t>need</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keep</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upper</w:t>
      </w:r>
      <w:r w:rsidRPr="0097394B">
        <w:rPr>
          <w:color w:val="000000"/>
          <w:sz w:val="8"/>
          <w:szCs w:val="8"/>
        </w:rPr>
        <w:t xml:space="preserve"> </w:t>
      </w:r>
      <w:r w:rsidRPr="0097394B">
        <w:rPr>
          <w:vanish/>
          <w:color w:val="000000"/>
          <w:sz w:val="8"/>
          <w:szCs w:val="8"/>
        </w:rPr>
        <w:t>hand</w:t>
      </w:r>
      <w:r w:rsidRPr="0097394B">
        <w:rPr>
          <w:color w:val="000000"/>
          <w:sz w:val="8"/>
          <w:szCs w:val="8"/>
        </w:rPr>
        <w:t xml:space="preserve"> </w:t>
      </w:r>
      <w:r w:rsidRPr="0097394B">
        <w:rPr>
          <w:vanish/>
          <w:color w:val="000000"/>
          <w:sz w:val="8"/>
          <w:szCs w:val="8"/>
        </w:rPr>
        <w:t>early</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potential</w:t>
      </w:r>
      <w:r w:rsidRPr="0097394B">
        <w:rPr>
          <w:color w:val="000000"/>
          <w:sz w:val="8"/>
          <w:szCs w:val="8"/>
        </w:rPr>
        <w:t xml:space="preserve"> </w:t>
      </w:r>
      <w:r w:rsidRPr="0097394B">
        <w:rPr>
          <w:vanish/>
          <w:color w:val="000000"/>
          <w:sz w:val="8"/>
          <w:szCs w:val="8"/>
        </w:rPr>
        <w:t>clash</w:t>
      </w:r>
      <w:r w:rsidRPr="0097394B">
        <w:rPr>
          <w:color w:val="000000"/>
          <w:sz w:val="8"/>
          <w:szCs w:val="8"/>
        </w:rPr>
        <w:t xml:space="preserve"> </w:t>
      </w:r>
      <w:r w:rsidRPr="0097394B">
        <w:rPr>
          <w:vanish/>
          <w:color w:val="000000"/>
          <w:sz w:val="8"/>
          <w:szCs w:val="8"/>
        </w:rPr>
        <w:t>close</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Chinese</w:t>
      </w:r>
      <w:r w:rsidRPr="0097394B">
        <w:rPr>
          <w:color w:val="000000"/>
          <w:sz w:val="8"/>
          <w:szCs w:val="8"/>
        </w:rPr>
        <w:t xml:space="preserve"> </w:t>
      </w:r>
      <w:r w:rsidRPr="0097394B">
        <w:rPr>
          <w:vanish/>
          <w:color w:val="000000"/>
          <w:sz w:val="8"/>
          <w:szCs w:val="8"/>
        </w:rPr>
        <w:t>shores</w:t>
      </w:r>
      <w:r w:rsidRPr="0097394B">
        <w:rPr>
          <w:color w:val="000000"/>
          <w:sz w:val="8"/>
          <w:szCs w:val="8"/>
        </w:rPr>
        <w:t xml:space="preserve"> </w:t>
      </w:r>
      <w:r w:rsidRPr="0097394B">
        <w:rPr>
          <w:vanish/>
          <w:color w:val="000000"/>
          <w:sz w:val="8"/>
          <w:szCs w:val="8"/>
        </w:rPr>
        <w:t>(such</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context</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Taiwan</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building</w:t>
      </w:r>
      <w:r w:rsidRPr="0097394B">
        <w:rPr>
          <w:color w:val="000000"/>
          <w:sz w:val="8"/>
          <w:szCs w:val="8"/>
        </w:rPr>
        <w:t xml:space="preserve"> </w:t>
      </w:r>
      <w:r w:rsidRPr="0097394B">
        <w:rPr>
          <w:vanish/>
          <w:color w:val="000000"/>
          <w:sz w:val="8"/>
          <w:szCs w:val="8"/>
        </w:rPr>
        <w:t>up</w:t>
      </w:r>
      <w:r w:rsidRPr="0097394B">
        <w:rPr>
          <w:color w:val="000000"/>
          <w:sz w:val="8"/>
          <w:szCs w:val="8"/>
        </w:rPr>
        <w:t xml:space="preserve"> </w:t>
      </w:r>
      <w:r w:rsidRPr="0097394B">
        <w:rPr>
          <w:vanish/>
          <w:color w:val="000000"/>
          <w:sz w:val="8"/>
          <w:szCs w:val="8"/>
        </w:rPr>
        <w:t>middle-range</w:t>
      </w:r>
      <w:r w:rsidRPr="0097394B">
        <w:rPr>
          <w:color w:val="000000"/>
          <w:sz w:val="8"/>
          <w:szCs w:val="8"/>
        </w:rPr>
        <w:t xml:space="preserve"> </w:t>
      </w:r>
      <w:r w:rsidRPr="0097394B">
        <w:rPr>
          <w:vanish/>
          <w:color w:val="000000"/>
          <w:sz w:val="8"/>
          <w:szCs w:val="8"/>
        </w:rPr>
        <w:t>ballistic</w:t>
      </w:r>
      <w:r w:rsidRPr="0097394B">
        <w:rPr>
          <w:color w:val="000000"/>
          <w:sz w:val="8"/>
          <w:szCs w:val="8"/>
        </w:rPr>
        <w:t xml:space="preserve"> </w:t>
      </w:r>
      <w:r w:rsidRPr="0097394B">
        <w:rPr>
          <w:vanish/>
          <w:color w:val="000000"/>
          <w:sz w:val="8"/>
          <w:szCs w:val="8"/>
        </w:rPr>
        <w:t>capabilities</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pre-empt</w:t>
      </w:r>
      <w:r w:rsidRPr="0097394B">
        <w:rPr>
          <w:color w:val="000000"/>
          <w:sz w:val="8"/>
          <w:szCs w:val="8"/>
        </w:rPr>
        <w:t xml:space="preserve"> </w:t>
      </w:r>
      <w:r w:rsidRPr="0097394B">
        <w:rPr>
          <w:vanish/>
          <w:color w:val="000000"/>
          <w:sz w:val="8"/>
          <w:szCs w:val="8"/>
        </w:rPr>
        <w:t>US</w:t>
      </w:r>
      <w:r w:rsidRPr="0097394B">
        <w:rPr>
          <w:color w:val="000000"/>
          <w:sz w:val="8"/>
          <w:szCs w:val="8"/>
        </w:rPr>
        <w:t xml:space="preserve"> </w:t>
      </w:r>
      <w:r w:rsidRPr="0097394B">
        <w:rPr>
          <w:vanish/>
          <w:color w:val="000000"/>
          <w:sz w:val="8"/>
          <w:szCs w:val="8"/>
        </w:rPr>
        <w:t>aircraft</w:t>
      </w:r>
      <w:r w:rsidRPr="0097394B">
        <w:rPr>
          <w:color w:val="000000"/>
          <w:sz w:val="8"/>
          <w:szCs w:val="8"/>
        </w:rPr>
        <w:t xml:space="preserve"> </w:t>
      </w:r>
      <w:r w:rsidRPr="0097394B">
        <w:rPr>
          <w:vanish/>
          <w:color w:val="000000"/>
          <w:sz w:val="8"/>
          <w:szCs w:val="8"/>
        </w:rPr>
        <w:t>carrier</w:t>
      </w:r>
      <w:r w:rsidRPr="0097394B">
        <w:rPr>
          <w:color w:val="000000"/>
          <w:sz w:val="8"/>
          <w:szCs w:val="8"/>
        </w:rPr>
        <w:t xml:space="preserve"> </w:t>
      </w:r>
      <w:r w:rsidRPr="0097394B">
        <w:rPr>
          <w:vanish/>
          <w:color w:val="000000"/>
          <w:sz w:val="8"/>
          <w:szCs w:val="8"/>
        </w:rPr>
        <w:t>groups</w:t>
      </w:r>
      <w:r w:rsidRPr="0097394B">
        <w:rPr>
          <w:color w:val="000000"/>
          <w:sz w:val="8"/>
          <w:szCs w:val="8"/>
        </w:rPr>
        <w:t xml:space="preserve"> </w:t>
      </w:r>
      <w:r w:rsidRPr="0097394B">
        <w:rPr>
          <w:vanish/>
          <w:color w:val="000000"/>
          <w:sz w:val="8"/>
          <w:szCs w:val="8"/>
        </w:rPr>
        <w:t>from</w:t>
      </w:r>
      <w:r w:rsidRPr="0097394B">
        <w:rPr>
          <w:color w:val="000000"/>
          <w:sz w:val="8"/>
          <w:szCs w:val="8"/>
        </w:rPr>
        <w:t xml:space="preserve"> </w:t>
      </w:r>
      <w:r w:rsidRPr="0097394B">
        <w:rPr>
          <w:vanish/>
          <w:color w:val="000000"/>
          <w:sz w:val="8"/>
          <w:szCs w:val="8"/>
        </w:rPr>
        <w:t>coming</w:t>
      </w:r>
      <w:r w:rsidRPr="0097394B">
        <w:rPr>
          <w:color w:val="000000"/>
          <w:sz w:val="8"/>
          <w:szCs w:val="8"/>
        </w:rPr>
        <w:t xml:space="preserve"> </w:t>
      </w:r>
      <w:r w:rsidRPr="0097394B">
        <w:rPr>
          <w:vanish/>
          <w:color w:val="000000"/>
          <w:sz w:val="8"/>
          <w:szCs w:val="8"/>
        </w:rPr>
        <w:t>into</w:t>
      </w:r>
      <w:r w:rsidRPr="0097394B">
        <w:rPr>
          <w:color w:val="000000"/>
          <w:sz w:val="8"/>
          <w:szCs w:val="8"/>
        </w:rPr>
        <w:t xml:space="preserve"> </w:t>
      </w:r>
      <w:r w:rsidRPr="0097394B">
        <w:rPr>
          <w:vanish/>
          <w:color w:val="000000"/>
          <w:sz w:val="8"/>
          <w:szCs w:val="8"/>
        </w:rPr>
        <w:t>striking</w:t>
      </w:r>
      <w:r w:rsidRPr="0097394B">
        <w:rPr>
          <w:color w:val="000000"/>
          <w:sz w:val="8"/>
          <w:szCs w:val="8"/>
        </w:rPr>
        <w:t xml:space="preserve"> </w:t>
      </w:r>
      <w:r w:rsidRPr="0097394B">
        <w:rPr>
          <w:vanish/>
          <w:color w:val="000000"/>
          <w:sz w:val="8"/>
          <w:szCs w:val="8"/>
        </w:rPr>
        <w:t>distance</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desiroy</w:t>
      </w:r>
      <w:r w:rsidRPr="0097394B">
        <w:rPr>
          <w:color w:val="000000"/>
          <w:sz w:val="8"/>
          <w:szCs w:val="8"/>
        </w:rPr>
        <w:t xml:space="preserve"> </w:t>
      </w:r>
      <w:r w:rsidRPr="0097394B">
        <w:rPr>
          <w:vanish/>
          <w:color w:val="000000"/>
          <w:sz w:val="8"/>
          <w:szCs w:val="8"/>
        </w:rPr>
        <w:t>US</w:t>
      </w:r>
      <w:r w:rsidRPr="0097394B">
        <w:rPr>
          <w:color w:val="000000"/>
          <w:sz w:val="8"/>
          <w:szCs w:val="8"/>
        </w:rPr>
        <w:t xml:space="preserve"> </w:t>
      </w:r>
      <w:r w:rsidRPr="0097394B">
        <w:rPr>
          <w:vanish/>
          <w:color w:val="000000"/>
          <w:sz w:val="8"/>
          <w:szCs w:val="8"/>
        </w:rPr>
        <w:t>Air</w:t>
      </w:r>
      <w:r w:rsidRPr="0097394B">
        <w:rPr>
          <w:color w:val="000000"/>
          <w:sz w:val="8"/>
          <w:szCs w:val="8"/>
        </w:rPr>
        <w:t xml:space="preserve"> </w:t>
      </w:r>
      <w:r w:rsidRPr="0097394B">
        <w:rPr>
          <w:vanish/>
          <w:color w:val="000000"/>
          <w:sz w:val="8"/>
          <w:szCs w:val="8"/>
        </w:rPr>
        <w:t>Force</w:t>
      </w:r>
      <w:r w:rsidRPr="0097394B">
        <w:rPr>
          <w:color w:val="000000"/>
          <w:sz w:val="8"/>
          <w:szCs w:val="8"/>
        </w:rPr>
        <w:t xml:space="preserve"> </w:t>
      </w:r>
      <w:r w:rsidRPr="0097394B">
        <w:rPr>
          <w:vanish/>
          <w:color w:val="000000"/>
          <w:sz w:val="8"/>
          <w:szCs w:val="8"/>
        </w:rPr>
        <w:t>assets</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Okinawa.</w:t>
      </w:r>
      <w:r w:rsidRPr="0097394B">
        <w:rPr>
          <w:color w:val="000000"/>
          <w:sz w:val="8"/>
          <w:szCs w:val="8"/>
        </w:rPr>
        <w:t xml:space="preserve"> </w:t>
      </w:r>
      <w:r w:rsidRPr="0097394B">
        <w:rPr>
          <w:vanish/>
          <w:color w:val="000000"/>
          <w:sz w:val="8"/>
          <w:szCs w:val="8"/>
        </w:rPr>
        <w:t>while</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developing</w:t>
      </w:r>
      <w:r w:rsidRPr="0097394B">
        <w:rPr>
          <w:color w:val="000000"/>
          <w:sz w:val="8"/>
          <w:szCs w:val="8"/>
        </w:rPr>
        <w:t xml:space="preserve"> </w:t>
      </w:r>
      <w:r w:rsidRPr="0097394B">
        <w:rPr>
          <w:vanish/>
          <w:color w:val="000000"/>
          <w:sz w:val="8"/>
          <w:szCs w:val="8"/>
        </w:rPr>
        <w:t>means</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neutralize</w:t>
      </w:r>
      <w:r w:rsidRPr="0097394B">
        <w:rPr>
          <w:color w:val="000000"/>
          <w:sz w:val="8"/>
          <w:szCs w:val="8"/>
        </w:rPr>
        <w:t xml:space="preserve"> </w:t>
      </w:r>
      <w:r w:rsidRPr="0097394B">
        <w:rPr>
          <w:vanish/>
          <w:color w:val="000000"/>
          <w:sz w:val="8"/>
          <w:szCs w:val="8"/>
        </w:rPr>
        <w:t>exactly</w:t>
      </w:r>
      <w:r w:rsidRPr="0097394B">
        <w:rPr>
          <w:color w:val="000000"/>
          <w:sz w:val="8"/>
          <w:szCs w:val="8"/>
        </w:rPr>
        <w:t xml:space="preserve"> </w:t>
      </w:r>
      <w:r w:rsidRPr="0097394B">
        <w:rPr>
          <w:vanish/>
          <w:color w:val="000000"/>
          <w:sz w:val="8"/>
          <w:szCs w:val="8"/>
        </w:rPr>
        <w:t>these</w:t>
      </w:r>
      <w:r w:rsidRPr="0097394B">
        <w:rPr>
          <w:color w:val="000000"/>
          <w:sz w:val="8"/>
          <w:szCs w:val="8"/>
        </w:rPr>
        <w:t xml:space="preserve"> </w:t>
      </w:r>
      <w:r w:rsidRPr="0097394B">
        <w:rPr>
          <w:vanish/>
          <w:color w:val="000000"/>
          <w:sz w:val="8"/>
          <w:szCs w:val="8"/>
        </w:rPr>
        <w:t>Chinese</w:t>
      </w:r>
      <w:r w:rsidRPr="0097394B">
        <w:rPr>
          <w:color w:val="000000"/>
          <w:sz w:val="8"/>
          <w:szCs w:val="8"/>
        </w:rPr>
        <w:t xml:space="preserve"> </w:t>
      </w:r>
      <w:r w:rsidRPr="0097394B">
        <w:rPr>
          <w:vanish/>
          <w:color w:val="000000"/>
          <w:sz w:val="8"/>
          <w:szCs w:val="8"/>
        </w:rPr>
        <w:t>capabilities.</w:t>
      </w:r>
      <w:r w:rsidRPr="0097394B">
        <w:rPr>
          <w:color w:val="000000"/>
          <w:sz w:val="8"/>
          <w:szCs w:val="8"/>
        </w:rPr>
        <w:t xml:space="preserve"> </w:t>
      </w:r>
      <w:r w:rsidRPr="0097394B">
        <w:rPr>
          <w:b/>
          <w:bCs/>
          <w:vanish/>
          <w:color w:val="000000"/>
          <w:szCs w:val="22"/>
          <w:u w:val="single"/>
        </w:rPr>
        <w:t>They</w:t>
      </w:r>
      <w:r w:rsidRPr="0097394B">
        <w:rPr>
          <w:b/>
          <w:bCs/>
          <w:color w:val="000000"/>
          <w:szCs w:val="22"/>
          <w:u w:val="single"/>
        </w:rPr>
        <w:t xml:space="preserve"> </w:t>
      </w:r>
      <w:r w:rsidRPr="0097394B">
        <w:rPr>
          <w:b/>
          <w:bCs/>
          <w:vanish/>
          <w:color w:val="000000"/>
          <w:szCs w:val="22"/>
          <w:u w:val="single"/>
          <w:shd w:val="clear" w:color="auto" w:fill="00FFFF"/>
        </w:rPr>
        <w:t>are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steering</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towards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hair-trigger</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security</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dilemma</w:t>
      </w:r>
      <w:r w:rsidRPr="0097394B">
        <w:rPr>
          <w:b/>
          <w:bCs/>
          <w:color w:val="000000"/>
          <w:szCs w:val="22"/>
          <w:u w:val="single"/>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which</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mutual</w:t>
      </w:r>
      <w:r w:rsidRPr="0097394B">
        <w:rPr>
          <w:color w:val="000000"/>
          <w:sz w:val="8"/>
          <w:szCs w:val="8"/>
        </w:rPr>
        <w:t xml:space="preserve"> </w:t>
      </w:r>
      <w:r w:rsidRPr="0097394B">
        <w:rPr>
          <w:vanish/>
          <w:color w:val="000000"/>
          <w:sz w:val="8"/>
          <w:szCs w:val="8"/>
        </w:rPr>
        <w:t>postures</w:t>
      </w:r>
      <w:r w:rsidRPr="0097394B">
        <w:rPr>
          <w:color w:val="000000"/>
          <w:sz w:val="8"/>
          <w:szCs w:val="8"/>
        </w:rPr>
        <w:t xml:space="preserve"> </w:t>
      </w:r>
      <w:r w:rsidRPr="0097394B">
        <w:rPr>
          <w:vanish/>
          <w:color w:val="000000"/>
          <w:sz w:val="8"/>
          <w:szCs w:val="8"/>
        </w:rPr>
        <w:t>cry</w:t>
      </w:r>
      <w:r w:rsidRPr="0097394B">
        <w:rPr>
          <w:color w:val="000000"/>
          <w:sz w:val="8"/>
          <w:szCs w:val="8"/>
        </w:rPr>
        <w:t xml:space="preserve"> </w:t>
      </w:r>
      <w:r w:rsidRPr="0097394B">
        <w:rPr>
          <w:vanish/>
          <w:color w:val="000000"/>
          <w:sz w:val="8"/>
          <w:szCs w:val="8"/>
        </w:rPr>
        <w:t>out</w:t>
      </w:r>
      <w:r w:rsidRPr="0097394B">
        <w:rPr>
          <w:color w:val="000000"/>
          <w:sz w:val="8"/>
          <w:szCs w:val="8"/>
        </w:rPr>
        <w:t xml:space="preserve"> </w:t>
      </w:r>
      <w:r w:rsidRPr="0097394B">
        <w:rPr>
          <w:vanish/>
          <w:color w:val="000000"/>
          <w:sz w:val="8"/>
          <w:szCs w:val="8"/>
        </w:rPr>
        <w:t>for</w:t>
      </w:r>
      <w:r w:rsidRPr="0097394B">
        <w:rPr>
          <w:color w:val="000000"/>
          <w:sz w:val="8"/>
          <w:szCs w:val="8"/>
        </w:rPr>
        <w:t xml:space="preserve"> </w:t>
      </w:r>
      <w:r w:rsidRPr="0097394B">
        <w:rPr>
          <w:vanish/>
          <w:color w:val="000000"/>
          <w:sz w:val="8"/>
          <w:szCs w:val="8"/>
        </w:rPr>
        <w:t>being</w:t>
      </w:r>
      <w:r w:rsidRPr="0097394B">
        <w:rPr>
          <w:color w:val="000000"/>
          <w:sz w:val="8"/>
          <w:szCs w:val="8"/>
        </w:rPr>
        <w:t xml:space="preserve"> </w:t>
      </w:r>
      <w:r w:rsidRPr="0097394B">
        <w:rPr>
          <w:vanish/>
          <w:color w:val="000000"/>
          <w:sz w:val="8"/>
          <w:szCs w:val="8"/>
        </w:rPr>
        <w:t>used</w:t>
      </w:r>
      <w:r w:rsidRPr="0097394B">
        <w:rPr>
          <w:color w:val="000000"/>
          <w:sz w:val="8"/>
          <w:szCs w:val="8"/>
        </w:rPr>
        <w:t xml:space="preserve"> </w:t>
      </w:r>
      <w:r w:rsidRPr="0097394B">
        <w:rPr>
          <w:vanish/>
          <w:color w:val="000000"/>
          <w:sz w:val="8"/>
          <w:szCs w:val="8"/>
        </w:rPr>
        <w:t>first</w:t>
      </w:r>
      <w:r w:rsidRPr="0097394B">
        <w:rPr>
          <w:color w:val="000000"/>
          <w:sz w:val="8"/>
          <w:szCs w:val="8"/>
        </w:rPr>
        <w:t xml:space="preserve"> </w:t>
      </w:r>
      <w:r w:rsidRPr="0097394B">
        <w:rPr>
          <w:vanish/>
          <w:color w:val="000000"/>
          <w:sz w:val="8"/>
          <w:szCs w:val="8"/>
        </w:rPr>
        <w:t>before</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enemy</w:t>
      </w:r>
      <w:r w:rsidRPr="0097394B">
        <w:rPr>
          <w:color w:val="000000"/>
          <w:sz w:val="8"/>
          <w:szCs w:val="8"/>
        </w:rPr>
        <w:t xml:space="preserve"> </w:t>
      </w:r>
      <w:r w:rsidRPr="0097394B">
        <w:rPr>
          <w:vanish/>
          <w:color w:val="000000"/>
          <w:sz w:val="8"/>
          <w:szCs w:val="8"/>
        </w:rPr>
        <w:t>might</w:t>
      </w:r>
      <w:r w:rsidRPr="0097394B">
        <w:rPr>
          <w:color w:val="000000"/>
          <w:sz w:val="8"/>
          <w:szCs w:val="8"/>
        </w:rPr>
        <w:t xml:space="preserve"> </w:t>
      </w:r>
      <w:r w:rsidRPr="0097394B">
        <w:rPr>
          <w:vanish/>
          <w:color w:val="000000"/>
          <w:sz w:val="8"/>
          <w:szCs w:val="8"/>
        </w:rPr>
        <w:t>destroy</w:t>
      </w:r>
      <w:r w:rsidRPr="0097394B">
        <w:rPr>
          <w:color w:val="000000"/>
          <w:sz w:val="8"/>
          <w:szCs w:val="8"/>
        </w:rPr>
        <w:t xml:space="preserve"> </w:t>
      </w:r>
      <w:r w:rsidRPr="0097394B">
        <w:rPr>
          <w:vanish/>
          <w:color w:val="000000"/>
          <w:sz w:val="8"/>
          <w:szCs w:val="8"/>
        </w:rPr>
        <w:t>them</w:t>
      </w:r>
      <w:r w:rsidRPr="0097394B">
        <w:rPr>
          <w:color w:val="000000"/>
          <w:sz w:val="8"/>
          <w:szCs w:val="8"/>
        </w:rPr>
        <w:t xml:space="preserve"> </w:t>
      </w:r>
      <w:r w:rsidRPr="0097394B">
        <w:rPr>
          <w:vanish/>
          <w:color w:val="000000"/>
          <w:sz w:val="8"/>
          <w:szCs w:val="8"/>
        </w:rPr>
        <w:t>(Goldstein</w:t>
      </w:r>
      <w:r w:rsidRPr="0097394B">
        <w:rPr>
          <w:color w:val="000000"/>
          <w:sz w:val="8"/>
          <w:szCs w:val="8"/>
        </w:rPr>
        <w:t xml:space="preserve"> </w:t>
      </w:r>
      <w:r w:rsidRPr="0097394B">
        <w:rPr>
          <w:vanish/>
          <w:color w:val="000000"/>
          <w:sz w:val="8"/>
          <w:szCs w:val="8"/>
        </w:rPr>
        <w:t>2013:</w:t>
      </w:r>
      <w:r w:rsidRPr="0097394B">
        <w:rPr>
          <w:color w:val="000000"/>
          <w:sz w:val="8"/>
          <w:szCs w:val="8"/>
        </w:rPr>
        <w:t xml:space="preserve"> </w:t>
      </w:r>
      <w:r w:rsidRPr="0097394B">
        <w:rPr>
          <w:vanish/>
          <w:color w:val="000000"/>
          <w:sz w:val="8"/>
          <w:szCs w:val="8"/>
        </w:rPr>
        <w:t>Le</w:t>
      </w:r>
      <w:r w:rsidRPr="0097394B">
        <w:rPr>
          <w:color w:val="000000"/>
          <w:sz w:val="8"/>
          <w:szCs w:val="8"/>
        </w:rPr>
        <w:t xml:space="preserve"> </w:t>
      </w:r>
      <w:r w:rsidRPr="0097394B">
        <w:rPr>
          <w:vanish/>
          <w:color w:val="000000"/>
          <w:sz w:val="8"/>
          <w:szCs w:val="8"/>
        </w:rPr>
        <w:t>Miôre</w:t>
      </w:r>
      <w:r w:rsidRPr="0097394B">
        <w:rPr>
          <w:color w:val="000000"/>
          <w:sz w:val="8"/>
          <w:szCs w:val="8"/>
        </w:rPr>
        <w:t xml:space="preserve"> </w:t>
      </w:r>
      <w:r w:rsidRPr="0097394B">
        <w:rPr>
          <w:vanish/>
          <w:color w:val="000000"/>
          <w:sz w:val="8"/>
          <w:szCs w:val="8"/>
        </w:rPr>
        <w:t>2012).</w:t>
      </w:r>
      <w:r w:rsidRPr="0097394B">
        <w:rPr>
          <w:color w:val="000000"/>
          <w:sz w:val="8"/>
          <w:szCs w:val="8"/>
        </w:rPr>
        <w:t xml:space="preserve"> </w:t>
      </w:r>
      <w:r w:rsidRPr="0097394B">
        <w:rPr>
          <w:vanish/>
          <w:color w:val="000000"/>
          <w:szCs w:val="22"/>
          <w:u w:val="single"/>
        </w:rPr>
        <w:t>It</w:t>
      </w:r>
      <w:r w:rsidRPr="0097394B">
        <w:rPr>
          <w:color w:val="000000"/>
          <w:szCs w:val="22"/>
          <w:u w:val="single"/>
        </w:rPr>
        <w:t xml:space="preserve"> </w:t>
      </w:r>
      <w:r w:rsidRPr="0097394B">
        <w:rPr>
          <w:vanish/>
          <w:color w:val="000000"/>
          <w:szCs w:val="22"/>
          <w:u w:val="single"/>
        </w:rPr>
        <w:t>cannot</w:t>
      </w:r>
      <w:r w:rsidRPr="0097394B">
        <w:rPr>
          <w:color w:val="000000"/>
          <w:szCs w:val="22"/>
          <w:u w:val="single"/>
        </w:rPr>
        <w:t xml:space="preserve"> </w:t>
      </w:r>
      <w:r w:rsidRPr="0097394B">
        <w:rPr>
          <w:vanish/>
          <w:color w:val="000000"/>
          <w:szCs w:val="22"/>
          <w:u w:val="single"/>
        </w:rPr>
        <w:t>be</w:t>
      </w:r>
      <w:r w:rsidRPr="0097394B">
        <w:rPr>
          <w:color w:val="000000"/>
          <w:szCs w:val="22"/>
          <w:u w:val="single"/>
        </w:rPr>
        <w:t xml:space="preserve"> </w:t>
      </w:r>
      <w:r w:rsidRPr="0097394B">
        <w:rPr>
          <w:vanish/>
          <w:color w:val="000000"/>
          <w:szCs w:val="22"/>
          <w:u w:val="single"/>
        </w:rPr>
        <w:t>excluded</w:t>
      </w:r>
      <w:r w:rsidRPr="0097394B">
        <w:rPr>
          <w:color w:val="000000"/>
          <w:szCs w:val="22"/>
          <w:u w:val="single"/>
        </w:rPr>
        <w:t xml:space="preserve"> </w:t>
      </w:r>
      <w:r w:rsidRPr="0097394B">
        <w:rPr>
          <w:vanish/>
          <w:color w:val="000000"/>
          <w:szCs w:val="22"/>
          <w:u w:val="single"/>
        </w:rPr>
        <w:t>that</w:t>
      </w:r>
      <w:r w:rsidRPr="0097394B">
        <w:rPr>
          <w:color w:val="000000"/>
          <w:szCs w:val="22"/>
          <w:u w:val="single"/>
        </w:rPr>
        <w:t xml:space="preserve"> </w:t>
      </w:r>
      <w:r w:rsidRPr="0097394B">
        <w:rPr>
          <w:vanish/>
          <w:color w:val="000000"/>
          <w:szCs w:val="22"/>
          <w:u w:val="single"/>
          <w:shd w:val="clear" w:color="auto" w:fill="00FFFF"/>
        </w:rPr>
        <w:t>this</w:t>
      </w:r>
      <w:r w:rsidRPr="0097394B">
        <w:rPr>
          <w:color w:val="000000"/>
          <w:szCs w:val="22"/>
          <w:u w:val="single"/>
          <w:shd w:val="clear" w:color="auto" w:fill="00FFFF"/>
        </w:rPr>
        <w:t xml:space="preserve"> </w:t>
      </w:r>
      <w:r w:rsidRPr="0097394B">
        <w:rPr>
          <w:vanish/>
          <w:color w:val="000000"/>
          <w:szCs w:val="22"/>
          <w:u w:val="single"/>
          <w:shd w:val="clear" w:color="auto" w:fill="00FFFF"/>
        </w:rPr>
        <w:t>whole</w:t>
      </w:r>
      <w:r w:rsidRPr="0097394B">
        <w:rPr>
          <w:color w:val="000000"/>
          <w:szCs w:val="22"/>
          <w:u w:val="single"/>
          <w:shd w:val="clear" w:color="auto" w:fill="00FFFF"/>
        </w:rPr>
        <w:t xml:space="preserve"> </w:t>
      </w:r>
      <w:r w:rsidRPr="0097394B">
        <w:rPr>
          <w:vanish/>
          <w:color w:val="000000"/>
          <w:szCs w:val="22"/>
          <w:u w:val="single"/>
          <w:shd w:val="clear" w:color="auto" w:fill="00FFFF"/>
        </w:rPr>
        <w:t>conflict</w:t>
      </w:r>
      <w:r w:rsidRPr="0097394B">
        <w:rPr>
          <w:color w:val="000000"/>
          <w:szCs w:val="22"/>
          <w:u w:val="single"/>
          <w:shd w:val="clear" w:color="auto" w:fill="00FFFF"/>
        </w:rPr>
        <w:t xml:space="preserve"> </w:t>
      </w:r>
      <w:r w:rsidRPr="0097394B">
        <w:rPr>
          <w:vanish/>
          <w:color w:val="000000"/>
          <w:szCs w:val="22"/>
          <w:u w:val="single"/>
          <w:shd w:val="clear" w:color="auto" w:fill="00FFFF"/>
        </w:rPr>
        <w:t>system</w:t>
      </w:r>
      <w:r w:rsidRPr="0097394B">
        <w:rPr>
          <w:color w:val="000000"/>
          <w:szCs w:val="22"/>
          <w:u w:val="single"/>
          <w:shd w:val="clear" w:color="auto" w:fill="00FFFF"/>
        </w:rPr>
        <w:t xml:space="preserve"> </w:t>
      </w:r>
      <w:r w:rsidRPr="0097394B">
        <w:rPr>
          <w:vanish/>
          <w:color w:val="000000"/>
          <w:szCs w:val="22"/>
          <w:u w:val="single"/>
          <w:shd w:val="clear" w:color="auto" w:fill="00FFFF"/>
        </w:rPr>
        <w:t>might</w:t>
      </w:r>
      <w:r w:rsidRPr="0097394B">
        <w:rPr>
          <w:color w:val="000000"/>
          <w:szCs w:val="22"/>
          <w:u w:val="single"/>
          <w:shd w:val="clear" w:color="auto" w:fill="00FFFF"/>
        </w:rPr>
        <w:t xml:space="preserve"> </w:t>
      </w:r>
      <w:r w:rsidRPr="0097394B">
        <w:rPr>
          <w:vanish/>
          <w:color w:val="000000"/>
          <w:szCs w:val="22"/>
          <w:u w:val="single"/>
          <w:shd w:val="clear" w:color="auto" w:fill="00FFFF"/>
        </w:rPr>
        <w:t>collapse</w:t>
      </w:r>
      <w:r w:rsidRPr="0097394B">
        <w:rPr>
          <w:color w:val="000000"/>
          <w:szCs w:val="22"/>
          <w:u w:val="single"/>
        </w:rPr>
        <w:t xml:space="preserve"> </w:t>
      </w:r>
      <w:r w:rsidRPr="0097394B">
        <w:rPr>
          <w:vanish/>
          <w:color w:val="000000"/>
          <w:szCs w:val="22"/>
          <w:u w:val="single"/>
          <w:shd w:val="clear" w:color="auto" w:fill="00FFFF"/>
        </w:rPr>
        <w:t>into</w:t>
      </w:r>
      <w:r w:rsidRPr="0097394B">
        <w:rPr>
          <w:color w:val="000000"/>
          <w:szCs w:val="22"/>
          <w:u w:val="single"/>
        </w:rPr>
        <w:t xml:space="preserve"> </w:t>
      </w:r>
      <w:r w:rsidRPr="0097394B">
        <w:rPr>
          <w:vanish/>
          <w:color w:val="000000"/>
          <w:szCs w:val="22"/>
          <w:u w:val="single"/>
        </w:rPr>
        <w:t>two</w:t>
      </w:r>
      <w:r w:rsidRPr="0097394B">
        <w:rPr>
          <w:color w:val="000000"/>
          <w:szCs w:val="22"/>
          <w:u w:val="single"/>
        </w:rPr>
        <w:t xml:space="preserve"> </w:t>
      </w:r>
      <w:r w:rsidRPr="0097394B">
        <w:rPr>
          <w:vanish/>
          <w:color w:val="000000"/>
          <w:szCs w:val="22"/>
          <w:u w:val="single"/>
          <w:shd w:val="clear" w:color="auto" w:fill="00FFFF"/>
        </w:rPr>
        <w:t>opposing</w:t>
      </w:r>
      <w:r w:rsidRPr="0097394B">
        <w:rPr>
          <w:color w:val="000000"/>
          <w:szCs w:val="22"/>
          <w:u w:val="single"/>
          <w:shd w:val="clear" w:color="auto" w:fill="00FFFF"/>
        </w:rPr>
        <w:t xml:space="preserve"> </w:t>
      </w:r>
      <w:r w:rsidRPr="0097394B">
        <w:rPr>
          <w:vanish/>
          <w:color w:val="000000"/>
          <w:szCs w:val="22"/>
          <w:u w:val="single"/>
          <w:shd w:val="clear" w:color="auto" w:fill="00FFFF"/>
        </w:rPr>
        <w:t>blocks</w:t>
      </w:r>
      <w:r w:rsidRPr="0097394B">
        <w:rPr>
          <w:color w:val="000000"/>
          <w:sz w:val="8"/>
          <w:szCs w:val="8"/>
        </w:rPr>
        <w:t xml:space="preserve"> </w:t>
      </w:r>
      <w:r w:rsidRPr="0097394B">
        <w:rPr>
          <w:vanish/>
          <w:color w:val="000000"/>
          <w:sz w:val="8"/>
          <w:szCs w:val="8"/>
        </w:rPr>
        <w:t>one</w:t>
      </w:r>
      <w:r w:rsidRPr="0097394B">
        <w:rPr>
          <w:color w:val="000000"/>
          <w:sz w:val="8"/>
          <w:szCs w:val="8"/>
        </w:rPr>
        <w:t xml:space="preserve"> </w:t>
      </w:r>
      <w:r w:rsidRPr="0097394B">
        <w:rPr>
          <w:vanish/>
          <w:color w:val="000000"/>
          <w:sz w:val="8"/>
          <w:szCs w:val="8"/>
        </w:rPr>
        <w:t>da</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spark</w:t>
      </w:r>
      <w:r w:rsidRPr="0097394B">
        <w:rPr>
          <w:color w:val="000000"/>
          <w:sz w:val="8"/>
          <w:szCs w:val="8"/>
        </w:rPr>
        <w:t xml:space="preserve"> </w:t>
      </w:r>
      <w:r w:rsidRPr="0097394B">
        <w:rPr>
          <w:vanish/>
          <w:color w:val="000000"/>
          <w:szCs w:val="22"/>
          <w:u w:val="single"/>
        </w:rPr>
        <w:t>for</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major</w:t>
      </w:r>
      <w:r w:rsidRPr="0097394B">
        <w:rPr>
          <w:color w:val="000000"/>
          <w:szCs w:val="22"/>
          <w:u w:val="single"/>
        </w:rPr>
        <w:t xml:space="preserve"> </w:t>
      </w:r>
      <w:r w:rsidRPr="0097394B">
        <w:rPr>
          <w:vanish/>
          <w:color w:val="000000"/>
          <w:szCs w:val="22"/>
          <w:u w:val="single"/>
        </w:rPr>
        <w:t>violent</w:t>
      </w:r>
      <w:r w:rsidRPr="0097394B">
        <w:rPr>
          <w:color w:val="000000"/>
          <w:szCs w:val="22"/>
          <w:u w:val="single"/>
        </w:rPr>
        <w:t xml:space="preserve"> </w:t>
      </w:r>
      <w:r w:rsidRPr="0097394B">
        <w:rPr>
          <w:vanish/>
          <w:color w:val="000000"/>
          <w:szCs w:val="22"/>
          <w:u w:val="single"/>
        </w:rPr>
        <w:t>cataclysm</w:t>
      </w:r>
      <w:r w:rsidRPr="0097394B">
        <w:rPr>
          <w:color w:val="000000"/>
          <w:szCs w:val="22"/>
          <w:u w:val="single"/>
        </w:rPr>
        <w:t xml:space="preserve"> </w:t>
      </w:r>
      <w:r w:rsidRPr="0097394B">
        <w:rPr>
          <w:vanish/>
          <w:color w:val="000000"/>
          <w:szCs w:val="22"/>
          <w:u w:val="single"/>
        </w:rPr>
        <w:t>could</w:t>
      </w:r>
      <w:r w:rsidRPr="0097394B">
        <w:rPr>
          <w:color w:val="000000"/>
          <w:szCs w:val="22"/>
          <w:u w:val="single"/>
        </w:rPr>
        <w:t xml:space="preserve"> </w:t>
      </w:r>
      <w:r w:rsidRPr="0097394B">
        <w:rPr>
          <w:vanish/>
          <w:color w:val="000000"/>
          <w:szCs w:val="22"/>
          <w:u w:val="single"/>
        </w:rPr>
        <w:t>even</w:t>
      </w:r>
      <w:r w:rsidRPr="0097394B">
        <w:rPr>
          <w:color w:val="000000"/>
          <w:szCs w:val="22"/>
          <w:u w:val="single"/>
        </w:rPr>
        <w:t xml:space="preserve"> </w:t>
      </w:r>
      <w:r w:rsidRPr="0097394B">
        <w:rPr>
          <w:vanish/>
          <w:color w:val="000000"/>
          <w:szCs w:val="22"/>
          <w:u w:val="single"/>
        </w:rPr>
        <w:t>be</w:t>
      </w:r>
      <w:r w:rsidRPr="0097394B">
        <w:rPr>
          <w:color w:val="000000"/>
          <w:szCs w:val="22"/>
          <w:u w:val="single"/>
        </w:rPr>
        <w:t xml:space="preserve"> </w:t>
      </w:r>
      <w:r w:rsidRPr="0097394B">
        <w:rPr>
          <w:vanish/>
          <w:color w:val="000000"/>
          <w:szCs w:val="22"/>
          <w:u w:val="single"/>
        </w:rPr>
        <w:t>lighted</w:t>
      </w:r>
      <w:r w:rsidRPr="0097394B">
        <w:rPr>
          <w:color w:val="000000"/>
          <w:szCs w:val="22"/>
          <w:u w:val="single"/>
        </w:rPr>
        <w:t xml:space="preserve"> </w:t>
      </w:r>
      <w:r w:rsidRPr="0097394B">
        <w:rPr>
          <w:vanish/>
          <w:color w:val="000000"/>
          <w:szCs w:val="22"/>
          <w:u w:val="single"/>
        </w:rPr>
        <w:t>by</w:t>
      </w:r>
      <w:r w:rsidRPr="0097394B">
        <w:rPr>
          <w:color w:val="000000"/>
          <w:szCs w:val="22"/>
          <w:u w:val="single"/>
        </w:rPr>
        <w:t xml:space="preserve"> </w:t>
      </w:r>
      <w:r w:rsidRPr="0097394B">
        <w:rPr>
          <w:vanish/>
          <w:color w:val="000000"/>
          <w:szCs w:val="22"/>
          <w:u w:val="single"/>
        </w:rPr>
        <w:t>uncontrolled</w:t>
      </w:r>
      <w:r w:rsidRPr="0097394B">
        <w:rPr>
          <w:color w:val="000000"/>
          <w:szCs w:val="22"/>
          <w:u w:val="single"/>
        </w:rPr>
        <w:t xml:space="preserve"> </w:t>
      </w:r>
      <w:r w:rsidRPr="0097394B">
        <w:rPr>
          <w:vanish/>
          <w:color w:val="000000"/>
          <w:szCs w:val="22"/>
          <w:u w:val="single"/>
        </w:rPr>
        <w:t>non-state</w:t>
      </w:r>
      <w:r w:rsidRPr="0097394B">
        <w:rPr>
          <w:color w:val="000000"/>
          <w:szCs w:val="22"/>
          <w:u w:val="single"/>
        </w:rPr>
        <w:t xml:space="preserve"> </w:t>
      </w:r>
      <w:r w:rsidRPr="0097394B">
        <w:rPr>
          <w:vanish/>
          <w:color w:val="000000"/>
          <w:szCs w:val="22"/>
          <w:u w:val="single"/>
        </w:rPr>
        <w:t>actors</w:t>
      </w:r>
      <w:r w:rsidRPr="0097394B">
        <w:rPr>
          <w:color w:val="000000"/>
          <w:szCs w:val="22"/>
          <w:u w:val="single"/>
        </w:rPr>
        <w:t xml:space="preserve"> </w:t>
      </w:r>
      <w:r w:rsidRPr="0097394B">
        <w:rPr>
          <w:vanish/>
          <w:color w:val="000000"/>
          <w:szCs w:val="22"/>
          <w:u w:val="single"/>
        </w:rPr>
        <w:t>inside</w:t>
      </w:r>
      <w:r w:rsidRPr="0097394B">
        <w:rPr>
          <w:color w:val="000000"/>
          <w:szCs w:val="22"/>
          <w:u w:val="single"/>
        </w:rPr>
        <w:t xml:space="preserve"> </w:t>
      </w:r>
      <w:r w:rsidRPr="0097394B">
        <w:rPr>
          <w:vanish/>
          <w:color w:val="000000"/>
          <w:szCs w:val="22"/>
          <w:u w:val="single"/>
        </w:rPr>
        <w:t>some</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powers.</w:t>
      </w:r>
      <w:r w:rsidRPr="0097394B">
        <w:rPr>
          <w:color w:val="000000"/>
          <w:szCs w:val="22"/>
          <w:u w:val="single"/>
        </w:rPr>
        <w:t xml:space="preserve"> </w:t>
      </w:r>
      <w:r w:rsidRPr="0097394B">
        <w:rPr>
          <w:vanish/>
          <w:color w:val="000000"/>
          <w:sz w:val="8"/>
          <w:szCs w:val="8"/>
        </w:rPr>
        <w:t>or—</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analogy</w:t>
      </w:r>
      <w:r w:rsidRPr="0097394B">
        <w:rPr>
          <w:color w:val="000000"/>
          <w:szCs w:val="22"/>
          <w:u w:val="single"/>
        </w:rPr>
        <w:t xml:space="preserve"> </w:t>
      </w:r>
      <w:r w:rsidRPr="0097394B">
        <w:rPr>
          <w:vanish/>
          <w:color w:val="000000"/>
          <w:szCs w:val="22"/>
          <w:u w:val="single"/>
        </w:rPr>
        <w:t>to</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role</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b/>
          <w:bCs/>
          <w:vanish/>
          <w:color w:val="000000"/>
          <w:szCs w:val="22"/>
          <w:u w:val="single"/>
        </w:rPr>
        <w:t>Serbia</w:t>
      </w:r>
      <w:r w:rsidRPr="0097394B">
        <w:rPr>
          <w:b/>
          <w:bCs/>
          <w:color w:val="000000"/>
          <w:szCs w:val="22"/>
          <w:u w:val="single"/>
        </w:rPr>
        <w:t xml:space="preserve"> </w:t>
      </w:r>
      <w:r w:rsidRPr="0097394B">
        <w:rPr>
          <w:b/>
          <w:bCs/>
          <w:vanish/>
          <w:color w:val="000000"/>
          <w:szCs w:val="22"/>
          <w:u w:val="single"/>
        </w:rPr>
        <w:t>in</w:t>
      </w:r>
      <w:r w:rsidRPr="0097394B">
        <w:rPr>
          <w:b/>
          <w:bCs/>
          <w:color w:val="000000"/>
          <w:szCs w:val="22"/>
          <w:u w:val="single"/>
        </w:rPr>
        <w:t xml:space="preserve"> </w:t>
      </w:r>
      <w:r w:rsidRPr="0097394B">
        <w:rPr>
          <w:b/>
          <w:bCs/>
          <w:vanish/>
          <w:color w:val="000000"/>
          <w:szCs w:val="22"/>
          <w:u w:val="single"/>
        </w:rPr>
        <w:t>1914</w:t>
      </w:r>
      <w:r w:rsidRPr="0097394B">
        <w:rPr>
          <w:vanish/>
          <w:color w:val="000000"/>
          <w:sz w:val="8"/>
          <w:szCs w:val="8"/>
        </w:rPr>
        <w:t>—</w:t>
      </w:r>
      <w:r w:rsidRPr="0097394B">
        <w:rPr>
          <w:color w:val="000000"/>
          <w:sz w:val="8"/>
          <w:szCs w:val="8"/>
        </w:rPr>
        <w:t xml:space="preserve"> </w:t>
      </w:r>
      <w:r w:rsidRPr="0097394B">
        <w:rPr>
          <w:b/>
          <w:bCs/>
          <w:vanish/>
          <w:color w:val="000000"/>
          <w:szCs w:val="22"/>
          <w:u w:val="single"/>
        </w:rPr>
        <w:t>a</w:t>
      </w:r>
      <w:r w:rsidRPr="0097394B">
        <w:rPr>
          <w:b/>
          <w:bCs/>
          <w:color w:val="000000"/>
          <w:szCs w:val="22"/>
          <w:u w:val="single"/>
        </w:rPr>
        <w:t xml:space="preserve"> </w:t>
      </w:r>
      <w:r w:rsidRPr="0097394B">
        <w:rPr>
          <w:b/>
          <w:bCs/>
          <w:vanish/>
          <w:color w:val="000000"/>
          <w:szCs w:val="22"/>
          <w:u w:val="single"/>
        </w:rPr>
        <w:t>‘spoiler”</w:t>
      </w:r>
      <w:r w:rsidRPr="0097394B">
        <w:rPr>
          <w:b/>
          <w:bCs/>
          <w:color w:val="000000"/>
          <w:szCs w:val="22"/>
          <w:u w:val="single"/>
        </w:rPr>
        <w:t xml:space="preserve"> </w:t>
      </w:r>
      <w:r w:rsidRPr="0097394B">
        <w:rPr>
          <w:b/>
          <w:bCs/>
          <w:vanish/>
          <w:color w:val="000000"/>
          <w:szCs w:val="22"/>
          <w:u w:val="single"/>
        </w:rPr>
        <w:t>state</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particularly</w:t>
      </w:r>
      <w:r w:rsidRPr="0097394B">
        <w:rPr>
          <w:color w:val="000000"/>
          <w:sz w:val="8"/>
          <w:szCs w:val="8"/>
        </w:rPr>
        <w:t xml:space="preserve"> </w:t>
      </w:r>
      <w:r w:rsidRPr="0097394B">
        <w:rPr>
          <w:vanish/>
          <w:color w:val="000000"/>
          <w:sz w:val="8"/>
          <w:szCs w:val="8"/>
        </w:rPr>
        <w:t>idios</w:t>
      </w:r>
      <w:r w:rsidRPr="0097394B">
        <w:rPr>
          <w:color w:val="000000"/>
          <w:sz w:val="8"/>
          <w:szCs w:val="8"/>
        </w:rPr>
        <w:t xml:space="preserve"> </w:t>
      </w:r>
      <w:r w:rsidRPr="0097394B">
        <w:rPr>
          <w:vanish/>
          <w:color w:val="000000"/>
          <w:sz w:val="8"/>
          <w:szCs w:val="8"/>
        </w:rPr>
        <w:t>ncralic</w:t>
      </w:r>
      <w:r w:rsidRPr="0097394B">
        <w:rPr>
          <w:color w:val="000000"/>
          <w:sz w:val="8"/>
          <w:szCs w:val="8"/>
        </w:rPr>
        <w:t xml:space="preserve"> </w:t>
      </w:r>
      <w:r w:rsidRPr="0097394B">
        <w:rPr>
          <w:vanish/>
          <w:color w:val="000000"/>
          <w:sz w:val="8"/>
          <w:szCs w:val="8"/>
        </w:rPr>
        <w:t>agenda.</w:t>
      </w:r>
      <w:r w:rsidRPr="0097394B">
        <w:rPr>
          <w:color w:val="000000"/>
          <w:sz w:val="8"/>
          <w:szCs w:val="8"/>
        </w:rPr>
        <w:t xml:space="preserve"> </w:t>
      </w:r>
      <w:r w:rsidRPr="0097394B">
        <w:rPr>
          <w:vanish/>
          <w:color w:val="000000"/>
          <w:sz w:val="8"/>
          <w:szCs w:val="8"/>
        </w:rPr>
        <w:t>Pakistan.</w:t>
      </w:r>
      <w:r w:rsidRPr="0097394B">
        <w:rPr>
          <w:color w:val="000000"/>
          <w:sz w:val="8"/>
          <w:szCs w:val="8"/>
        </w:rPr>
        <w:t xml:space="preserve"> </w:t>
      </w:r>
      <w:r w:rsidRPr="0097394B">
        <w:rPr>
          <w:vanish/>
          <w:color w:val="000000"/>
          <w:sz w:val="8"/>
          <w:szCs w:val="8"/>
        </w:rPr>
        <w:t>North</w:t>
      </w:r>
      <w:r w:rsidRPr="0097394B">
        <w:rPr>
          <w:color w:val="000000"/>
          <w:sz w:val="8"/>
          <w:szCs w:val="8"/>
        </w:rPr>
        <w:t xml:space="preserve"> </w:t>
      </w:r>
      <w:r w:rsidRPr="0097394B">
        <w:rPr>
          <w:vanish/>
          <w:color w:val="000000"/>
          <w:sz w:val="8"/>
          <w:szCs w:val="8"/>
        </w:rPr>
        <w:t>Korea</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Tai</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arc</w:t>
      </w:r>
      <w:r w:rsidRPr="0097394B">
        <w:rPr>
          <w:color w:val="000000"/>
          <w:sz w:val="8"/>
          <w:szCs w:val="8"/>
        </w:rPr>
        <w:t xml:space="preserve"> </w:t>
      </w:r>
      <w:r w:rsidRPr="0097394B">
        <w:rPr>
          <w:vanish/>
          <w:color w:val="000000"/>
          <w:sz w:val="8"/>
          <w:szCs w:val="8"/>
        </w:rPr>
        <w:t>con</w:t>
      </w:r>
      <w:r w:rsidRPr="0097394B">
        <w:rPr>
          <w:color w:val="000000"/>
          <w:sz w:val="8"/>
          <w:szCs w:val="8"/>
        </w:rPr>
        <w:t xml:space="preserve"> </w:t>
      </w:r>
      <w:r w:rsidRPr="0097394B">
        <w:rPr>
          <w:vanish/>
          <w:color w:val="000000"/>
          <w:sz w:val="8"/>
          <w:szCs w:val="8"/>
        </w:rPr>
        <w:t>ceivable</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role.</w:t>
      </w:r>
      <w:r w:rsidRPr="0097394B">
        <w:rPr>
          <w:color w:val="000000"/>
          <w:sz w:val="8"/>
          <w:szCs w:val="8"/>
        </w:rPr>
        <w:t xml:space="preserve"> </w:t>
      </w:r>
      <w:r w:rsidRPr="0097394B">
        <w:rPr>
          <w:vanish/>
          <w:color w:val="000000"/>
          <w:sz w:val="8"/>
          <w:szCs w:val="8"/>
        </w:rPr>
        <w:t>Even</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might</w:t>
      </w:r>
      <w:r w:rsidRPr="0097394B">
        <w:rPr>
          <w:color w:val="000000"/>
          <w:sz w:val="8"/>
          <w:szCs w:val="8"/>
        </w:rPr>
        <w:t xml:space="preserve"> </w:t>
      </w:r>
      <w:r w:rsidRPr="0097394B">
        <w:rPr>
          <w:vanish/>
          <w:color w:val="000000"/>
          <w:sz w:val="8"/>
          <w:szCs w:val="8"/>
        </w:rPr>
        <w:t>be</w:t>
      </w:r>
      <w:r w:rsidRPr="0097394B">
        <w:rPr>
          <w:color w:val="000000"/>
          <w:sz w:val="8"/>
          <w:szCs w:val="8"/>
        </w:rPr>
        <w:t xml:space="preserve"> </w:t>
      </w:r>
      <w:r w:rsidRPr="0097394B">
        <w:rPr>
          <w:vanish/>
          <w:color w:val="000000"/>
          <w:sz w:val="8"/>
          <w:szCs w:val="8"/>
        </w:rPr>
        <w:t>considered,</w:t>
      </w:r>
      <w:r w:rsidRPr="0097394B">
        <w:rPr>
          <w:color w:val="000000"/>
          <w:sz w:val="8"/>
          <w:szCs w:val="8"/>
        </w:rPr>
        <w:t xml:space="preserve"> </w:t>
      </w:r>
      <w:r w:rsidRPr="0097394B">
        <w:rPr>
          <w:vanish/>
          <w:color w:val="000000"/>
          <w:sz w:val="8"/>
          <w:szCs w:val="8"/>
        </w:rPr>
        <w:t>if</w:t>
      </w:r>
      <w:r w:rsidRPr="0097394B">
        <w:rPr>
          <w:color w:val="000000"/>
          <w:sz w:val="8"/>
          <w:szCs w:val="8"/>
        </w:rPr>
        <w:t xml:space="preserve"> </w:t>
      </w:r>
      <w:r w:rsidRPr="0097394B">
        <w:rPr>
          <w:vanish/>
          <w:color w:val="000000"/>
          <w:sz w:val="8"/>
          <w:szCs w:val="8"/>
        </w:rPr>
        <w:t>nationalism</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Nippon</w:t>
      </w:r>
      <w:r w:rsidRPr="0097394B">
        <w:rPr>
          <w:color w:val="000000"/>
          <w:sz w:val="8"/>
          <w:szCs w:val="8"/>
        </w:rPr>
        <w:t xml:space="preserve"> </w:t>
      </w:r>
      <w:r w:rsidRPr="0097394B">
        <w:rPr>
          <w:vanish/>
          <w:color w:val="000000"/>
          <w:sz w:val="8"/>
          <w:szCs w:val="8"/>
        </w:rPr>
        <w:t>grows</w:t>
      </w:r>
      <w:r w:rsidRPr="0097394B">
        <w:rPr>
          <w:color w:val="000000"/>
          <w:sz w:val="8"/>
          <w:szCs w:val="8"/>
        </w:rPr>
        <w:t xml:space="preserve"> </w:t>
      </w:r>
      <w:r w:rsidRPr="0097394B">
        <w:rPr>
          <w:vanish/>
          <w:color w:val="000000"/>
          <w:sz w:val="8"/>
          <w:szCs w:val="8"/>
        </w:rPr>
        <w:t>further</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seeks</w:t>
      </w:r>
      <w:r w:rsidRPr="0097394B">
        <w:rPr>
          <w:color w:val="000000"/>
          <w:sz w:val="8"/>
          <w:szCs w:val="8"/>
        </w:rPr>
        <w:t xml:space="preserve"> </w:t>
      </w:r>
      <w:r w:rsidRPr="0097394B">
        <w:rPr>
          <w:vanish/>
          <w:color w:val="000000"/>
          <w:sz w:val="8"/>
          <w:szCs w:val="8"/>
        </w:rPr>
        <w:t>confrontation</w:t>
      </w:r>
      <w:r w:rsidRPr="0097394B">
        <w:rPr>
          <w:color w:val="000000"/>
          <w:sz w:val="8"/>
          <w:szCs w:val="8"/>
        </w:rPr>
        <w:t xml:space="preserve"> </w:t>
      </w:r>
      <w:r w:rsidRPr="0097394B">
        <w:rPr>
          <w:vanish/>
          <w:color w:val="000000"/>
          <w:sz w:val="8"/>
          <w:szCs w:val="8"/>
        </w:rPr>
        <w:t>with</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old</w:t>
      </w:r>
      <w:r w:rsidRPr="0097394B">
        <w:rPr>
          <w:color w:val="000000"/>
          <w:sz w:val="8"/>
          <w:szCs w:val="8"/>
        </w:rPr>
        <w:t xml:space="preserve"> </w:t>
      </w:r>
      <w:r w:rsidRPr="0097394B">
        <w:rPr>
          <w:vanish/>
          <w:color w:val="000000"/>
          <w:sz w:val="8"/>
          <w:szCs w:val="8"/>
        </w:rPr>
        <w:t>rival</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If</w:t>
      </w:r>
      <w:r w:rsidRPr="0097394B">
        <w:rPr>
          <w:color w:val="000000"/>
          <w:sz w:val="8"/>
          <w:szCs w:val="8"/>
        </w:rPr>
        <w:t xml:space="preserve"> </w:t>
      </w:r>
      <w:r w:rsidRPr="0097394B">
        <w:rPr>
          <w:vanish/>
          <w:color w:val="000000"/>
          <w:sz w:val="8"/>
          <w:szCs w:val="8"/>
        </w:rPr>
        <w:t>anything.</w:t>
      </w:r>
      <w:r w:rsidRPr="0097394B">
        <w:rPr>
          <w:color w:val="000000"/>
          <w:sz w:val="8"/>
          <w:szCs w:val="8"/>
        </w:rPr>
        <w:t xml:space="preserve"> </w:t>
      </w:r>
      <w:r w:rsidRPr="0097394B">
        <w:rPr>
          <w:vanish/>
          <w:color w:val="000000"/>
          <w:szCs w:val="22"/>
          <w:u w:val="single"/>
          <w:shd w:val="clear" w:color="auto" w:fill="00FFFF"/>
        </w:rPr>
        <w:t>this</w:t>
      </w:r>
      <w:r w:rsidRPr="0097394B">
        <w:rPr>
          <w:color w:val="000000"/>
          <w:sz w:val="8"/>
          <w:szCs w:val="8"/>
        </w:rPr>
        <w:t xml:space="preserve"> </w:t>
      </w:r>
      <w:r w:rsidRPr="0097394B">
        <w:rPr>
          <w:vanish/>
          <w:color w:val="000000"/>
          <w:szCs w:val="22"/>
          <w:u w:val="single"/>
        </w:rPr>
        <w:t>constellation</w:t>
      </w:r>
      <w:r w:rsidRPr="0097394B">
        <w:rPr>
          <w:color w:val="000000"/>
          <w:szCs w:val="22"/>
          <w:u w:val="single"/>
        </w:rPr>
        <w:t xml:space="preserve"> </w:t>
      </w:r>
      <w:r w:rsidRPr="0097394B">
        <w:rPr>
          <w:vanish/>
          <w:color w:val="000000"/>
          <w:szCs w:val="22"/>
          <w:u w:val="single"/>
          <w:shd w:val="clear" w:color="auto" w:fill="00FFFF"/>
        </w:rPr>
        <w:t>does</w:t>
      </w:r>
      <w:r w:rsidRPr="0097394B">
        <w:rPr>
          <w:color w:val="000000"/>
          <w:szCs w:val="22"/>
          <w:u w:val="single"/>
          <w:shd w:val="clear" w:color="auto" w:fill="00FFFF"/>
        </w:rPr>
        <w:t xml:space="preserve"> </w:t>
      </w:r>
      <w:r w:rsidRPr="0097394B">
        <w:rPr>
          <w:vanish/>
          <w:color w:val="000000"/>
          <w:szCs w:val="22"/>
          <w:u w:val="single"/>
          <w:shd w:val="clear" w:color="auto" w:fill="00FFFF"/>
        </w:rPr>
        <w:t>not</w:t>
      </w:r>
      <w:r w:rsidRPr="0097394B">
        <w:rPr>
          <w:color w:val="000000"/>
          <w:szCs w:val="22"/>
          <w:u w:val="single"/>
          <w:shd w:val="clear" w:color="auto" w:fill="00FFFF"/>
        </w:rPr>
        <w:t xml:space="preserve"> </w:t>
      </w:r>
      <w:r w:rsidRPr="0097394B">
        <w:rPr>
          <w:vanish/>
          <w:color w:val="000000"/>
          <w:szCs w:val="22"/>
          <w:u w:val="single"/>
          <w:shd w:val="clear" w:color="auto" w:fill="00FFFF"/>
        </w:rPr>
        <w:t>look</w:t>
      </w:r>
      <w:r w:rsidRPr="0097394B">
        <w:rPr>
          <w:color w:val="000000"/>
          <w:szCs w:val="22"/>
          <w:u w:val="single"/>
        </w:rPr>
        <w:t xml:space="preserve"> </w:t>
      </w:r>
      <w:r w:rsidRPr="0097394B">
        <w:rPr>
          <w:vanish/>
          <w:color w:val="000000"/>
          <w:szCs w:val="22"/>
          <w:u w:val="single"/>
        </w:rPr>
        <w:t>much</w:t>
      </w:r>
      <w:r w:rsidRPr="0097394B">
        <w:rPr>
          <w:color w:val="000000"/>
          <w:szCs w:val="22"/>
          <w:u w:val="single"/>
        </w:rPr>
        <w:t xml:space="preserve"> </w:t>
      </w:r>
      <w:r w:rsidRPr="0097394B">
        <w:rPr>
          <w:vanish/>
          <w:color w:val="000000"/>
          <w:szCs w:val="22"/>
          <w:u w:val="single"/>
          <w:shd w:val="clear" w:color="auto" w:fill="00FFFF"/>
        </w:rPr>
        <w:t>better</w:t>
      </w:r>
      <w:r w:rsidRPr="0097394B">
        <w:rPr>
          <w:color w:val="000000"/>
          <w:szCs w:val="22"/>
          <w:u w:val="single"/>
          <w:shd w:val="clear" w:color="auto" w:fill="00FFFF"/>
        </w:rPr>
        <w:t xml:space="preserve"> </w:t>
      </w:r>
      <w:r w:rsidRPr="0097394B">
        <w:rPr>
          <w:vanish/>
          <w:color w:val="000000"/>
          <w:szCs w:val="22"/>
          <w:u w:val="single"/>
          <w:shd w:val="clear" w:color="auto" w:fill="00FFFF"/>
        </w:rPr>
        <w:t>than</w:t>
      </w:r>
      <w:r w:rsidRPr="0097394B">
        <w:rPr>
          <w:color w:val="000000"/>
          <w:szCs w:val="22"/>
          <w:u w:val="single"/>
          <w:shd w:val="clear" w:color="auto" w:fill="00FFFF"/>
        </w:rPr>
        <w:t xml:space="preserve"> </w:t>
      </w:r>
      <w:r w:rsidRPr="0097394B">
        <w:rPr>
          <w:vanish/>
          <w:color w:val="000000"/>
          <w:szCs w:val="22"/>
          <w:u w:val="single"/>
          <w:shd w:val="clear" w:color="auto" w:fill="00FFFF"/>
        </w:rPr>
        <w:t>the</w:t>
      </w:r>
      <w:r w:rsidRPr="0097394B">
        <w:rPr>
          <w:color w:val="000000"/>
          <w:szCs w:val="22"/>
          <w:u w:val="single"/>
          <w:shd w:val="clear" w:color="auto" w:fill="00FFFF"/>
        </w:rPr>
        <w:t xml:space="preserve"> </w:t>
      </w:r>
      <w:r w:rsidRPr="0097394B">
        <w:rPr>
          <w:vanish/>
          <w:color w:val="000000"/>
          <w:szCs w:val="22"/>
          <w:u w:val="single"/>
          <w:shd w:val="clear" w:color="auto" w:fill="00FFFF"/>
        </w:rPr>
        <w:t>one</w:t>
      </w:r>
      <w:r w:rsidRPr="0097394B">
        <w:rPr>
          <w:color w:val="000000"/>
          <w:szCs w:val="22"/>
          <w:u w:val="single"/>
          <w:shd w:val="clear" w:color="auto" w:fill="00FFFF"/>
        </w:rPr>
        <w:t xml:space="preserve"> </w:t>
      </w:r>
      <w:r w:rsidRPr="0097394B">
        <w:rPr>
          <w:vanish/>
          <w:color w:val="000000"/>
          <w:szCs w:val="22"/>
          <w:u w:val="single"/>
          <w:shd w:val="clear" w:color="auto" w:fill="00FFFF"/>
        </w:rPr>
        <w:t>which</w:t>
      </w:r>
      <w:r w:rsidRPr="0097394B">
        <w:rPr>
          <w:color w:val="000000"/>
          <w:szCs w:val="22"/>
          <w:u w:val="single"/>
          <w:shd w:val="clear" w:color="auto" w:fill="00FFFF"/>
        </w:rPr>
        <w:t xml:space="preserve"> </w:t>
      </w:r>
      <w:r w:rsidRPr="0097394B">
        <w:rPr>
          <w:vanish/>
          <w:color w:val="000000"/>
          <w:szCs w:val="22"/>
          <w:u w:val="single"/>
          <w:shd w:val="clear" w:color="auto" w:fill="00FFFF"/>
        </w:rPr>
        <w:t>drove</w:t>
      </w:r>
      <w:r w:rsidRPr="0097394B">
        <w:rPr>
          <w:color w:val="000000"/>
          <w:szCs w:val="22"/>
          <w:u w:val="single"/>
          <w:shd w:val="clear" w:color="auto" w:fill="00FFFF"/>
        </w:rPr>
        <w:t xml:space="preserve"> </w:t>
      </w:r>
      <w:r w:rsidRPr="0097394B">
        <w:rPr>
          <w:b/>
          <w:bCs/>
          <w:vanish/>
          <w:color w:val="000000"/>
          <w:szCs w:val="22"/>
          <w:u w:val="single"/>
          <w:shd w:val="clear" w:color="auto" w:fill="00FFFF"/>
        </w:rPr>
        <w:t>Europe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W</w:t>
      </w:r>
      <w:r w:rsidRPr="0097394B">
        <w:rPr>
          <w:b/>
          <w:bCs/>
          <w:vanish/>
          <w:color w:val="000000"/>
          <w:szCs w:val="22"/>
          <w:u w:val="single"/>
        </w:rPr>
        <w:t>orld</w:t>
      </w:r>
      <w:r w:rsidRPr="0097394B">
        <w:rPr>
          <w:b/>
          <w:bCs/>
          <w:color w:val="000000"/>
          <w:szCs w:val="22"/>
          <w:u w:val="single"/>
        </w:rPr>
        <w:t xml:space="preserve"> </w:t>
      </w:r>
      <w:r w:rsidRPr="0097394B">
        <w:rPr>
          <w:b/>
          <w:bCs/>
          <w:vanish/>
          <w:color w:val="000000"/>
          <w:szCs w:val="22"/>
          <w:u w:val="single"/>
          <w:shd w:val="clear" w:color="auto" w:fill="00FFFF"/>
        </w:rPr>
        <w:t>W</w:t>
      </w:r>
      <w:r w:rsidRPr="0097394B">
        <w:rPr>
          <w:b/>
          <w:bCs/>
          <w:vanish/>
          <w:color w:val="000000"/>
          <w:szCs w:val="22"/>
          <w:u w:val="single"/>
        </w:rPr>
        <w:t>ar</w:t>
      </w:r>
      <w:r w:rsidRPr="0097394B">
        <w:rPr>
          <w:b/>
          <w:bCs/>
          <w:color w:val="000000"/>
          <w:szCs w:val="22"/>
          <w:u w:val="single"/>
        </w:rPr>
        <w:t xml:space="preserve"> </w:t>
      </w:r>
      <w:r w:rsidRPr="0097394B">
        <w:rPr>
          <w:b/>
          <w:bCs/>
          <w:vanish/>
          <w:color w:val="000000"/>
          <w:szCs w:val="22"/>
          <w:u w:val="single"/>
          <w:shd w:val="clear" w:color="auto" w:fill="00FFFF"/>
        </w:rPr>
        <w:t>I</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century</w:t>
      </w:r>
      <w:r w:rsidRPr="0097394B">
        <w:rPr>
          <w:color w:val="000000"/>
          <w:sz w:val="8"/>
          <w:szCs w:val="8"/>
        </w:rPr>
        <w:t xml:space="preserve"> </w:t>
      </w:r>
      <w:r w:rsidRPr="0097394B">
        <w:rPr>
          <w:vanish/>
          <w:color w:val="000000"/>
          <w:sz w:val="8"/>
          <w:szCs w:val="8"/>
        </w:rPr>
        <w:t>ago.</w:t>
      </w:r>
      <w:r w:rsidRPr="0097394B">
        <w:rPr>
          <w:color w:val="000000"/>
          <w:sz w:val="8"/>
          <w:szCs w:val="8"/>
        </w:rPr>
        <w:t xml:space="preserve"> </w:t>
      </w:r>
      <w:r w:rsidRPr="0097394B">
        <w:rPr>
          <w:vanish/>
          <w:color w:val="000000"/>
          <w:szCs w:val="22"/>
          <w:u w:val="single"/>
          <w:shd w:val="clear" w:color="auto" w:fill="00FFFF"/>
        </w:rPr>
        <w:t>and</w:t>
      </w:r>
      <w:r w:rsidRPr="0097394B">
        <w:rPr>
          <w:color w:val="000000"/>
          <w:sz w:val="8"/>
          <w:szCs w:val="8"/>
          <w:shd w:val="clear" w:color="auto" w:fill="00FFFF"/>
        </w:rPr>
        <w:t xml:space="preserve"> </w:t>
      </w:r>
      <w:r w:rsidRPr="0097394B">
        <w:rPr>
          <w:b/>
          <w:bCs/>
          <w:vanish/>
          <w:color w:val="000000"/>
          <w:szCs w:val="22"/>
          <w:u w:val="single"/>
          <w:shd w:val="clear" w:color="auto" w:fill="00FFFF"/>
        </w:rPr>
        <w:t>it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contains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nuclear</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component.</w:t>
      </w:r>
      <w:r w:rsidRPr="0097394B">
        <w:rPr>
          <w:color w:val="000000"/>
          <w:sz w:val="8"/>
          <w:szCs w:val="8"/>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trust</w:t>
      </w:r>
      <w:r w:rsidRPr="0097394B">
        <w:rPr>
          <w:color w:val="000000"/>
          <w:szCs w:val="22"/>
          <w:u w:val="single"/>
        </w:rPr>
        <w:t xml:space="preserve"> </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infallibility</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nuclear</w:t>
      </w:r>
      <w:r w:rsidRPr="0097394B">
        <w:rPr>
          <w:color w:val="000000"/>
          <w:szCs w:val="22"/>
          <w:u w:val="single"/>
        </w:rPr>
        <w:t xml:space="preserve"> </w:t>
      </w:r>
      <w:r w:rsidRPr="0097394B">
        <w:rPr>
          <w:vanish/>
          <w:color w:val="000000"/>
          <w:szCs w:val="22"/>
          <w:u w:val="single"/>
        </w:rPr>
        <w:t>deterrence</w:t>
      </w:r>
      <w:r w:rsidRPr="0097394B">
        <w:rPr>
          <w:color w:val="000000"/>
          <w:szCs w:val="22"/>
          <w:u w:val="single"/>
        </w:rPr>
        <w:t xml:space="preserve"> </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this</w:t>
      </w:r>
      <w:r w:rsidRPr="0097394B">
        <w:rPr>
          <w:color w:val="000000"/>
          <w:szCs w:val="22"/>
          <w:u w:val="single"/>
        </w:rPr>
        <w:t xml:space="preserve"> </w:t>
      </w:r>
      <w:r w:rsidRPr="0097394B">
        <w:rPr>
          <w:vanish/>
          <w:color w:val="000000"/>
          <w:szCs w:val="22"/>
          <w:u w:val="single"/>
        </w:rPr>
        <w:t>mufti-</w:t>
      </w:r>
      <w:r w:rsidRPr="0097394B">
        <w:rPr>
          <w:color w:val="000000"/>
          <w:szCs w:val="22"/>
          <w:u w:val="single"/>
        </w:rPr>
        <w:t xml:space="preserve"> </w:t>
      </w:r>
      <w:r w:rsidRPr="0097394B">
        <w:rPr>
          <w:vanish/>
          <w:color w:val="000000"/>
          <w:szCs w:val="22"/>
          <w:u w:val="single"/>
        </w:rPr>
        <w:t>pronged</w:t>
      </w:r>
      <w:r w:rsidRPr="0097394B">
        <w:rPr>
          <w:color w:val="000000"/>
          <w:szCs w:val="22"/>
          <w:u w:val="single"/>
        </w:rPr>
        <w:t xml:space="preserve"> </w:t>
      </w:r>
      <w:r w:rsidRPr="0097394B">
        <w:rPr>
          <w:vanish/>
          <w:color w:val="000000"/>
          <w:szCs w:val="22"/>
          <w:u w:val="single"/>
        </w:rPr>
        <w:t>constellation</w:t>
      </w:r>
      <w:r w:rsidRPr="0097394B">
        <w:rPr>
          <w:color w:val="000000"/>
          <w:szCs w:val="22"/>
          <w:u w:val="single"/>
        </w:rPr>
        <w:t xml:space="preserve"> </w:t>
      </w:r>
      <w:r w:rsidRPr="0097394B">
        <w:rPr>
          <w:b/>
          <w:bCs/>
          <w:vanish/>
          <w:color w:val="000000"/>
          <w:szCs w:val="22"/>
          <w:u w:val="single"/>
        </w:rPr>
        <w:t>needs</w:t>
      </w:r>
      <w:r w:rsidRPr="0097394B">
        <w:rPr>
          <w:b/>
          <w:bCs/>
          <w:color w:val="000000"/>
          <w:szCs w:val="22"/>
          <w:u w:val="single"/>
        </w:rPr>
        <w:t xml:space="preserve"> </w:t>
      </w:r>
      <w:r w:rsidRPr="0097394B">
        <w:rPr>
          <w:b/>
          <w:bCs/>
          <w:vanish/>
          <w:color w:val="000000"/>
          <w:szCs w:val="22"/>
          <w:u w:val="single"/>
        </w:rPr>
        <w:t>quite</w:t>
      </w:r>
      <w:r w:rsidRPr="0097394B">
        <w:rPr>
          <w:b/>
          <w:bCs/>
          <w:color w:val="000000"/>
          <w:szCs w:val="22"/>
          <w:u w:val="single"/>
        </w:rPr>
        <w:t xml:space="preserve"> </w:t>
      </w:r>
      <w:r w:rsidRPr="0097394B">
        <w:rPr>
          <w:b/>
          <w:bCs/>
          <w:vanish/>
          <w:color w:val="000000"/>
          <w:szCs w:val="22"/>
          <w:u w:val="single"/>
        </w:rPr>
        <w:t>a</w:t>
      </w:r>
      <w:r w:rsidRPr="0097394B">
        <w:rPr>
          <w:b/>
          <w:bCs/>
          <w:color w:val="000000"/>
          <w:szCs w:val="22"/>
          <w:u w:val="single"/>
        </w:rPr>
        <w:t xml:space="preserve"> </w:t>
      </w:r>
      <w:r w:rsidRPr="0097394B">
        <w:rPr>
          <w:b/>
          <w:bCs/>
          <w:vanish/>
          <w:color w:val="000000"/>
          <w:szCs w:val="22"/>
          <w:u w:val="single"/>
        </w:rPr>
        <w:t>lot</w:t>
      </w:r>
      <w:r w:rsidRPr="0097394B">
        <w:rPr>
          <w:b/>
          <w:bCs/>
          <w:color w:val="000000"/>
          <w:szCs w:val="22"/>
          <w:u w:val="single"/>
        </w:rPr>
        <w:t xml:space="preserve"> </w:t>
      </w:r>
      <w:r w:rsidRPr="0097394B">
        <w:rPr>
          <w:b/>
          <w:bCs/>
          <w:vanish/>
          <w:color w:val="000000"/>
          <w:szCs w:val="22"/>
          <w:u w:val="single"/>
        </w:rPr>
        <w:t>of</w:t>
      </w:r>
      <w:r w:rsidRPr="0097394B">
        <w:rPr>
          <w:b/>
          <w:bCs/>
          <w:color w:val="000000"/>
          <w:szCs w:val="22"/>
          <w:u w:val="single"/>
        </w:rPr>
        <w:t xml:space="preserve"> </w:t>
      </w:r>
      <w:r w:rsidRPr="0097394B">
        <w:rPr>
          <w:b/>
          <w:bCs/>
          <w:vanish/>
          <w:color w:val="000000"/>
          <w:szCs w:val="22"/>
          <w:u w:val="single"/>
        </w:rPr>
        <w:t>optimism</w:t>
      </w:r>
      <w:r w:rsidRPr="0097394B">
        <w:rPr>
          <w:b/>
          <w:bCs/>
          <w:color w:val="000000"/>
          <w:szCs w:val="22"/>
          <w:u w:val="single"/>
        </w:rPr>
        <w:t xml:space="preserve"> </w:t>
      </w:r>
      <w:r w:rsidRPr="0097394B">
        <w:rPr>
          <w:vanish/>
          <w:color w:val="000000"/>
          <w:szCs w:val="22"/>
          <w:u w:val="single"/>
          <w:shd w:val="clear" w:color="auto" w:fill="00FFFF"/>
        </w:rPr>
        <w:t>Can</w:t>
      </w:r>
      <w:r w:rsidRPr="0097394B">
        <w:rPr>
          <w:color w:val="000000"/>
          <w:szCs w:val="22"/>
          <w:u w:val="single"/>
          <w:shd w:val="clear" w:color="auto" w:fill="00FFFF"/>
        </w:rPr>
        <w:t xml:space="preserve"> </w:t>
      </w:r>
      <w:r w:rsidRPr="0097394B">
        <w:rPr>
          <w:vanish/>
          <w:color w:val="000000"/>
          <w:szCs w:val="22"/>
          <w:u w:val="single"/>
          <w:shd w:val="clear" w:color="auto" w:fill="00FFFF"/>
        </w:rPr>
        <w:t>democratic</w:t>
      </w:r>
      <w:r w:rsidRPr="0097394B">
        <w:rPr>
          <w:color w:val="000000"/>
          <w:szCs w:val="22"/>
          <w:u w:val="single"/>
          <w:shd w:val="clear" w:color="auto" w:fill="00FFFF"/>
        </w:rPr>
        <w:t xml:space="preserve"> </w:t>
      </w:r>
      <w:r w:rsidRPr="0097394B">
        <w:rPr>
          <w:vanish/>
          <w:color w:val="000000"/>
          <w:szCs w:val="22"/>
          <w:u w:val="single"/>
          <w:shd w:val="clear" w:color="auto" w:fill="00FFFF"/>
        </w:rPr>
        <w:t>peace</w:t>
      </w:r>
      <w:r w:rsidRPr="0097394B">
        <w:rPr>
          <w:color w:val="000000"/>
          <w:szCs w:val="22"/>
          <w:u w:val="single"/>
        </w:rPr>
        <w:t xml:space="preserve"> </w:t>
      </w:r>
      <w:r w:rsidRPr="0097394B">
        <w:rPr>
          <w:vanish/>
          <w:color w:val="000000"/>
          <w:szCs w:val="22"/>
          <w:u w:val="single"/>
        </w:rPr>
        <w:t>be</w:t>
      </w:r>
      <w:r w:rsidRPr="0097394B">
        <w:rPr>
          <w:color w:val="000000"/>
          <w:szCs w:val="22"/>
          <w:u w:val="single"/>
        </w:rPr>
        <w:t xml:space="preserve"> </w:t>
      </w:r>
      <w:r w:rsidRPr="0097394B">
        <w:rPr>
          <w:vanish/>
          <w:color w:val="000000"/>
          <w:szCs w:val="22"/>
          <w:u w:val="single"/>
          <w:shd w:val="clear" w:color="auto" w:fill="00FFFF"/>
        </w:rPr>
        <w:t>help</w:t>
      </w:r>
      <w:r w:rsidRPr="0097394B">
        <w:rPr>
          <w:vanish/>
          <w:color w:val="000000"/>
          <w:szCs w:val="22"/>
          <w:u w:val="single"/>
        </w:rPr>
        <w:t>ful</w:t>
      </w:r>
      <w:r w:rsidRPr="0097394B">
        <w:rPr>
          <w:color w:val="000000"/>
          <w:szCs w:val="22"/>
          <w:u w:val="single"/>
        </w:rPr>
        <w:t xml:space="preserve"> </w:t>
      </w:r>
      <w:r w:rsidRPr="0097394B">
        <w:rPr>
          <w:vanish/>
          <w:color w:val="000000"/>
          <w:szCs w:val="22"/>
          <w:u w:val="single"/>
        </w:rPr>
        <w:t>in</w:t>
      </w:r>
      <w:r w:rsidRPr="0097394B">
        <w:rPr>
          <w:color w:val="000000"/>
          <w:szCs w:val="22"/>
          <w:u w:val="single"/>
        </w:rPr>
        <w:t xml:space="preserve"> </w:t>
      </w:r>
      <w:r w:rsidRPr="0097394B">
        <w:rPr>
          <w:vanish/>
          <w:color w:val="000000"/>
          <w:szCs w:val="22"/>
          <w:u w:val="single"/>
        </w:rPr>
        <w:t>this</w:t>
      </w:r>
      <w:r w:rsidRPr="0097394B">
        <w:rPr>
          <w:color w:val="000000"/>
          <w:szCs w:val="22"/>
          <w:u w:val="single"/>
        </w:rPr>
        <w:t xml:space="preserve"> </w:t>
      </w:r>
      <w:r w:rsidRPr="0097394B">
        <w:rPr>
          <w:vanish/>
          <w:color w:val="000000"/>
          <w:szCs w:val="22"/>
          <w:u w:val="single"/>
        </w:rPr>
        <w:t>constellation?</w:t>
      </w:r>
      <w:r w:rsidRPr="0097394B">
        <w:rPr>
          <w:color w:val="000000"/>
          <w:szCs w:val="22"/>
          <w:u w:val="single"/>
        </w:rPr>
        <w:t xml:space="preserve"> </w:t>
      </w:r>
      <w:r w:rsidRPr="0097394B">
        <w:rPr>
          <w:vanish/>
          <w:color w:val="000000"/>
          <w:sz w:val="8"/>
          <w:szCs w:val="8"/>
        </w:rPr>
        <w:t>Our</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system</w:t>
      </w:r>
      <w:r w:rsidRPr="0097394B">
        <w:rPr>
          <w:color w:val="000000"/>
          <w:sz w:val="8"/>
          <w:szCs w:val="8"/>
        </w:rPr>
        <w:t xml:space="preserve"> </w:t>
      </w:r>
      <w:r w:rsidRPr="0097394B">
        <w:rPr>
          <w:vanish/>
          <w:color w:val="000000"/>
          <w:sz w:val="8"/>
          <w:szCs w:val="8"/>
        </w:rPr>
        <w:t>includes</w:t>
      </w:r>
      <w:r w:rsidRPr="0097394B">
        <w:rPr>
          <w:color w:val="000000"/>
          <w:sz w:val="8"/>
          <w:szCs w:val="8"/>
        </w:rPr>
        <w:t xml:space="preserve"> </w:t>
      </w:r>
      <w:r w:rsidRPr="0097394B">
        <w:rPr>
          <w:vanish/>
          <w:color w:val="000000"/>
          <w:sz w:val="8"/>
          <w:szCs w:val="8"/>
        </w:rPr>
        <w:t>democracies—the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Indonesia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non-</w:t>
      </w:r>
      <w:r w:rsidRPr="0097394B">
        <w:rPr>
          <w:color w:val="000000"/>
          <w:sz w:val="8"/>
          <w:szCs w:val="8"/>
        </w:rPr>
        <w:t xml:space="preserve"> </w:t>
      </w:r>
      <w:r w:rsidRPr="0097394B">
        <w:rPr>
          <w:vanish/>
          <w:color w:val="000000"/>
          <w:sz w:val="8"/>
          <w:szCs w:val="8"/>
        </w:rPr>
        <w:t>democracies</w:t>
      </w:r>
      <w:r w:rsidRPr="0097394B">
        <w:rPr>
          <w:color w:val="000000"/>
          <w:sz w:val="8"/>
          <w:szCs w:val="8"/>
        </w:rPr>
        <w:t xml:space="preserve"> </w:t>
      </w:r>
      <w:r w:rsidRPr="0097394B">
        <w:rPr>
          <w:vanish/>
          <w:color w:val="000000"/>
          <w:sz w:val="8"/>
          <w:szCs w:val="8"/>
        </w:rPr>
        <w:t>such</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China.</w:t>
      </w:r>
      <w:r w:rsidRPr="0097394B">
        <w:rPr>
          <w:color w:val="000000"/>
          <w:sz w:val="8"/>
          <w:szCs w:val="8"/>
        </w:rPr>
        <w:t xml:space="preserve"> </w:t>
      </w:r>
      <w:r w:rsidRPr="0097394B">
        <w:rPr>
          <w:vanish/>
          <w:color w:val="000000"/>
          <w:sz w:val="8"/>
          <w:szCs w:val="8"/>
        </w:rPr>
        <w:t>Russia,</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Vietnam,</w:t>
      </w:r>
      <w:r w:rsidRPr="0097394B">
        <w:rPr>
          <w:color w:val="000000"/>
          <w:sz w:val="8"/>
          <w:szCs w:val="8"/>
        </w:rPr>
        <w:t xml:space="preserve"> </w:t>
      </w:r>
      <w:r w:rsidRPr="0097394B">
        <w:rPr>
          <w:vanish/>
          <w:color w:val="000000"/>
          <w:sz w:val="8"/>
          <w:szCs w:val="8"/>
        </w:rPr>
        <w:t>but</w:t>
      </w:r>
      <w:r w:rsidRPr="0097394B">
        <w:rPr>
          <w:color w:val="000000"/>
          <w:sz w:val="8"/>
          <w:szCs w:val="8"/>
        </w:rPr>
        <w:t xml:space="preserve"> </w:t>
      </w:r>
      <w:r w:rsidRPr="0097394B">
        <w:rPr>
          <w:vanish/>
          <w:color w:val="000000"/>
          <w:sz w:val="8"/>
          <w:szCs w:val="8"/>
        </w:rPr>
        <w:t>not</w:t>
      </w:r>
      <w:r w:rsidRPr="0097394B">
        <w:rPr>
          <w:color w:val="000000"/>
          <w:sz w:val="8"/>
          <w:szCs w:val="8"/>
        </w:rPr>
        <w:t xml:space="preserve"> </w:t>
      </w:r>
      <w:r w:rsidRPr="0097394B">
        <w:rPr>
          <w:vanish/>
          <w:color w:val="000000"/>
          <w:sz w:val="8"/>
          <w:szCs w:val="8"/>
        </w:rPr>
        <w:t>necessarily</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same</w:t>
      </w:r>
      <w:r w:rsidRPr="0097394B">
        <w:rPr>
          <w:color w:val="000000"/>
          <w:sz w:val="8"/>
          <w:szCs w:val="8"/>
        </w:rPr>
        <w:t xml:space="preserve"> </w:t>
      </w:r>
      <w:r w:rsidRPr="0097394B">
        <w:rPr>
          <w:vanish/>
          <w:color w:val="000000"/>
          <w:sz w:val="8"/>
          <w:szCs w:val="8"/>
        </w:rPr>
        <w:t>side.</w:t>
      </w:r>
      <w:r w:rsidRPr="0097394B">
        <w:rPr>
          <w:color w:val="000000"/>
          <w:sz w:val="8"/>
          <w:szCs w:val="8"/>
        </w:rPr>
        <w:t xml:space="preserve"> </w:t>
      </w:r>
      <w:r w:rsidRPr="0097394B">
        <w:rPr>
          <w:vanish/>
          <w:color w:val="000000"/>
          <w:sz w:val="8"/>
          <w:szCs w:val="8"/>
        </w:rPr>
        <w:t>Should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European</w:t>
      </w:r>
      <w:r w:rsidRPr="0097394B">
        <w:rPr>
          <w:color w:val="000000"/>
          <w:sz w:val="8"/>
          <w:szCs w:val="8"/>
        </w:rPr>
        <w:t xml:space="preserve"> </w:t>
      </w:r>
      <w:r w:rsidRPr="0097394B">
        <w:rPr>
          <w:vanish/>
          <w:color w:val="000000"/>
          <w:sz w:val="8"/>
          <w:szCs w:val="8"/>
        </w:rPr>
        <w:t>theater</w:t>
      </w:r>
      <w:r w:rsidRPr="0097394B">
        <w:rPr>
          <w:color w:val="000000"/>
          <w:sz w:val="8"/>
          <w:szCs w:val="8"/>
        </w:rPr>
        <w:t xml:space="preserve"> </w:t>
      </w:r>
      <w:r w:rsidRPr="0097394B">
        <w:rPr>
          <w:vanish/>
          <w:color w:val="000000"/>
          <w:sz w:val="8"/>
          <w:szCs w:val="8"/>
        </w:rPr>
        <w:t>become</w:t>
      </w:r>
      <w:r w:rsidRPr="0097394B">
        <w:rPr>
          <w:color w:val="000000"/>
          <w:sz w:val="8"/>
          <w:szCs w:val="8"/>
        </w:rPr>
        <w:t xml:space="preserve"> </w:t>
      </w:r>
      <w:r w:rsidRPr="0097394B">
        <w:rPr>
          <w:vanish/>
          <w:color w:val="000000"/>
          <w:sz w:val="8"/>
          <w:szCs w:val="8"/>
        </w:rPr>
        <w:t>connected</w:t>
      </w:r>
      <w:r w:rsidRPr="0097394B">
        <w:rPr>
          <w:color w:val="000000"/>
          <w:sz w:val="8"/>
          <w:szCs w:val="8"/>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Asian</w:t>
      </w:r>
      <w:r w:rsidRPr="0097394B">
        <w:rPr>
          <w:color w:val="000000"/>
          <w:sz w:val="8"/>
          <w:szCs w:val="8"/>
        </w:rPr>
        <w:t xml:space="preserve"> </w:t>
      </w:r>
      <w:r w:rsidRPr="0097394B">
        <w:rPr>
          <w:vanish/>
          <w:color w:val="000000"/>
          <w:sz w:val="8"/>
          <w:szCs w:val="8"/>
        </w:rPr>
        <w:t>one</w:t>
      </w:r>
      <w:r w:rsidRPr="0097394B">
        <w:rPr>
          <w:color w:val="000000"/>
          <w:sz w:val="8"/>
          <w:szCs w:val="8"/>
        </w:rPr>
        <w:t xml:space="preserve"> </w:t>
      </w:r>
      <w:r w:rsidRPr="0097394B">
        <w:rPr>
          <w:vanish/>
          <w:color w:val="000000"/>
          <w:sz w:val="8"/>
          <w:szCs w:val="8"/>
        </w:rPr>
        <w:t>through</w:t>
      </w:r>
      <w:r w:rsidRPr="0097394B">
        <w:rPr>
          <w:color w:val="000000"/>
          <w:sz w:val="8"/>
          <w:szCs w:val="8"/>
        </w:rPr>
        <w:t xml:space="preserve"> </w:t>
      </w:r>
      <w:r w:rsidRPr="0097394B">
        <w:rPr>
          <w:vanish/>
          <w:color w:val="000000"/>
          <w:sz w:val="8"/>
          <w:szCs w:val="8"/>
        </w:rPr>
        <w:t>continuous</w:t>
      </w:r>
      <w:r w:rsidRPr="0097394B">
        <w:rPr>
          <w:color w:val="000000"/>
          <w:sz w:val="8"/>
          <w:szCs w:val="8"/>
        </w:rPr>
        <w:t xml:space="preserve"> </w:t>
      </w:r>
      <w:r w:rsidRPr="0097394B">
        <w:rPr>
          <w:vanish/>
          <w:color w:val="000000"/>
          <w:sz w:val="8"/>
          <w:szCs w:val="8"/>
        </w:rPr>
        <w:t>US—Russian</w:t>
      </w:r>
      <w:r w:rsidRPr="0097394B">
        <w:rPr>
          <w:color w:val="000000"/>
          <w:sz w:val="8"/>
          <w:szCs w:val="8"/>
        </w:rPr>
        <w:t xml:space="preserve"> </w:t>
      </w:r>
      <w:r w:rsidRPr="0097394B">
        <w:rPr>
          <w:vanish/>
          <w:color w:val="000000"/>
          <w:sz w:val="8"/>
          <w:szCs w:val="8"/>
        </w:rPr>
        <w:t>disputes</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Russian—Chinese</w:t>
      </w:r>
      <w:r w:rsidRPr="0097394B">
        <w:rPr>
          <w:color w:val="000000"/>
          <w:sz w:val="8"/>
          <w:szCs w:val="8"/>
        </w:rPr>
        <w:t xml:space="preserve"> </w:t>
      </w:r>
      <w:r w:rsidRPr="0097394B">
        <w:rPr>
          <w:vanish/>
          <w:color w:val="000000"/>
          <w:sz w:val="8"/>
          <w:szCs w:val="8"/>
        </w:rPr>
        <w:t>entente.</w:t>
      </w:r>
      <w:r w:rsidRPr="0097394B">
        <w:rPr>
          <w:color w:val="000000"/>
          <w:sz w:val="8"/>
          <w:szCs w:val="8"/>
        </w:rPr>
        <w:t xml:space="preserve"> </w:t>
      </w:r>
      <w:r w:rsidRPr="0097394B">
        <w:rPr>
          <w:vanish/>
          <w:color w:val="000000"/>
          <w:sz w:val="8"/>
          <w:szCs w:val="8"/>
        </w:rPr>
        <w:t>defective</w:t>
      </w:r>
      <w:r w:rsidRPr="0097394B">
        <w:rPr>
          <w:color w:val="000000"/>
          <w:sz w:val="8"/>
          <w:szCs w:val="8"/>
        </w:rPr>
        <w:t xml:space="preserve"> </w:t>
      </w:r>
      <w:r w:rsidRPr="0097394B">
        <w:rPr>
          <w:vanish/>
          <w:color w:val="000000"/>
          <w:szCs w:val="22"/>
          <w:u w:val="single"/>
          <w:shd w:val="clear" w:color="auto" w:fill="00FFFF"/>
        </w:rPr>
        <w:t>democracies</w:t>
      </w:r>
      <w:r w:rsidRPr="0097394B">
        <w:rPr>
          <w:color w:val="000000"/>
          <w:szCs w:val="22"/>
          <w:u w:val="single"/>
        </w:rPr>
        <w:t xml:space="preserve"> </w:t>
      </w:r>
      <w:r w:rsidRPr="0097394B">
        <w:rPr>
          <w:vanish/>
          <w:color w:val="000000"/>
          <w:szCs w:val="22"/>
          <w:u w:val="single"/>
        </w:rPr>
        <w:t>like</w:t>
      </w:r>
      <w:r w:rsidRPr="0097394B">
        <w:rPr>
          <w:color w:val="000000"/>
          <w:szCs w:val="22"/>
          <w:u w:val="single"/>
        </w:rPr>
        <w:t xml:space="preserve"> </w:t>
      </w:r>
      <w:r w:rsidRPr="0097394B">
        <w:rPr>
          <w:vanish/>
          <w:color w:val="000000"/>
          <w:szCs w:val="22"/>
          <w:u w:val="single"/>
        </w:rPr>
        <w:t>Ukraine</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Georgia</w:t>
      </w:r>
      <w:r w:rsidRPr="0097394B">
        <w:rPr>
          <w:color w:val="000000"/>
          <w:szCs w:val="22"/>
          <w:u w:val="single"/>
        </w:rPr>
        <w:t xml:space="preserve"> </w:t>
      </w:r>
      <w:r w:rsidRPr="0097394B">
        <w:rPr>
          <w:vanish/>
          <w:color w:val="000000"/>
          <w:szCs w:val="22"/>
          <w:u w:val="single"/>
          <w:shd w:val="clear" w:color="auto" w:fill="00FFFF"/>
        </w:rPr>
        <w:t>may</w:t>
      </w:r>
      <w:r w:rsidRPr="0097394B">
        <w:rPr>
          <w:color w:val="000000"/>
          <w:szCs w:val="22"/>
          <w:u w:val="single"/>
          <w:shd w:val="clear" w:color="auto" w:fill="00FFFF"/>
        </w:rPr>
        <w:t xml:space="preserve"> </w:t>
      </w:r>
      <w:r w:rsidRPr="0097394B">
        <w:rPr>
          <w:vanish/>
          <w:color w:val="000000"/>
          <w:szCs w:val="22"/>
          <w:u w:val="single"/>
          <w:shd w:val="clear" w:color="auto" w:fill="00FFFF"/>
        </w:rPr>
        <w:t>feature</w:t>
      </w:r>
      <w:r w:rsidRPr="0097394B">
        <w:rPr>
          <w:color w:val="000000"/>
          <w:szCs w:val="22"/>
          <w:u w:val="single"/>
          <w:shd w:val="clear" w:color="auto" w:fill="00FFFF"/>
        </w:rPr>
        <w:t xml:space="preserve"> </w:t>
      </w:r>
      <w:r w:rsidRPr="0097394B">
        <w:rPr>
          <w:vanish/>
          <w:color w:val="000000"/>
          <w:szCs w:val="22"/>
          <w:u w:val="single"/>
          <w:shd w:val="clear" w:color="auto" w:fill="00FFFF"/>
        </w:rPr>
        <w:t>rather</w:t>
      </w:r>
      <w:r w:rsidRPr="0097394B">
        <w:rPr>
          <w:color w:val="000000"/>
          <w:szCs w:val="22"/>
          <w:u w:val="single"/>
          <w:shd w:val="clear" w:color="auto" w:fill="00FFFF"/>
        </w:rPr>
        <w:t xml:space="preserve"> </w:t>
      </w:r>
      <w:r w:rsidRPr="0097394B">
        <w:rPr>
          <w:vanish/>
          <w:color w:val="000000"/>
          <w:szCs w:val="22"/>
          <w:u w:val="single"/>
          <w:shd w:val="clear" w:color="auto" w:fill="00FFFF"/>
        </w:rPr>
        <w:t>importantly</w:t>
      </w:r>
      <w:r w:rsidRPr="0097394B">
        <w:rPr>
          <w:color w:val="000000"/>
          <w:szCs w:val="22"/>
          <w:u w:val="single"/>
        </w:rPr>
        <w:t xml:space="preserve"> </w:t>
      </w:r>
      <w:r w:rsidRPr="0097394B">
        <w:rPr>
          <w:vanish/>
          <w:color w:val="000000"/>
          <w:szCs w:val="22"/>
          <w:u w:val="single"/>
          <w:shd w:val="clear" w:color="auto" w:fill="00FFFF"/>
        </w:rPr>
        <w:t>as</w:t>
      </w:r>
      <w:r w:rsidRPr="0097394B">
        <w:rPr>
          <w:color w:val="000000"/>
          <w:szCs w:val="22"/>
          <w:u w:val="single"/>
          <w:shd w:val="clear" w:color="auto" w:fill="00FFFF"/>
        </w:rPr>
        <w:t xml:space="preserve"> </w:t>
      </w:r>
      <w:r w:rsidRPr="0097394B">
        <w:rPr>
          <w:vanish/>
          <w:color w:val="000000"/>
          <w:szCs w:val="22"/>
          <w:u w:val="single"/>
          <w:shd w:val="clear" w:color="auto" w:fill="00FFFF"/>
        </w:rPr>
        <w:t>potential</w:t>
      </w:r>
      <w:r w:rsidRPr="0097394B">
        <w:rPr>
          <w:color w:val="000000"/>
          <w:szCs w:val="22"/>
          <w:u w:val="single"/>
          <w:shd w:val="clear" w:color="auto" w:fill="00FFFF"/>
        </w:rPr>
        <w:t xml:space="preserve"> </w:t>
      </w:r>
      <w:r w:rsidRPr="0097394B">
        <w:rPr>
          <w:vanish/>
          <w:color w:val="000000"/>
          <w:szCs w:val="22"/>
          <w:u w:val="single"/>
          <w:shd w:val="clear" w:color="auto" w:fill="00FFFF"/>
        </w:rPr>
        <w:t>triggers</w:t>
      </w:r>
      <w:r w:rsidRPr="0097394B">
        <w:rPr>
          <w:color w:val="000000"/>
          <w:szCs w:val="22"/>
          <w:u w:val="single"/>
          <w:shd w:val="clear" w:color="auto" w:fill="00FFFF"/>
        </w:rPr>
        <w:t xml:space="preserve"> </w:t>
      </w:r>
      <w:r w:rsidRPr="0097394B">
        <w:rPr>
          <w:vanish/>
          <w:color w:val="000000"/>
          <w:szCs w:val="22"/>
          <w:u w:val="single"/>
          <w:shd w:val="clear" w:color="auto" w:fill="00FFFF"/>
        </w:rPr>
        <w:t>for</w:t>
      </w:r>
      <w:r w:rsidRPr="0097394B">
        <w:rPr>
          <w:color w:val="000000"/>
          <w:szCs w:val="22"/>
          <w:u w:val="single"/>
          <w:shd w:val="clear" w:color="auto" w:fill="00FFFF"/>
        </w:rPr>
        <w:t xml:space="preserve"> </w:t>
      </w:r>
      <w:r w:rsidRPr="0097394B">
        <w:rPr>
          <w:b/>
          <w:bCs/>
          <w:vanish/>
          <w:color w:val="000000"/>
          <w:szCs w:val="22"/>
          <w:u w:val="single"/>
        </w:rPr>
        <w:t>a</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worsening</w:t>
      </w:r>
      <w:r w:rsidRPr="0097394B">
        <w:rPr>
          <w:b/>
          <w:bCs/>
          <w:color w:val="000000"/>
          <w:szCs w:val="22"/>
          <w:u w:val="single"/>
        </w:rPr>
        <w:t xml:space="preserve"> </w:t>
      </w:r>
      <w:r w:rsidRPr="0097394B">
        <w:rPr>
          <w:b/>
          <w:bCs/>
          <w:vanish/>
          <w:color w:val="000000"/>
          <w:szCs w:val="22"/>
          <w:u w:val="single"/>
        </w:rPr>
        <w:t>of</w:t>
      </w:r>
      <w:r w:rsidRPr="0097394B">
        <w:rPr>
          <w:b/>
          <w:bCs/>
          <w:color w:val="000000"/>
          <w:szCs w:val="22"/>
          <w:u w:val="single"/>
        </w:rPr>
        <w:t xml:space="preserve"> </w:t>
      </w:r>
      <w:r w:rsidRPr="0097394B">
        <w:rPr>
          <w:b/>
          <w:bCs/>
          <w:vanish/>
          <w:color w:val="000000"/>
          <w:szCs w:val="22"/>
          <w:u w:val="single"/>
          <w:shd w:val="clear" w:color="auto" w:fill="00FFFF"/>
        </w:rPr>
        <w:t>relationships.</w:t>
      </w:r>
      <w:r w:rsidRPr="0097394B">
        <w:rPr>
          <w:b/>
          <w:bCs/>
          <w:color w:val="000000"/>
          <w:szCs w:val="22"/>
          <w:u w:val="single"/>
        </w:rPr>
        <w:t xml:space="preserve"> </w:t>
      </w:r>
      <w:r w:rsidRPr="0097394B">
        <w:rPr>
          <w:vanish/>
          <w:color w:val="000000"/>
          <w:szCs w:val="22"/>
          <w:u w:val="single"/>
          <w:shd w:val="clear" w:color="auto" w:fill="00FFFF"/>
        </w:rPr>
        <w:t>While</w:t>
      </w:r>
      <w:r w:rsidRPr="0097394B">
        <w:rPr>
          <w:color w:val="000000"/>
          <w:szCs w:val="22"/>
          <w:u w:val="single"/>
          <w:shd w:val="clear" w:color="auto" w:fill="00FFFF"/>
        </w:rPr>
        <w:t xml:space="preserve"> </w:t>
      </w:r>
      <w:r w:rsidRPr="0097394B">
        <w:rPr>
          <w:vanish/>
          <w:color w:val="000000"/>
          <w:szCs w:val="22"/>
          <w:u w:val="single"/>
          <w:shd w:val="clear" w:color="auto" w:fill="00FFFF"/>
        </w:rPr>
        <w:t>democracy</w:t>
      </w:r>
      <w:r w:rsidRPr="0097394B">
        <w:rPr>
          <w:color w:val="000000"/>
          <w:szCs w:val="22"/>
          <w:u w:val="single"/>
          <w:shd w:val="clear" w:color="auto" w:fill="00FFFF"/>
        </w:rPr>
        <w:t xml:space="preserve"> </w:t>
      </w:r>
      <w:r w:rsidRPr="0097394B">
        <w:rPr>
          <w:vanish/>
          <w:color w:val="000000"/>
          <w:szCs w:val="22"/>
          <w:u w:val="single"/>
          <w:shd w:val="clear" w:color="auto" w:fill="00FFFF"/>
        </w:rPr>
        <w:t>is</w:t>
      </w:r>
      <w:r w:rsidRPr="0097394B">
        <w:rPr>
          <w:color w:val="000000"/>
          <w:szCs w:val="22"/>
          <w:u w:val="single"/>
          <w:shd w:val="clear" w:color="auto" w:fill="00FFFF"/>
        </w:rPr>
        <w:t xml:space="preserve"> </w:t>
      </w:r>
      <w:r w:rsidRPr="0097394B">
        <w:rPr>
          <w:vanish/>
          <w:color w:val="000000"/>
          <w:szCs w:val="22"/>
          <w:u w:val="single"/>
          <w:shd w:val="clear" w:color="auto" w:fill="00FFFF"/>
        </w:rPr>
        <w:t>useful</w:t>
      </w:r>
      <w:r w:rsidRPr="0097394B">
        <w:rPr>
          <w:color w:val="000000"/>
          <w:szCs w:val="22"/>
          <w:u w:val="single"/>
          <w:shd w:val="clear" w:color="auto" w:fill="00FFFF"/>
        </w:rPr>
        <w:t xml:space="preserve"> </w:t>
      </w:r>
      <w:r w:rsidRPr="0097394B">
        <w:rPr>
          <w:vanish/>
          <w:color w:val="000000"/>
          <w:szCs w:val="22"/>
          <w:u w:val="single"/>
          <w:shd w:val="clear" w:color="auto" w:fill="00FFFF"/>
        </w:rPr>
        <w:t>in</w:t>
      </w:r>
      <w:r w:rsidRPr="0097394B">
        <w:rPr>
          <w:color w:val="000000"/>
          <w:szCs w:val="22"/>
          <w:u w:val="single"/>
        </w:rPr>
        <w:t xml:space="preserve"> </w:t>
      </w:r>
      <w:r w:rsidRPr="0097394B">
        <w:rPr>
          <w:vanish/>
          <w:color w:val="000000"/>
          <w:szCs w:val="22"/>
          <w:u w:val="single"/>
        </w:rPr>
        <w:t>excluding</w:t>
      </w:r>
      <w:r w:rsidRPr="0097394B">
        <w:rPr>
          <w:color w:val="000000"/>
          <w:szCs w:val="22"/>
          <w:u w:val="single"/>
        </w:rPr>
        <w:t xml:space="preserve"> </w:t>
      </w:r>
      <w:r w:rsidRPr="0097394B">
        <w:rPr>
          <w:vanish/>
          <w:color w:val="000000"/>
          <w:szCs w:val="22"/>
          <w:u w:val="single"/>
        </w:rPr>
        <w:t>certain</w:t>
      </w:r>
      <w:r w:rsidRPr="0097394B">
        <w:rPr>
          <w:color w:val="000000"/>
          <w:szCs w:val="22"/>
          <w:u w:val="single"/>
        </w:rPr>
        <w:t xml:space="preserve"> </w:t>
      </w:r>
      <w:r w:rsidRPr="0097394B">
        <w:rPr>
          <w:b/>
          <w:bCs/>
          <w:vanish/>
          <w:color w:val="000000"/>
          <w:szCs w:val="22"/>
          <w:u w:val="single"/>
          <w:shd w:val="clear" w:color="auto" w:fill="00FFFF"/>
        </w:rPr>
        <w:t>conflict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dyads</w:t>
      </w:r>
      <w:r w:rsidRPr="0097394B">
        <w:rPr>
          <w:b/>
          <w:bCs/>
          <w:color w:val="000000"/>
          <w:szCs w:val="22"/>
          <w:u w:val="single"/>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whole</w:t>
      </w:r>
      <w:r w:rsidRPr="0097394B">
        <w:rPr>
          <w:color w:val="000000"/>
          <w:sz w:val="8"/>
          <w:szCs w:val="8"/>
        </w:rPr>
        <w:t xml:space="preserve"> </w:t>
      </w:r>
      <w:r w:rsidRPr="0097394B">
        <w:rPr>
          <w:vanish/>
          <w:color w:val="000000"/>
          <w:sz w:val="8"/>
          <w:szCs w:val="8"/>
        </w:rPr>
        <w:t>complex,</w:t>
      </w:r>
      <w:r w:rsidRPr="0097394B">
        <w:rPr>
          <w:color w:val="000000"/>
          <w:sz w:val="8"/>
          <w:szCs w:val="8"/>
        </w:rPr>
        <w:t xml:space="preserve"> </w:t>
      </w:r>
      <w:r w:rsidRPr="0097394B">
        <w:rPr>
          <w:vanish/>
          <w:color w:val="000000"/>
          <w:szCs w:val="22"/>
          <w:u w:val="single"/>
        </w:rPr>
        <w:t>such</w:t>
      </w:r>
      <w:r w:rsidRPr="0097394B">
        <w:rPr>
          <w:color w:val="000000"/>
          <w:szCs w:val="22"/>
          <w:u w:val="single"/>
        </w:rPr>
        <w:t xml:space="preserve"> </w:t>
      </w:r>
      <w:r w:rsidRPr="0097394B">
        <w:rPr>
          <w:vanish/>
          <w:color w:val="000000"/>
          <w:szCs w:val="22"/>
          <w:u w:val="single"/>
        </w:rPr>
        <w:t>as</w:t>
      </w:r>
      <w:r w:rsidRPr="0097394B">
        <w:rPr>
          <w:color w:val="000000"/>
          <w:szCs w:val="22"/>
          <w:u w:val="single"/>
        </w:rPr>
        <w:t xml:space="preserve"> </w:t>
      </w:r>
      <w:r w:rsidRPr="0097394B">
        <w:rPr>
          <w:b/>
          <w:bCs/>
          <w:vanish/>
          <w:color w:val="000000"/>
          <w:szCs w:val="22"/>
          <w:u w:val="single"/>
        </w:rPr>
        <w:t>India</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b/>
          <w:bCs/>
          <w:vanish/>
          <w:color w:val="000000"/>
          <w:szCs w:val="22"/>
          <w:u w:val="single"/>
        </w:rPr>
        <w:t>U</w:t>
      </w:r>
      <w:r w:rsidRPr="0097394B">
        <w:rPr>
          <w:vanish/>
          <w:color w:val="000000"/>
          <w:sz w:val="8"/>
          <w:szCs w:val="8"/>
        </w:rPr>
        <w:t>nited</w:t>
      </w:r>
      <w:r w:rsidRPr="0097394B">
        <w:rPr>
          <w:color w:val="000000"/>
          <w:sz w:val="8"/>
          <w:szCs w:val="8"/>
        </w:rPr>
        <w:t xml:space="preserve"> </w:t>
      </w:r>
      <w:r w:rsidRPr="0097394B">
        <w:rPr>
          <w:b/>
          <w:bCs/>
          <w:vanish/>
          <w:color w:val="000000"/>
          <w:szCs w:val="22"/>
          <w:u w:val="single"/>
        </w:rPr>
        <w:t>S</w:t>
      </w:r>
      <w:r w:rsidRPr="0097394B">
        <w:rPr>
          <w:vanish/>
          <w:color w:val="000000"/>
          <w:sz w:val="8"/>
          <w:szCs w:val="8"/>
        </w:rPr>
        <w:t>tates.</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United</w:t>
      </w:r>
      <w:r w:rsidRPr="0097394B">
        <w:rPr>
          <w:color w:val="000000"/>
          <w:sz w:val="8"/>
          <w:szCs w:val="8"/>
        </w:rPr>
        <w:t xml:space="preserve"> </w:t>
      </w:r>
      <w:r w:rsidRPr="0097394B">
        <w:rPr>
          <w:vanish/>
          <w:color w:val="000000"/>
          <w:sz w:val="8"/>
          <w:szCs w:val="8"/>
        </w:rPr>
        <w:t>States.</w:t>
      </w:r>
      <w:r w:rsidRPr="0097394B">
        <w:rPr>
          <w:color w:val="000000"/>
          <w:sz w:val="8"/>
          <w:szCs w:val="8"/>
        </w:rPr>
        <w:t xml:space="preserve"> </w:t>
      </w:r>
      <w:r w:rsidRPr="0097394B">
        <w:rPr>
          <w:vanish/>
          <w:color w:val="000000"/>
          <w:sz w:val="8"/>
          <w:szCs w:val="8"/>
        </w:rPr>
        <w:t>Japan</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India.</w:t>
      </w:r>
      <w:r w:rsidRPr="0097394B">
        <w:rPr>
          <w:color w:val="000000"/>
          <w:sz w:val="8"/>
          <w:szCs w:val="8"/>
        </w:rPr>
        <w:t xml:space="preserve"> </w:t>
      </w:r>
      <w:r w:rsidRPr="0097394B">
        <w:rPr>
          <w:vanish/>
          <w:color w:val="000000"/>
          <w:sz w:val="8"/>
          <w:szCs w:val="8"/>
        </w:rPr>
        <w:t>from</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risk</w:t>
      </w:r>
      <w:r w:rsidRPr="0097394B">
        <w:rPr>
          <w:color w:val="000000"/>
          <w:sz w:val="8"/>
          <w:szCs w:val="8"/>
        </w:rPr>
        <w:t xml:space="preserve"> </w:t>
      </w:r>
      <w:r w:rsidRPr="0097394B">
        <w:rPr>
          <w:vanish/>
          <w:color w:val="000000"/>
          <w:sz w:val="8"/>
          <w:szCs w:val="8"/>
        </w:rPr>
        <w:t>that</w:t>
      </w:r>
      <w:r w:rsidRPr="0097394B">
        <w:rPr>
          <w:color w:val="000000"/>
          <w:sz w:val="8"/>
          <w:szCs w:val="8"/>
        </w:rPr>
        <w:t xml:space="preserve"> </w:t>
      </w:r>
      <w:r w:rsidRPr="0097394B">
        <w:rPr>
          <w:vanish/>
          <w:color w:val="000000"/>
          <w:sz w:val="8"/>
          <w:szCs w:val="8"/>
        </w:rPr>
        <w:t>they</w:t>
      </w:r>
      <w:r w:rsidRPr="0097394B">
        <w:rPr>
          <w:color w:val="000000"/>
          <w:sz w:val="8"/>
          <w:szCs w:val="8"/>
        </w:rPr>
        <w:t xml:space="preserve"> </w:t>
      </w:r>
      <w:r w:rsidRPr="0097394B">
        <w:rPr>
          <w:vanish/>
          <w:color w:val="000000"/>
          <w:sz w:val="8"/>
          <w:szCs w:val="8"/>
        </w:rPr>
        <w:t>might</w:t>
      </w:r>
      <w:r w:rsidRPr="0097394B">
        <w:rPr>
          <w:color w:val="000000"/>
          <w:sz w:val="8"/>
          <w:szCs w:val="8"/>
        </w:rPr>
        <w:t xml:space="preserve"> </w:t>
      </w:r>
      <w:r w:rsidRPr="0097394B">
        <w:rPr>
          <w:vanish/>
          <w:color w:val="000000"/>
          <w:sz w:val="8"/>
          <w:szCs w:val="8"/>
        </w:rPr>
        <w:t>escalate</w:t>
      </w:r>
      <w:r w:rsidRPr="0097394B">
        <w:rPr>
          <w:color w:val="000000"/>
          <w:sz w:val="8"/>
          <w:szCs w:val="8"/>
        </w:rPr>
        <w:t xml:space="preserve"> </w:t>
      </w:r>
      <w:r w:rsidRPr="0097394B">
        <w:rPr>
          <w:vanish/>
          <w:color w:val="000000"/>
          <w:sz w:val="8"/>
          <w:szCs w:val="8"/>
        </w:rPr>
        <w:t>into</w:t>
      </w:r>
      <w:r w:rsidRPr="0097394B">
        <w:rPr>
          <w:color w:val="000000"/>
          <w:sz w:val="8"/>
          <w:szCs w:val="8"/>
        </w:rPr>
        <w:t xml:space="preserve"> </w:t>
      </w:r>
      <w:r w:rsidRPr="0097394B">
        <w:rPr>
          <w:vanish/>
          <w:color w:val="000000"/>
          <w:sz w:val="8"/>
          <w:szCs w:val="8"/>
        </w:rPr>
        <w:t>a</w:t>
      </w:r>
      <w:r w:rsidRPr="0097394B">
        <w:rPr>
          <w:color w:val="000000"/>
          <w:sz w:val="8"/>
          <w:szCs w:val="8"/>
        </w:rPr>
        <w:t xml:space="preserve"> </w:t>
      </w:r>
      <w:r w:rsidRPr="0097394B">
        <w:rPr>
          <w:vanish/>
          <w:color w:val="000000"/>
          <w:sz w:val="8"/>
          <w:szCs w:val="8"/>
        </w:rPr>
        <w:t>violent</w:t>
      </w:r>
      <w:r w:rsidRPr="0097394B">
        <w:rPr>
          <w:color w:val="000000"/>
          <w:sz w:val="8"/>
          <w:szCs w:val="8"/>
        </w:rPr>
        <w:t xml:space="preserve"> </w:t>
      </w:r>
      <w:r w:rsidRPr="0097394B">
        <w:rPr>
          <w:vanish/>
          <w:color w:val="000000"/>
          <w:sz w:val="8"/>
          <w:szCs w:val="8"/>
        </w:rPr>
        <w:t>conflict,</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democratic</w:t>
      </w:r>
      <w:r w:rsidRPr="0097394B">
        <w:rPr>
          <w:color w:val="000000"/>
          <w:sz w:val="8"/>
          <w:szCs w:val="8"/>
        </w:rPr>
        <w:t xml:space="preserve"> </w:t>
      </w:r>
      <w:r w:rsidRPr="0097394B">
        <w:rPr>
          <w:vanish/>
          <w:color w:val="000000"/>
          <w:sz w:val="8"/>
          <w:szCs w:val="8"/>
        </w:rPr>
        <w:t>peace</w:t>
      </w:r>
      <w:r w:rsidRPr="0097394B">
        <w:rPr>
          <w:color w:val="000000"/>
          <w:sz w:val="8"/>
          <w:szCs w:val="8"/>
        </w:rPr>
        <w:t xml:space="preserve"> </w:t>
      </w:r>
      <w:r w:rsidRPr="0097394B">
        <w:rPr>
          <w:vanish/>
          <w:color w:val="000000"/>
          <w:sz w:val="8"/>
          <w:szCs w:val="8"/>
        </w:rPr>
        <w:t>is</w:t>
      </w:r>
      <w:r w:rsidRPr="0097394B">
        <w:rPr>
          <w:color w:val="000000"/>
          <w:sz w:val="8"/>
          <w:szCs w:val="8"/>
        </w:rPr>
        <w:t xml:space="preserve"> </w:t>
      </w:r>
      <w:r w:rsidRPr="0097394B">
        <w:rPr>
          <w:vanish/>
          <w:color w:val="000000"/>
          <w:sz w:val="8"/>
          <w:szCs w:val="8"/>
        </w:rPr>
        <w:t>pacifying</w:t>
      </w:r>
      <w:r w:rsidRPr="0097394B">
        <w:rPr>
          <w:color w:val="000000"/>
          <w:sz w:val="8"/>
          <w:szCs w:val="8"/>
        </w:rPr>
        <w:t xml:space="preserve"> </w:t>
      </w:r>
      <w:r w:rsidRPr="0097394B">
        <w:rPr>
          <w:vanish/>
          <w:color w:val="000000"/>
          <w:sz w:val="8"/>
          <w:szCs w:val="8"/>
        </w:rPr>
        <w:t>parts</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world.</w:t>
      </w:r>
      <w:r w:rsidRPr="0097394B">
        <w:rPr>
          <w:color w:val="000000"/>
          <w:sz w:val="8"/>
          <w:szCs w:val="8"/>
        </w:rPr>
        <w:t xml:space="preserve"> </w:t>
      </w:r>
      <w:r w:rsidRPr="0097394B">
        <w:rPr>
          <w:vanish/>
          <w:color w:val="000000"/>
          <w:sz w:val="8"/>
          <w:szCs w:val="8"/>
        </w:rPr>
        <w:t>such</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South</w:t>
      </w:r>
      <w:r w:rsidRPr="0097394B">
        <w:rPr>
          <w:color w:val="000000"/>
          <w:sz w:val="8"/>
          <w:szCs w:val="8"/>
        </w:rPr>
        <w:t xml:space="preserve"> </w:t>
      </w:r>
      <w:r w:rsidRPr="0097394B">
        <w:rPr>
          <w:vanish/>
          <w:color w:val="000000"/>
          <w:sz w:val="8"/>
          <w:szCs w:val="8"/>
        </w:rPr>
        <w:t>America</w:t>
      </w:r>
      <w:r w:rsidRPr="0097394B">
        <w:rPr>
          <w:color w:val="000000"/>
          <w:sz w:val="8"/>
          <w:szCs w:val="8"/>
        </w:rPr>
        <w:t xml:space="preserve"> </w:t>
      </w:r>
      <w:r w:rsidRPr="0097394B">
        <w:rPr>
          <w:vanish/>
          <w:color w:val="000000"/>
          <w:sz w:val="8"/>
          <w:szCs w:val="8"/>
        </w:rPr>
        <w:t>or</w:t>
      </w:r>
      <w:r w:rsidRPr="0097394B">
        <w:rPr>
          <w:color w:val="000000"/>
          <w:sz w:val="8"/>
          <w:szCs w:val="8"/>
        </w:rPr>
        <w:t xml:space="preserve"> </w:t>
      </w:r>
      <w:r w:rsidRPr="0097394B">
        <w:rPr>
          <w:vanish/>
          <w:color w:val="000000"/>
          <w:sz w:val="8"/>
          <w:szCs w:val="8"/>
        </w:rPr>
        <w:t>Europe.</w:t>
      </w:r>
      <w:r w:rsidRPr="0097394B">
        <w:rPr>
          <w:color w:val="000000"/>
          <w:sz w:val="8"/>
          <w:szCs w:val="8"/>
        </w:rPr>
        <w:t xml:space="preserve"> </w:t>
      </w:r>
      <w:r w:rsidRPr="0097394B">
        <w:rPr>
          <w:b/>
          <w:bCs/>
          <w:vanish/>
          <w:color w:val="000000"/>
          <w:szCs w:val="22"/>
          <w:u w:val="single"/>
          <w:shd w:val="clear" w:color="auto" w:fill="00FFFF"/>
        </w:rPr>
        <w:t>it</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helps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little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in</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disputes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between</w:t>
      </w:r>
      <w:r w:rsidRPr="0097394B">
        <w:rPr>
          <w:b/>
          <w:bCs/>
          <w:color w:val="000000"/>
          <w:szCs w:val="22"/>
          <w:u w:val="single"/>
        </w:rPr>
        <w:t xml:space="preserve"> </w:t>
      </w:r>
      <w:r w:rsidRPr="0097394B">
        <w:rPr>
          <w:b/>
          <w:bCs/>
          <w:vanish/>
          <w:color w:val="000000"/>
          <w:szCs w:val="22"/>
          <w:u w:val="single"/>
          <w:shd w:val="clear" w:color="auto" w:fill="00FFFF"/>
        </w:rPr>
        <w:t>democracies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and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non-democracies</w:t>
      </w:r>
      <w:r w:rsidRPr="0097394B">
        <w:rPr>
          <w:b/>
          <w:bCs/>
          <w:vanish/>
          <w:color w:val="000000"/>
          <w:szCs w:val="22"/>
          <w:u w:val="single"/>
        </w:rPr>
        <w:t>.</w:t>
      </w:r>
      <w:r w:rsidRPr="0097394B">
        <w:rPr>
          <w:b/>
          <w:bCs/>
          <w:color w:val="000000"/>
          <w:szCs w:val="22"/>
          <w:u w:val="single"/>
        </w:rPr>
        <w:t xml:space="preserve"> </w:t>
      </w:r>
      <w:r w:rsidRPr="0097394B">
        <w:rPr>
          <w:vanish/>
          <w:color w:val="000000"/>
          <w:sz w:val="8"/>
          <w:szCs w:val="8"/>
        </w:rPr>
        <w:t>To</w:t>
      </w:r>
      <w:r w:rsidRPr="0097394B">
        <w:rPr>
          <w:color w:val="000000"/>
          <w:sz w:val="8"/>
          <w:szCs w:val="8"/>
        </w:rPr>
        <w:t xml:space="preserve"> </w:t>
      </w:r>
      <w:r w:rsidRPr="0097394B">
        <w:rPr>
          <w:vanish/>
          <w:color w:val="000000"/>
          <w:sz w:val="8"/>
          <w:szCs w:val="8"/>
        </w:rPr>
        <w:t>the</w:t>
      </w:r>
      <w:r w:rsidRPr="0097394B">
        <w:rPr>
          <w:color w:val="000000"/>
          <w:sz w:val="8"/>
          <w:szCs w:val="8"/>
        </w:rPr>
        <w:t xml:space="preserve"> </w:t>
      </w:r>
      <w:r w:rsidRPr="0097394B">
        <w:rPr>
          <w:vanish/>
          <w:color w:val="000000"/>
          <w:sz w:val="8"/>
          <w:szCs w:val="8"/>
        </w:rPr>
        <w:t>contrary:</w:t>
      </w:r>
      <w:r w:rsidRPr="0097394B">
        <w:rPr>
          <w:color w:val="000000"/>
          <w:sz w:val="8"/>
          <w:szCs w:val="8"/>
        </w:rPr>
        <w:t xml:space="preserve"> </w:t>
      </w:r>
      <w:r w:rsidRPr="0097394B">
        <w:rPr>
          <w:vanish/>
          <w:color w:val="000000"/>
          <w:sz w:val="8"/>
          <w:szCs w:val="8"/>
        </w:rPr>
        <w:t>as</w:t>
      </w:r>
      <w:r w:rsidRPr="0097394B">
        <w:rPr>
          <w:color w:val="000000"/>
          <w:sz w:val="8"/>
          <w:szCs w:val="8"/>
        </w:rPr>
        <w:t xml:space="preserve"> </w:t>
      </w:r>
      <w:r w:rsidRPr="0097394B">
        <w:rPr>
          <w:vanish/>
          <w:color w:val="000000"/>
          <w:sz w:val="8"/>
          <w:szCs w:val="8"/>
        </w:rPr>
        <w:t>discussed</w:t>
      </w:r>
      <w:r w:rsidRPr="0097394B">
        <w:rPr>
          <w:color w:val="000000"/>
          <w:sz w:val="8"/>
          <w:szCs w:val="8"/>
        </w:rPr>
        <w:t xml:space="preserve"> </w:t>
      </w:r>
      <w:r w:rsidRPr="0097394B">
        <w:rPr>
          <w:vanish/>
          <w:color w:val="000000"/>
          <w:sz w:val="8"/>
          <w:szCs w:val="8"/>
        </w:rPr>
        <w:t>above,</w:t>
      </w:r>
      <w:r w:rsidRPr="0097394B">
        <w:rPr>
          <w:color w:val="000000"/>
          <w:sz w:val="8"/>
          <w:szCs w:val="8"/>
        </w:rPr>
        <w:t xml:space="preserve"> </w:t>
      </w:r>
      <w:r w:rsidRPr="0097394B">
        <w:rPr>
          <w:vanish/>
          <w:color w:val="000000"/>
          <w:szCs w:val="22"/>
          <w:u w:val="single"/>
          <w:shd w:val="clear" w:color="auto" w:fill="00FFFF"/>
        </w:rPr>
        <w:t>democracies</w:t>
      </w:r>
      <w:r w:rsidRPr="0097394B">
        <w:rPr>
          <w:color w:val="000000"/>
          <w:szCs w:val="22"/>
          <w:u w:val="single"/>
        </w:rPr>
        <w:t xml:space="preserve"> </w:t>
      </w:r>
      <w:r w:rsidRPr="0097394B">
        <w:rPr>
          <w:vanish/>
          <w:color w:val="000000"/>
          <w:szCs w:val="22"/>
          <w:u w:val="single"/>
        </w:rPr>
        <w:t>have</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more</w:t>
      </w:r>
      <w:r w:rsidRPr="0097394B">
        <w:rPr>
          <w:color w:val="000000"/>
          <w:szCs w:val="22"/>
          <w:u w:val="single"/>
        </w:rPr>
        <w:t xml:space="preserve"> </w:t>
      </w:r>
      <w:r w:rsidRPr="0097394B">
        <w:rPr>
          <w:vanish/>
          <w:color w:val="000000"/>
          <w:szCs w:val="22"/>
          <w:u w:val="single"/>
        </w:rPr>
        <w:t>or</w:t>
      </w:r>
      <w:r w:rsidRPr="0097394B">
        <w:rPr>
          <w:color w:val="000000"/>
          <w:szCs w:val="22"/>
          <w:u w:val="single"/>
        </w:rPr>
        <w:t xml:space="preserve"> </w:t>
      </w:r>
      <w:r w:rsidRPr="0097394B">
        <w:rPr>
          <w:vanish/>
          <w:color w:val="000000"/>
          <w:szCs w:val="22"/>
          <w:u w:val="single"/>
        </w:rPr>
        <w:t>less</w:t>
      </w:r>
      <w:r w:rsidRPr="0097394B">
        <w:rPr>
          <w:color w:val="000000"/>
          <w:szCs w:val="22"/>
          <w:u w:val="single"/>
        </w:rPr>
        <w:t xml:space="preserve"> </w:t>
      </w:r>
      <w:r w:rsidRPr="0097394B">
        <w:rPr>
          <w:b/>
          <w:bCs/>
          <w:vanish/>
          <w:color w:val="000000"/>
          <w:szCs w:val="22"/>
          <w:u w:val="single"/>
        </w:rPr>
        <w:t>moral-emotional</w:t>
      </w:r>
      <w:r w:rsidRPr="0097394B">
        <w:rPr>
          <w:b/>
          <w:bCs/>
          <w:color w:val="000000"/>
          <w:szCs w:val="22"/>
          <w:u w:val="single"/>
        </w:rPr>
        <w:t xml:space="preserve"> </w:t>
      </w:r>
      <w:r w:rsidRPr="0097394B">
        <w:rPr>
          <w:b/>
          <w:bCs/>
          <w:vanish/>
          <w:color w:val="000000"/>
          <w:szCs w:val="22"/>
          <w:u w:val="single"/>
        </w:rPr>
        <w:t>inclination</w:t>
      </w:r>
      <w:r w:rsidRPr="0097394B">
        <w:rPr>
          <w:color w:val="000000"/>
          <w:sz w:val="8"/>
          <w:szCs w:val="8"/>
        </w:rPr>
        <w:t xml:space="preserve"> </w:t>
      </w:r>
      <w:r w:rsidRPr="0097394B">
        <w:rPr>
          <w:b/>
          <w:bCs/>
          <w:vanish/>
          <w:color w:val="000000"/>
          <w:szCs w:val="22"/>
          <w:u w:val="single"/>
        </w:rPr>
        <w:t>to</w:t>
      </w:r>
      <w:r w:rsidRPr="0097394B">
        <w:rPr>
          <w:b/>
          <w:bCs/>
          <w:color w:val="000000"/>
          <w:szCs w:val="22"/>
          <w:u w:val="single"/>
        </w:rPr>
        <w:t xml:space="preserve"> </w:t>
      </w:r>
      <w:r w:rsidRPr="0097394B">
        <w:rPr>
          <w:b/>
          <w:bCs/>
          <w:vanish/>
          <w:color w:val="000000"/>
          <w:szCs w:val="22"/>
          <w:u w:val="single"/>
        </w:rPr>
        <w:t>demonize</w:t>
      </w:r>
      <w:r w:rsidRPr="0097394B">
        <w:rPr>
          <w:b/>
          <w:bCs/>
          <w:color w:val="000000"/>
          <w:szCs w:val="22"/>
          <w:u w:val="single"/>
        </w:rPr>
        <w:t xml:space="preserve"> </w:t>
      </w:r>
      <w:r w:rsidRPr="0097394B">
        <w:rPr>
          <w:b/>
          <w:bCs/>
          <w:vanish/>
          <w:color w:val="000000"/>
          <w:szCs w:val="22"/>
          <w:u w:val="single"/>
        </w:rPr>
        <w:t>non-democracies</w:t>
      </w:r>
      <w:r w:rsidRPr="0097394B">
        <w:rPr>
          <w:b/>
          <w:bCs/>
          <w:color w:val="000000"/>
          <w:szCs w:val="22"/>
          <w:u w:val="single"/>
        </w:rPr>
        <w:t xml:space="preserve"> </w:t>
      </w:r>
      <w:r w:rsidRPr="0097394B">
        <w:rPr>
          <w:b/>
          <w:bCs/>
          <w:vanish/>
          <w:color w:val="000000"/>
          <w:szCs w:val="22"/>
          <w:u w:val="single"/>
        </w:rPr>
        <w:t>once</w:t>
      </w:r>
      <w:r w:rsidRPr="0097394B">
        <w:rPr>
          <w:b/>
          <w:bCs/>
          <w:color w:val="000000"/>
          <w:szCs w:val="22"/>
          <w:u w:val="single"/>
        </w:rPr>
        <w:t xml:space="preserve"> </w:t>
      </w:r>
      <w:r w:rsidRPr="0097394B">
        <w:rPr>
          <w:b/>
          <w:bCs/>
          <w:vanish/>
          <w:color w:val="000000"/>
          <w:szCs w:val="22"/>
          <w:u w:val="single"/>
        </w:rPr>
        <w:t>they</w:t>
      </w:r>
      <w:r w:rsidRPr="0097394B">
        <w:rPr>
          <w:b/>
          <w:bCs/>
          <w:color w:val="000000"/>
          <w:szCs w:val="22"/>
          <w:u w:val="single"/>
        </w:rPr>
        <w:t xml:space="preserve"> </w:t>
      </w:r>
      <w:r w:rsidRPr="0097394B">
        <w:rPr>
          <w:b/>
          <w:bCs/>
          <w:vanish/>
          <w:color w:val="000000"/>
          <w:szCs w:val="22"/>
          <w:u w:val="single"/>
        </w:rPr>
        <w:t>dis</w:t>
      </w:r>
      <w:r w:rsidRPr="0097394B">
        <w:rPr>
          <w:b/>
          <w:bCs/>
          <w:color w:val="000000"/>
          <w:szCs w:val="22"/>
          <w:u w:val="single"/>
        </w:rPr>
        <w:t xml:space="preserve"> </w:t>
      </w:r>
      <w:r w:rsidRPr="0097394B">
        <w:rPr>
          <w:b/>
          <w:bCs/>
          <w:vanish/>
          <w:color w:val="000000"/>
          <w:szCs w:val="22"/>
          <w:u w:val="single"/>
        </w:rPr>
        <w:t>agree,</w:t>
      </w:r>
      <w:r w:rsidRPr="0097394B">
        <w:rPr>
          <w:b/>
          <w:bCs/>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feel</w:t>
      </w:r>
      <w:r w:rsidRPr="0097394B">
        <w:rPr>
          <w:color w:val="000000"/>
          <w:szCs w:val="22"/>
          <w:u w:val="single"/>
        </w:rPr>
        <w:t xml:space="preserve"> </w:t>
      </w:r>
      <w:r w:rsidRPr="0097394B">
        <w:rPr>
          <w:vanish/>
          <w:color w:val="000000"/>
          <w:szCs w:val="22"/>
          <w:u w:val="single"/>
        </w:rPr>
        <w:t>a</w:t>
      </w:r>
      <w:r w:rsidRPr="0097394B">
        <w:rPr>
          <w:color w:val="000000"/>
          <w:szCs w:val="22"/>
          <w:u w:val="single"/>
        </w:rPr>
        <w:t xml:space="preserve"> </w:t>
      </w:r>
      <w:r w:rsidRPr="0097394B">
        <w:rPr>
          <w:vanish/>
          <w:color w:val="000000"/>
          <w:szCs w:val="22"/>
          <w:u w:val="single"/>
        </w:rPr>
        <w:t>missionary</w:t>
      </w:r>
      <w:r w:rsidRPr="0097394B">
        <w:rPr>
          <w:color w:val="000000"/>
          <w:szCs w:val="22"/>
          <w:u w:val="single"/>
        </w:rPr>
        <w:t xml:space="preserve"> </w:t>
      </w:r>
      <w:r w:rsidRPr="0097394B">
        <w:rPr>
          <w:vanish/>
          <w:color w:val="000000"/>
          <w:szCs w:val="22"/>
          <w:u w:val="single"/>
        </w:rPr>
        <w:t>drive</w:t>
      </w:r>
      <w:r w:rsidRPr="0097394B">
        <w:rPr>
          <w:color w:val="000000"/>
          <w:szCs w:val="22"/>
          <w:u w:val="single"/>
        </w:rPr>
        <w:t xml:space="preserve"> </w:t>
      </w:r>
      <w:r w:rsidRPr="0097394B">
        <w:rPr>
          <w:b/>
          <w:bCs/>
          <w:vanish/>
          <w:color w:val="000000"/>
          <w:szCs w:val="22"/>
          <w:u w:val="single"/>
        </w:rPr>
        <w:t>to</w:t>
      </w:r>
      <w:r w:rsidRPr="0097394B">
        <w:rPr>
          <w:b/>
          <w:bCs/>
          <w:color w:val="000000"/>
          <w:szCs w:val="22"/>
          <w:u w:val="single"/>
        </w:rPr>
        <w:t xml:space="preserve"> </w:t>
      </w:r>
      <w:r w:rsidRPr="0097394B">
        <w:rPr>
          <w:b/>
          <w:bCs/>
          <w:vanish/>
          <w:color w:val="000000"/>
          <w:szCs w:val="22"/>
          <w:u w:val="single"/>
        </w:rPr>
        <w:t>turn</w:t>
      </w:r>
      <w:r w:rsidRPr="0097394B">
        <w:rPr>
          <w:b/>
          <w:bCs/>
          <w:color w:val="000000"/>
          <w:szCs w:val="22"/>
          <w:u w:val="single"/>
        </w:rPr>
        <w:t xml:space="preserve"> </w:t>
      </w:r>
      <w:r w:rsidRPr="0097394B">
        <w:rPr>
          <w:b/>
          <w:bCs/>
          <w:vanish/>
          <w:color w:val="000000"/>
          <w:szCs w:val="22"/>
          <w:u w:val="single"/>
        </w:rPr>
        <w:t>them</w:t>
      </w:r>
      <w:r w:rsidRPr="0097394B">
        <w:rPr>
          <w:b/>
          <w:bCs/>
          <w:color w:val="000000"/>
          <w:szCs w:val="22"/>
          <w:u w:val="single"/>
        </w:rPr>
        <w:t xml:space="preserve"> </w:t>
      </w:r>
      <w:r w:rsidRPr="0097394B">
        <w:rPr>
          <w:b/>
          <w:bCs/>
          <w:vanish/>
          <w:color w:val="000000"/>
          <w:szCs w:val="22"/>
          <w:u w:val="single"/>
        </w:rPr>
        <w:t>democratic</w:t>
      </w:r>
      <w:r w:rsidRPr="0097394B">
        <w:rPr>
          <w:vanish/>
          <w:color w:val="000000"/>
          <w:sz w:val="8"/>
          <w:szCs w:val="8"/>
        </w:rPr>
        <w:t>.</w:t>
      </w:r>
      <w:r w:rsidRPr="0097394B">
        <w:rPr>
          <w:color w:val="000000"/>
          <w:sz w:val="8"/>
          <w:szCs w:val="8"/>
        </w:rPr>
        <w:t xml:space="preserve"> </w:t>
      </w:r>
      <w:r w:rsidRPr="0097394B">
        <w:rPr>
          <w:vanish/>
          <w:color w:val="000000"/>
          <w:szCs w:val="22"/>
          <w:u w:val="single"/>
        </w:rPr>
        <w:t>This</w:t>
      </w:r>
      <w:r w:rsidRPr="0097394B">
        <w:rPr>
          <w:color w:val="000000"/>
          <w:szCs w:val="22"/>
          <w:u w:val="single"/>
        </w:rPr>
        <w:t xml:space="preserve"> </w:t>
      </w:r>
      <w:r w:rsidRPr="0097394B">
        <w:rPr>
          <w:vanish/>
          <w:color w:val="000000"/>
          <w:szCs w:val="22"/>
          <w:u w:val="single"/>
          <w:shd w:val="clear" w:color="auto" w:fill="00FFFF"/>
        </w:rPr>
        <w:t>might</w:t>
      </w:r>
      <w:r w:rsidRPr="0097394B">
        <w:rPr>
          <w:color w:val="000000"/>
          <w:szCs w:val="22"/>
          <w:u w:val="single"/>
          <w:shd w:val="clear" w:color="auto" w:fill="00FFFF"/>
        </w:rPr>
        <w:t xml:space="preserve"> </w:t>
      </w:r>
      <w:r w:rsidRPr="0097394B">
        <w:rPr>
          <w:vanish/>
          <w:color w:val="000000"/>
          <w:szCs w:val="22"/>
          <w:u w:val="single"/>
          <w:shd w:val="clear" w:color="auto" w:fill="00FFFF"/>
        </w:rPr>
        <w:t>exacerbate</w:t>
      </w:r>
      <w:r w:rsidRPr="0097394B">
        <w:rPr>
          <w:color w:val="000000"/>
          <w:szCs w:val="22"/>
          <w:u w:val="single"/>
        </w:rPr>
        <w:t xml:space="preserve"> </w:t>
      </w:r>
      <w:r w:rsidRPr="0097394B">
        <w:rPr>
          <w:b/>
          <w:bCs/>
          <w:vanish/>
          <w:color w:val="000000"/>
          <w:szCs w:val="22"/>
          <w:u w:val="single"/>
        </w:rPr>
        <w:t>the</w:t>
      </w:r>
      <w:r w:rsidRPr="0097394B">
        <w:rPr>
          <w:b/>
          <w:bCs/>
          <w:color w:val="000000"/>
          <w:szCs w:val="22"/>
          <w:u w:val="single"/>
        </w:rPr>
        <w:t xml:space="preserve"> </w:t>
      </w:r>
      <w:r w:rsidRPr="0097394B">
        <w:rPr>
          <w:b/>
          <w:bCs/>
          <w:vanish/>
          <w:color w:val="000000"/>
          <w:szCs w:val="22"/>
          <w:u w:val="single"/>
          <w:shd w:val="clear" w:color="auto" w:fill="00FFFF"/>
        </w:rPr>
        <w:t>existing</w:t>
      </w:r>
      <w:r w:rsidRPr="0097394B">
        <w:rPr>
          <w:vanish/>
          <w:color w:val="000000"/>
          <w:szCs w:val="22"/>
          <w:u w:val="single"/>
        </w:rPr>
        <w:t>,</w:t>
      </w:r>
      <w:r w:rsidRPr="0097394B">
        <w:rPr>
          <w:color w:val="000000"/>
          <w:sz w:val="8"/>
          <w:szCs w:val="8"/>
        </w:rPr>
        <w:t xml:space="preserve"> </w:t>
      </w:r>
      <w:r w:rsidRPr="0097394B">
        <w:rPr>
          <w:vanish/>
          <w:color w:val="000000"/>
          <w:sz w:val="8"/>
          <w:szCs w:val="8"/>
        </w:rPr>
        <w:t>more</w:t>
      </w:r>
      <w:r w:rsidRPr="0097394B">
        <w:rPr>
          <w:color w:val="000000"/>
          <w:sz w:val="8"/>
          <w:szCs w:val="8"/>
        </w:rPr>
        <w:t xml:space="preserve"> </w:t>
      </w:r>
      <w:r w:rsidRPr="0097394B">
        <w:rPr>
          <w:b/>
          <w:bCs/>
          <w:vanish/>
          <w:color w:val="000000"/>
          <w:szCs w:val="22"/>
          <w:u w:val="single"/>
          <w:shd w:val="clear" w:color="auto" w:fill="00FFFF"/>
        </w:rPr>
        <w:t>interest-based</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conflicts</w:t>
      </w:r>
      <w:r w:rsidRPr="0097394B">
        <w:rPr>
          <w:color w:val="000000"/>
          <w:sz w:val="8"/>
          <w:szCs w:val="8"/>
        </w:rPr>
        <w:t xml:space="preserve"> </w:t>
      </w:r>
      <w:r w:rsidRPr="0097394B">
        <w:rPr>
          <w:vanish/>
          <w:color w:val="000000"/>
          <w:szCs w:val="22"/>
          <w:u w:val="single"/>
        </w:rPr>
        <w:t>between</w:t>
      </w:r>
      <w:r w:rsidRPr="0097394B">
        <w:rPr>
          <w:color w:val="000000"/>
          <w:szCs w:val="22"/>
          <w:u w:val="single"/>
        </w:rPr>
        <w:t xml:space="preserve"> </w:t>
      </w:r>
      <w:r w:rsidRPr="0097394B">
        <w:rPr>
          <w:vanish/>
          <w:color w:val="000000"/>
          <w:szCs w:val="22"/>
          <w:u w:val="single"/>
        </w:rPr>
        <w:t>democracies</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rPr>
        <w:t>non-democracies,</w:t>
      </w:r>
      <w:r w:rsidRPr="0097394B">
        <w:rPr>
          <w:color w:val="000000"/>
          <w:szCs w:val="22"/>
          <w:u w:val="single"/>
        </w:rPr>
        <w:t xml:space="preserve"> </w:t>
      </w:r>
      <w:r w:rsidRPr="0097394B">
        <w:rPr>
          <w:vanish/>
          <w:color w:val="000000"/>
          <w:szCs w:val="22"/>
          <w:u w:val="single"/>
        </w:rPr>
        <w:t>and</w:t>
      </w:r>
      <w:r w:rsidRPr="0097394B">
        <w:rPr>
          <w:color w:val="000000"/>
          <w:szCs w:val="22"/>
          <w:u w:val="single"/>
        </w:rPr>
        <w:t xml:space="preserve"> </w:t>
      </w:r>
      <w:r w:rsidRPr="0097394B">
        <w:rPr>
          <w:vanish/>
          <w:color w:val="000000"/>
          <w:szCs w:val="22"/>
          <w:u w:val="single"/>
          <w:shd w:val="clear" w:color="auto" w:fill="00FFFF"/>
        </w:rPr>
        <w:t>it</w:t>
      </w:r>
      <w:r w:rsidRPr="0097394B">
        <w:rPr>
          <w:color w:val="000000"/>
          <w:szCs w:val="22"/>
          <w:u w:val="single"/>
          <w:shd w:val="clear" w:color="auto" w:fill="00FFFF"/>
        </w:rPr>
        <w:t xml:space="preserve"> </w:t>
      </w:r>
      <w:r w:rsidRPr="0097394B">
        <w:rPr>
          <w:b/>
          <w:bCs/>
          <w:vanish/>
          <w:color w:val="000000"/>
          <w:szCs w:val="22"/>
          <w:u w:val="single"/>
          <w:shd w:val="clear" w:color="auto" w:fill="00FFFF"/>
        </w:rPr>
        <w:t>creates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fears</w:t>
      </w:r>
      <w:r w:rsidRPr="0097394B">
        <w:rPr>
          <w:color w:val="000000"/>
          <w:szCs w:val="22"/>
          <w:u w:val="single"/>
          <w:shd w:val="clear" w:color="auto" w:fill="00FFFF"/>
        </w:rPr>
        <w:t xml:space="preserve"> </w:t>
      </w:r>
      <w:r w:rsidRPr="0097394B">
        <w:rPr>
          <w:vanish/>
          <w:color w:val="000000"/>
          <w:szCs w:val="22"/>
          <w:u w:val="single"/>
          <w:shd w:val="clear" w:color="auto" w:fill="00FFFF"/>
        </w:rPr>
        <w:t>in</w:t>
      </w:r>
      <w:r w:rsidRPr="0097394B">
        <w:rPr>
          <w:color w:val="000000"/>
          <w:szCs w:val="22"/>
          <w:u w:val="single"/>
          <w:shd w:val="clear" w:color="auto" w:fill="00FFFF"/>
        </w:rPr>
        <w:t xml:space="preserve"> </w:t>
      </w:r>
      <w:r w:rsidRPr="0097394B">
        <w:rPr>
          <w:vanish/>
          <w:color w:val="000000"/>
          <w:szCs w:val="22"/>
          <w:u w:val="single"/>
          <w:shd w:val="clear" w:color="auto" w:fill="00FFFF"/>
        </w:rPr>
        <w:t>the</w:t>
      </w:r>
      <w:r w:rsidRPr="0097394B">
        <w:rPr>
          <w:color w:val="000000"/>
          <w:szCs w:val="22"/>
          <w:u w:val="single"/>
          <w:shd w:val="clear" w:color="auto" w:fill="00FFFF"/>
        </w:rPr>
        <w:t xml:space="preserve"> </w:t>
      </w:r>
      <w:r w:rsidRPr="0097394B">
        <w:rPr>
          <w:vanish/>
          <w:color w:val="000000"/>
          <w:szCs w:val="22"/>
          <w:u w:val="single"/>
          <w:shd w:val="clear" w:color="auto" w:fill="00FFFF"/>
        </w:rPr>
        <w:t>hearts</w:t>
      </w:r>
      <w:r w:rsidRPr="0097394B">
        <w:rPr>
          <w:color w:val="000000"/>
          <w:szCs w:val="22"/>
          <w:u w:val="single"/>
          <w:shd w:val="clear" w:color="auto" w:fill="00FFFF"/>
        </w:rPr>
        <w:t xml:space="preserve"> </w:t>
      </w:r>
      <w:r w:rsidRPr="0097394B">
        <w:rPr>
          <w:vanish/>
          <w:color w:val="000000"/>
          <w:szCs w:val="22"/>
          <w:u w:val="single"/>
          <w:shd w:val="clear" w:color="auto" w:fill="00FFFF"/>
        </w:rPr>
        <w:t>of</w:t>
      </w:r>
      <w:r w:rsidRPr="0097394B">
        <w:rPr>
          <w:color w:val="000000"/>
          <w:szCs w:val="22"/>
          <w:u w:val="single"/>
          <w:shd w:val="clear" w:color="auto" w:fill="00FFFF"/>
        </w:rPr>
        <w:t xml:space="preserve"> </w:t>
      </w:r>
      <w:r w:rsidRPr="0097394B">
        <w:rPr>
          <w:b/>
          <w:bCs/>
          <w:vanish/>
          <w:color w:val="000000"/>
          <w:szCs w:val="22"/>
          <w:u w:val="single"/>
          <w:shd w:val="clear" w:color="auto" w:fill="00FFFF"/>
        </w:rPr>
        <w:t>autocratic</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leaders</w:t>
      </w:r>
      <w:r w:rsidRPr="0097394B">
        <w:rPr>
          <w:color w:val="000000"/>
          <w:szCs w:val="22"/>
          <w:u w:val="single"/>
        </w:rPr>
        <w:t xml:space="preserve"> </w:t>
      </w:r>
      <w:r w:rsidRPr="0097394B">
        <w:rPr>
          <w:vanish/>
          <w:color w:val="000000"/>
          <w:szCs w:val="22"/>
          <w:u w:val="single"/>
        </w:rPr>
        <w:t>that</w:t>
      </w:r>
      <w:r w:rsidRPr="0097394B">
        <w:rPr>
          <w:color w:val="000000"/>
          <w:szCs w:val="22"/>
          <w:u w:val="single"/>
        </w:rPr>
        <w:t xml:space="preserve"> </w:t>
      </w:r>
      <w:r w:rsidRPr="0097394B">
        <w:rPr>
          <w:b/>
          <w:bCs/>
          <w:vanish/>
          <w:color w:val="000000"/>
          <w:szCs w:val="22"/>
          <w:u w:val="single"/>
        </w:rPr>
        <w:t>they</w:t>
      </w:r>
      <w:r w:rsidRPr="0097394B">
        <w:rPr>
          <w:b/>
          <w:bCs/>
          <w:color w:val="000000"/>
          <w:szCs w:val="22"/>
          <w:u w:val="single"/>
        </w:rPr>
        <w:t xml:space="preserve"> </w:t>
      </w:r>
      <w:r w:rsidRPr="0097394B">
        <w:rPr>
          <w:b/>
          <w:bCs/>
          <w:vanish/>
          <w:color w:val="000000"/>
          <w:szCs w:val="22"/>
          <w:u w:val="single"/>
        </w:rPr>
        <w:t>might</w:t>
      </w:r>
      <w:r w:rsidRPr="0097394B">
        <w:rPr>
          <w:b/>
          <w:bCs/>
          <w:color w:val="000000"/>
          <w:szCs w:val="22"/>
          <w:u w:val="single"/>
        </w:rPr>
        <w:t xml:space="preserve"> </w:t>
      </w:r>
      <w:r w:rsidRPr="0097394B">
        <w:rPr>
          <w:b/>
          <w:bCs/>
          <w:vanish/>
          <w:color w:val="000000"/>
          <w:szCs w:val="22"/>
          <w:u w:val="single"/>
        </w:rPr>
        <w:t>be</w:t>
      </w:r>
      <w:r w:rsidRPr="0097394B">
        <w:rPr>
          <w:b/>
          <w:bCs/>
          <w:color w:val="000000"/>
          <w:szCs w:val="22"/>
          <w:u w:val="single"/>
        </w:rPr>
        <w:t xml:space="preserve"> </w:t>
      </w:r>
      <w:r w:rsidRPr="0097394B">
        <w:rPr>
          <w:b/>
          <w:bCs/>
          <w:vanish/>
          <w:color w:val="000000"/>
          <w:szCs w:val="22"/>
          <w:u w:val="single"/>
        </w:rPr>
        <w:t>up</w:t>
      </w:r>
      <w:r w:rsidRPr="0097394B">
        <w:rPr>
          <w:b/>
          <w:bCs/>
          <w:color w:val="000000"/>
          <w:szCs w:val="22"/>
          <w:u w:val="single"/>
        </w:rPr>
        <w:t xml:space="preserve"> </w:t>
      </w:r>
      <w:r w:rsidRPr="0097394B">
        <w:rPr>
          <w:b/>
          <w:bCs/>
          <w:vanish/>
          <w:color w:val="000000"/>
          <w:szCs w:val="22"/>
          <w:u w:val="single"/>
        </w:rPr>
        <w:t>for</w:t>
      </w:r>
      <w:r w:rsidRPr="0097394B">
        <w:rPr>
          <w:b/>
          <w:bCs/>
          <w:color w:val="000000"/>
          <w:szCs w:val="22"/>
          <w:u w:val="single"/>
        </w:rPr>
        <w:t xml:space="preserve"> </w:t>
      </w:r>
      <w:r w:rsidRPr="0097394B">
        <w:rPr>
          <w:b/>
          <w:bCs/>
          <w:vanish/>
          <w:color w:val="000000"/>
          <w:szCs w:val="22"/>
          <w:u w:val="single"/>
        </w:rPr>
        <w:t>democratization</w:t>
      </w:r>
      <w:r w:rsidRPr="0097394B">
        <w:rPr>
          <w:b/>
          <w:bCs/>
          <w:color w:val="000000"/>
          <w:szCs w:val="22"/>
          <w:u w:val="single"/>
        </w:rPr>
        <w:t xml:space="preserve"> </w:t>
      </w:r>
      <w:r w:rsidRPr="0097394B">
        <w:rPr>
          <w:b/>
          <w:bCs/>
          <w:vanish/>
          <w:color w:val="000000"/>
          <w:szCs w:val="22"/>
          <w:u w:val="single"/>
        </w:rPr>
        <w:t>sooner</w:t>
      </w:r>
      <w:r w:rsidRPr="0097394B">
        <w:rPr>
          <w:b/>
          <w:bCs/>
          <w:color w:val="000000"/>
          <w:szCs w:val="22"/>
          <w:u w:val="single"/>
        </w:rPr>
        <w:t xml:space="preserve"> </w:t>
      </w:r>
      <w:r w:rsidRPr="0097394B">
        <w:rPr>
          <w:b/>
          <w:bCs/>
          <w:vanish/>
          <w:color w:val="000000"/>
          <w:szCs w:val="22"/>
          <w:u w:val="single"/>
        </w:rPr>
        <w:t>or</w:t>
      </w:r>
      <w:r w:rsidRPr="0097394B">
        <w:rPr>
          <w:b/>
          <w:bCs/>
          <w:color w:val="000000"/>
          <w:szCs w:val="22"/>
          <w:u w:val="single"/>
        </w:rPr>
        <w:t xml:space="preserve"> </w:t>
      </w:r>
      <w:r w:rsidRPr="0097394B">
        <w:rPr>
          <w:b/>
          <w:bCs/>
          <w:vanish/>
          <w:color w:val="000000"/>
          <w:szCs w:val="22"/>
          <w:u w:val="single"/>
        </w:rPr>
        <w:t>later</w:t>
      </w:r>
      <w:r w:rsidRPr="0097394B">
        <w:rPr>
          <w:vanish/>
          <w:color w:val="000000"/>
          <w:sz w:val="8"/>
          <w:szCs w:val="8"/>
        </w:rPr>
        <w:t>.</w:t>
      </w:r>
      <w:r w:rsidRPr="0097394B">
        <w:rPr>
          <w:color w:val="000000"/>
          <w:sz w:val="8"/>
          <w:szCs w:val="8"/>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shd w:val="clear" w:color="auto" w:fill="00FFFF"/>
        </w:rPr>
        <w:t>close</w:t>
      </w:r>
      <w:r w:rsidRPr="0097394B">
        <w:rPr>
          <w:color w:val="000000"/>
          <w:szCs w:val="22"/>
          <w:u w:val="single"/>
          <w:shd w:val="clear" w:color="auto" w:fill="00FFFF"/>
        </w:rPr>
        <w:t xml:space="preserve"> </w:t>
      </w:r>
      <w:r w:rsidRPr="0097394B">
        <w:rPr>
          <w:vanish/>
          <w:color w:val="000000"/>
          <w:szCs w:val="22"/>
          <w:u w:val="single"/>
          <w:shd w:val="clear" w:color="auto" w:fill="00FFFF"/>
        </w:rPr>
        <w:t>inter-</w:t>
      </w:r>
      <w:r w:rsidRPr="0097394B">
        <w:rPr>
          <w:color w:val="000000"/>
          <w:szCs w:val="22"/>
          <w:u w:val="single"/>
          <w:shd w:val="clear" w:color="auto" w:fill="00FFFF"/>
        </w:rPr>
        <w:t xml:space="preserve"> </w:t>
      </w:r>
      <w:r w:rsidRPr="0097394B">
        <w:rPr>
          <w:vanish/>
          <w:color w:val="000000"/>
          <w:szCs w:val="22"/>
          <w:u w:val="single"/>
          <w:shd w:val="clear" w:color="auto" w:fill="00FFFF"/>
        </w:rPr>
        <w:t>democratic</w:t>
      </w:r>
      <w:r w:rsidRPr="0097394B">
        <w:rPr>
          <w:color w:val="000000"/>
          <w:szCs w:val="22"/>
          <w:u w:val="single"/>
          <w:shd w:val="clear" w:color="auto" w:fill="00FFFF"/>
        </w:rPr>
        <w:t xml:space="preserve"> </w:t>
      </w:r>
      <w:r w:rsidRPr="0097394B">
        <w:rPr>
          <w:vanish/>
          <w:color w:val="000000"/>
          <w:szCs w:val="22"/>
          <w:u w:val="single"/>
          <w:shd w:val="clear" w:color="auto" w:fill="00FFFF"/>
        </w:rPr>
        <w:t>relations</w:t>
      </w:r>
      <w:r w:rsidRPr="0097394B">
        <w:rPr>
          <w:color w:val="000000"/>
          <w:szCs w:val="22"/>
          <w:u w:val="single"/>
          <w:shd w:val="clear" w:color="auto" w:fill="00FFFF"/>
        </w:rPr>
        <w:t xml:space="preserve"> </w:t>
      </w:r>
      <w:r w:rsidRPr="0097394B">
        <w:rPr>
          <w:vanish/>
          <w:color w:val="000000"/>
          <w:szCs w:val="22"/>
          <w:u w:val="single"/>
          <w:shd w:val="clear" w:color="auto" w:fill="00FFFF"/>
        </w:rPr>
        <w:t>which</w:t>
      </w:r>
      <w:r w:rsidRPr="0097394B">
        <w:rPr>
          <w:color w:val="000000"/>
          <w:szCs w:val="22"/>
          <w:u w:val="single"/>
          <w:shd w:val="clear" w:color="auto" w:fill="00FFFF"/>
        </w:rPr>
        <w:t xml:space="preserve"> </w:t>
      </w:r>
      <w:r w:rsidRPr="0097394B">
        <w:rPr>
          <w:vanish/>
          <w:color w:val="000000"/>
          <w:szCs w:val="22"/>
          <w:u w:val="single"/>
          <w:shd w:val="clear" w:color="auto" w:fill="00FFFF"/>
        </w:rPr>
        <w:t>democratic</w:t>
      </w:r>
      <w:r w:rsidRPr="0097394B">
        <w:rPr>
          <w:color w:val="000000"/>
          <w:szCs w:val="22"/>
          <w:u w:val="single"/>
          <w:shd w:val="clear" w:color="auto" w:fill="00FFFF"/>
        </w:rPr>
        <w:t xml:space="preserve"> </w:t>
      </w:r>
      <w:r w:rsidRPr="0097394B">
        <w:rPr>
          <w:vanish/>
          <w:color w:val="000000"/>
          <w:szCs w:val="22"/>
          <w:u w:val="single"/>
          <w:shd w:val="clear" w:color="auto" w:fill="00FFFF"/>
        </w:rPr>
        <w:t>peace</w:t>
      </w:r>
      <w:r w:rsidRPr="0097394B">
        <w:rPr>
          <w:color w:val="000000"/>
          <w:szCs w:val="22"/>
          <w:u w:val="single"/>
          <w:shd w:val="clear" w:color="auto" w:fill="00FFFF"/>
        </w:rPr>
        <w:t xml:space="preserve"> </w:t>
      </w:r>
      <w:r w:rsidRPr="0097394B">
        <w:rPr>
          <w:b/>
          <w:bCs/>
          <w:vanish/>
          <w:color w:val="000000"/>
          <w:szCs w:val="22"/>
          <w:u w:val="single"/>
          <w:shd w:val="clear" w:color="auto" w:fill="00FFFF"/>
        </w:rPr>
        <w:t>tends</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to</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produce</w:t>
      </w:r>
      <w:r w:rsidRPr="0097394B">
        <w:rPr>
          <w:vanish/>
          <w:color w:val="000000"/>
          <w:sz w:val="8"/>
          <w:szCs w:val="8"/>
        </w:rPr>
        <w:t>,</w:t>
      </w:r>
      <w:r w:rsidRPr="0097394B">
        <w:rPr>
          <w:color w:val="000000"/>
          <w:sz w:val="8"/>
          <w:szCs w:val="8"/>
        </w:rPr>
        <w:t xml:space="preserve"> </w:t>
      </w:r>
      <w:r w:rsidRPr="0097394B">
        <w:rPr>
          <w:vanish/>
          <w:color w:val="000000"/>
          <w:sz w:val="8"/>
          <w:szCs w:val="8"/>
        </w:rPr>
        <w:t>in</w:t>
      </w:r>
      <w:r w:rsidRPr="0097394B">
        <w:rPr>
          <w:color w:val="000000"/>
          <w:sz w:val="8"/>
          <w:szCs w:val="8"/>
        </w:rPr>
        <w:t xml:space="preserve"> </w:t>
      </w:r>
      <w:r w:rsidRPr="0097394B">
        <w:rPr>
          <w:vanish/>
          <w:color w:val="000000"/>
          <w:sz w:val="8"/>
          <w:szCs w:val="8"/>
        </w:rPr>
        <w:t>turn,</w:t>
      </w:r>
      <w:r w:rsidRPr="0097394B">
        <w:rPr>
          <w:color w:val="000000"/>
          <w:sz w:val="8"/>
          <w:szCs w:val="8"/>
        </w:rPr>
        <w:t xml:space="preserve"> </w:t>
      </w:r>
      <w:r w:rsidRPr="0097394B">
        <w:rPr>
          <w:vanish/>
          <w:color w:val="000000"/>
          <w:szCs w:val="22"/>
          <w:u w:val="single"/>
        </w:rPr>
        <w:t>only</w:t>
      </w:r>
      <w:r w:rsidRPr="0097394B">
        <w:rPr>
          <w:color w:val="000000"/>
          <w:szCs w:val="22"/>
          <w:u w:val="single"/>
        </w:rPr>
        <w:t xml:space="preserve"> </w:t>
      </w:r>
      <w:r w:rsidRPr="0097394B">
        <w:rPr>
          <w:b/>
          <w:bCs/>
          <w:vanish/>
          <w:color w:val="000000"/>
          <w:szCs w:val="22"/>
          <w:u w:val="single"/>
          <w:shd w:val="clear" w:color="auto" w:fill="00FFFF"/>
        </w:rPr>
        <w:t>exacerbate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these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fears</w:t>
      </w:r>
      <w:r w:rsidRPr="0097394B">
        <w:rPr>
          <w:color w:val="000000"/>
          <w:szCs w:val="22"/>
          <w:u w:val="single"/>
        </w:rPr>
        <w:t xml:space="preserve"> </w:t>
      </w:r>
      <w:r w:rsidRPr="0097394B">
        <w:rPr>
          <w:vanish/>
          <w:color w:val="000000"/>
          <w:szCs w:val="22"/>
          <w:u w:val="single"/>
        </w:rPr>
        <w:t>as</w:t>
      </w:r>
      <w:r w:rsidRPr="0097394B">
        <w:rPr>
          <w:color w:val="000000"/>
          <w:szCs w:val="22"/>
          <w:u w:val="single"/>
        </w:rPr>
        <w:t xml:space="preserve"> </w:t>
      </w:r>
      <w:r w:rsidRPr="0097394B">
        <w:rPr>
          <w:vanish/>
          <w:color w:val="000000"/>
          <w:szCs w:val="22"/>
          <w:u w:val="single"/>
        </w:rPr>
        <w:t>democracies</w:t>
      </w:r>
      <w:r w:rsidRPr="0097394B">
        <w:rPr>
          <w:color w:val="000000"/>
          <w:szCs w:val="22"/>
          <w:u w:val="single"/>
        </w:rPr>
        <w:t xml:space="preserve"> </w:t>
      </w:r>
      <w:r w:rsidRPr="0097394B">
        <w:rPr>
          <w:vanish/>
          <w:color w:val="000000"/>
          <w:szCs w:val="22"/>
          <w:u w:val="single"/>
        </w:rPr>
        <w:t>tend</w:t>
      </w:r>
      <w:r w:rsidRPr="0097394B">
        <w:rPr>
          <w:color w:val="000000"/>
          <w:szCs w:val="22"/>
          <w:u w:val="single"/>
        </w:rPr>
        <w:t xml:space="preserve"> </w:t>
      </w:r>
      <w:r w:rsidRPr="0097394B">
        <w:rPr>
          <w:vanish/>
          <w:color w:val="000000"/>
          <w:szCs w:val="22"/>
          <w:u w:val="single"/>
        </w:rPr>
        <w:t>to</w:t>
      </w:r>
      <w:r w:rsidRPr="0097394B">
        <w:rPr>
          <w:color w:val="000000"/>
          <w:szCs w:val="22"/>
          <w:u w:val="single"/>
        </w:rPr>
        <w:t xml:space="preserve"> </w:t>
      </w:r>
      <w:r w:rsidRPr="0097394B">
        <w:rPr>
          <w:vanish/>
          <w:color w:val="000000"/>
          <w:szCs w:val="22"/>
          <w:u w:val="single"/>
        </w:rPr>
        <w:t>be</w:t>
      </w:r>
      <w:r w:rsidRPr="0097394B">
        <w:rPr>
          <w:color w:val="000000"/>
          <w:szCs w:val="22"/>
          <w:u w:val="single"/>
        </w:rPr>
        <w:t xml:space="preserve"> </w:t>
      </w:r>
      <w:r w:rsidRPr="0097394B">
        <w:rPr>
          <w:b/>
          <w:bCs/>
          <w:vanish/>
          <w:color w:val="000000"/>
          <w:szCs w:val="22"/>
          <w:u w:val="single"/>
        </w:rPr>
        <w:t>rich</w:t>
      </w:r>
      <w:r w:rsidRPr="0097394B">
        <w:rPr>
          <w:vanish/>
          <w:color w:val="000000"/>
          <w:szCs w:val="22"/>
          <w:u w:val="single"/>
        </w:rPr>
        <w:t>,</w:t>
      </w:r>
      <w:r w:rsidRPr="0097394B">
        <w:rPr>
          <w:color w:val="000000"/>
          <w:sz w:val="8"/>
          <w:szCs w:val="8"/>
        </w:rPr>
        <w:t xml:space="preserve"> </w:t>
      </w:r>
      <w:r w:rsidRPr="0097394B">
        <w:rPr>
          <w:b/>
          <w:bCs/>
          <w:vanish/>
          <w:color w:val="000000"/>
          <w:szCs w:val="22"/>
          <w:u w:val="single"/>
        </w:rPr>
        <w:t>well</w:t>
      </w:r>
      <w:r w:rsidRPr="0097394B">
        <w:rPr>
          <w:b/>
          <w:bCs/>
          <w:color w:val="000000"/>
          <w:szCs w:val="22"/>
          <w:u w:val="single"/>
        </w:rPr>
        <w:t xml:space="preserve"> </w:t>
      </w:r>
      <w:r w:rsidRPr="0097394B">
        <w:rPr>
          <w:b/>
          <w:bCs/>
          <w:vanish/>
          <w:color w:val="000000"/>
          <w:szCs w:val="22"/>
          <w:u w:val="single"/>
        </w:rPr>
        <w:t>organized</w:t>
      </w:r>
      <w:r w:rsidRPr="0097394B">
        <w:rPr>
          <w:vanish/>
          <w:color w:val="000000"/>
          <w:sz w:val="8"/>
          <w:szCs w:val="8"/>
        </w:rPr>
        <w:t>,</w:t>
      </w:r>
      <w:r w:rsidRPr="0097394B">
        <w:rPr>
          <w:color w:val="000000"/>
          <w:sz w:val="8"/>
          <w:szCs w:val="8"/>
        </w:rPr>
        <w:t xml:space="preserve"> </w:t>
      </w:r>
      <w:r w:rsidRPr="0097394B">
        <w:rPr>
          <w:vanish/>
          <w:color w:val="000000"/>
          <w:szCs w:val="22"/>
          <w:u w:val="single"/>
        </w:rPr>
        <w:t>and</w:t>
      </w:r>
      <w:r w:rsidRPr="0097394B">
        <w:rPr>
          <w:color w:val="000000"/>
          <w:sz w:val="8"/>
          <w:szCs w:val="8"/>
        </w:rPr>
        <w:t xml:space="preserve"> </w:t>
      </w:r>
      <w:r w:rsidRPr="0097394B">
        <w:rPr>
          <w:b/>
          <w:bCs/>
          <w:vanish/>
          <w:color w:val="000000"/>
          <w:szCs w:val="22"/>
          <w:u w:val="single"/>
        </w:rPr>
        <w:t>powerful</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dispose</w:t>
      </w:r>
      <w:r w:rsidRPr="0097394B">
        <w:rPr>
          <w:color w:val="000000"/>
          <w:sz w:val="8"/>
          <w:szCs w:val="8"/>
        </w:rPr>
        <w:t xml:space="preserve"> </w:t>
      </w:r>
      <w:r w:rsidRPr="0097394B">
        <w:rPr>
          <w:vanish/>
          <w:color w:val="000000"/>
          <w:sz w:val="8"/>
          <w:szCs w:val="8"/>
        </w:rPr>
        <w:t>together</w:t>
      </w:r>
      <w:r w:rsidRPr="0097394B">
        <w:rPr>
          <w:color w:val="000000"/>
          <w:sz w:val="8"/>
          <w:szCs w:val="8"/>
        </w:rPr>
        <w:t xml:space="preserve"> </w:t>
      </w:r>
      <w:r w:rsidRPr="0097394B">
        <w:rPr>
          <w:vanish/>
          <w:color w:val="000000"/>
          <w:sz w:val="8"/>
          <w:szCs w:val="8"/>
        </w:rPr>
        <w:t>of</w:t>
      </w:r>
      <w:r w:rsidRPr="0097394B">
        <w:rPr>
          <w:color w:val="000000"/>
          <w:sz w:val="8"/>
          <w:szCs w:val="8"/>
        </w:rPr>
        <w:t xml:space="preserve"> </w:t>
      </w:r>
      <w:r w:rsidRPr="0097394B">
        <w:rPr>
          <w:vanish/>
          <w:color w:val="000000"/>
          <w:sz w:val="8"/>
          <w:szCs w:val="8"/>
        </w:rPr>
        <w:t>much</w:t>
      </w:r>
      <w:r w:rsidRPr="0097394B">
        <w:rPr>
          <w:color w:val="000000"/>
          <w:sz w:val="8"/>
          <w:szCs w:val="8"/>
        </w:rPr>
        <w:t xml:space="preserve"> </w:t>
      </w:r>
      <w:r w:rsidRPr="0097394B">
        <w:rPr>
          <w:vanish/>
          <w:color w:val="000000"/>
          <w:sz w:val="8"/>
          <w:szCs w:val="8"/>
        </w:rPr>
        <w:t>more</w:t>
      </w:r>
      <w:r w:rsidRPr="0097394B">
        <w:rPr>
          <w:color w:val="000000"/>
          <w:sz w:val="8"/>
          <w:szCs w:val="8"/>
        </w:rPr>
        <w:t xml:space="preserve"> </w:t>
      </w:r>
      <w:r w:rsidRPr="0097394B">
        <w:rPr>
          <w:vanish/>
          <w:color w:val="000000"/>
          <w:sz w:val="8"/>
          <w:szCs w:val="8"/>
        </w:rPr>
        <w:t>potent</w:t>
      </w:r>
      <w:r w:rsidRPr="0097394B">
        <w:rPr>
          <w:color w:val="000000"/>
          <w:sz w:val="8"/>
          <w:szCs w:val="8"/>
        </w:rPr>
        <w:t xml:space="preserve"> </w:t>
      </w:r>
      <w:r w:rsidRPr="0097394B">
        <w:rPr>
          <w:vanish/>
          <w:color w:val="000000"/>
          <w:sz w:val="8"/>
          <w:szCs w:val="8"/>
        </w:rPr>
        <w:t>military</w:t>
      </w:r>
      <w:r w:rsidRPr="0097394B">
        <w:rPr>
          <w:color w:val="000000"/>
          <w:sz w:val="8"/>
          <w:szCs w:val="8"/>
        </w:rPr>
        <w:t xml:space="preserve"> </w:t>
      </w:r>
      <w:r w:rsidRPr="0097394B">
        <w:rPr>
          <w:vanish/>
          <w:color w:val="000000"/>
          <w:sz w:val="8"/>
          <w:szCs w:val="8"/>
        </w:rPr>
        <w:t>capabilities</w:t>
      </w:r>
      <w:r w:rsidRPr="0097394B">
        <w:rPr>
          <w:color w:val="000000"/>
          <w:sz w:val="8"/>
          <w:szCs w:val="8"/>
        </w:rPr>
        <w:t xml:space="preserve"> </w:t>
      </w:r>
      <w:r w:rsidRPr="0097394B">
        <w:rPr>
          <w:vanish/>
          <w:color w:val="000000"/>
          <w:sz w:val="8"/>
          <w:szCs w:val="8"/>
        </w:rPr>
        <w:t>than</w:t>
      </w:r>
      <w:r w:rsidRPr="0097394B">
        <w:rPr>
          <w:color w:val="000000"/>
          <w:sz w:val="8"/>
          <w:szCs w:val="8"/>
        </w:rPr>
        <w:t xml:space="preserve"> </w:t>
      </w:r>
      <w:r w:rsidRPr="0097394B">
        <w:rPr>
          <w:vanish/>
          <w:color w:val="000000"/>
          <w:sz w:val="8"/>
          <w:szCs w:val="8"/>
        </w:rPr>
        <w:t>their</w:t>
      </w:r>
      <w:r w:rsidRPr="0097394B">
        <w:rPr>
          <w:color w:val="000000"/>
          <w:sz w:val="8"/>
          <w:szCs w:val="8"/>
        </w:rPr>
        <w:t xml:space="preserve"> </w:t>
      </w:r>
      <w:r w:rsidRPr="0097394B">
        <w:rPr>
          <w:vanish/>
          <w:color w:val="000000"/>
          <w:sz w:val="8"/>
          <w:szCs w:val="8"/>
        </w:rPr>
        <w:t>potential</w:t>
      </w:r>
      <w:r w:rsidRPr="0097394B">
        <w:rPr>
          <w:color w:val="000000"/>
          <w:sz w:val="8"/>
          <w:szCs w:val="8"/>
        </w:rPr>
        <w:t xml:space="preserve"> </w:t>
      </w:r>
      <w:r w:rsidRPr="0097394B">
        <w:rPr>
          <w:vanish/>
          <w:color w:val="000000"/>
          <w:sz w:val="8"/>
          <w:szCs w:val="8"/>
        </w:rPr>
        <w:t>non-dcnwcratic</w:t>
      </w:r>
      <w:r w:rsidRPr="0097394B">
        <w:rPr>
          <w:color w:val="000000"/>
          <w:sz w:val="8"/>
          <w:szCs w:val="8"/>
        </w:rPr>
        <w:t xml:space="preserve"> </w:t>
      </w:r>
      <w:r w:rsidRPr="0097394B">
        <w:rPr>
          <w:vanish/>
          <w:color w:val="000000"/>
          <w:sz w:val="8"/>
          <w:szCs w:val="8"/>
        </w:rPr>
        <w:t>counterparts.</w:t>
      </w:r>
      <w:r w:rsidRPr="0097394B">
        <w:rPr>
          <w:color w:val="000000"/>
          <w:sz w:val="8"/>
          <w:szCs w:val="8"/>
        </w:rPr>
        <w:t xml:space="preserve"> </w:t>
      </w:r>
      <w:r w:rsidRPr="0097394B">
        <w:rPr>
          <w:vanish/>
          <w:color w:val="000000"/>
          <w:szCs w:val="22"/>
          <w:u w:val="single"/>
        </w:rPr>
        <w:t>Rather</w:t>
      </w:r>
      <w:r w:rsidRPr="0097394B">
        <w:rPr>
          <w:color w:val="000000"/>
          <w:szCs w:val="22"/>
          <w:u w:val="single"/>
        </w:rPr>
        <w:t xml:space="preserve"> </w:t>
      </w:r>
      <w:r w:rsidRPr="0097394B">
        <w:rPr>
          <w:vanish/>
          <w:color w:val="000000"/>
          <w:szCs w:val="22"/>
          <w:u w:val="single"/>
        </w:rPr>
        <w:t>than</w:t>
      </w:r>
      <w:r w:rsidRPr="0097394B">
        <w:rPr>
          <w:color w:val="000000"/>
          <w:szCs w:val="22"/>
          <w:u w:val="single"/>
        </w:rPr>
        <w:t xml:space="preserve"> </w:t>
      </w:r>
      <w:r w:rsidRPr="0097394B">
        <w:rPr>
          <w:vanish/>
          <w:color w:val="000000"/>
          <w:szCs w:val="22"/>
          <w:u w:val="single"/>
        </w:rPr>
        <w:t>helping</w:t>
      </w:r>
      <w:r w:rsidRPr="0097394B">
        <w:rPr>
          <w:color w:val="000000"/>
          <w:szCs w:val="22"/>
          <w:u w:val="single"/>
        </w:rPr>
        <w:t xml:space="preserve"> </w:t>
      </w:r>
      <w:r w:rsidRPr="0097394B">
        <w:rPr>
          <w:vanish/>
          <w:color w:val="000000"/>
          <w:szCs w:val="22"/>
          <w:u w:val="single"/>
        </w:rPr>
        <w:t>with</w:t>
      </w:r>
      <w:r w:rsidRPr="0097394B">
        <w:rPr>
          <w:color w:val="000000"/>
          <w:szCs w:val="22"/>
          <w:u w:val="single"/>
        </w:rPr>
        <w:t xml:space="preserve"> </w:t>
      </w:r>
      <w:r w:rsidRPr="0097394B">
        <w:rPr>
          <w:vanish/>
          <w:color w:val="000000"/>
          <w:szCs w:val="22"/>
          <w:u w:val="single"/>
        </w:rPr>
        <w:t>peace.</w:t>
      </w:r>
      <w:r w:rsidRPr="0097394B">
        <w:rPr>
          <w:color w:val="000000"/>
          <w:szCs w:val="22"/>
          <w:u w:val="single"/>
        </w:rPr>
        <w:t xml:space="preserve"> </w:t>
      </w:r>
      <w:r w:rsidRPr="0097394B">
        <w:rPr>
          <w:vanish/>
          <w:color w:val="000000"/>
          <w:szCs w:val="22"/>
          <w:u w:val="single"/>
          <w:shd w:val="clear" w:color="auto" w:fill="00FFFF"/>
        </w:rPr>
        <w:t>the</w:t>
      </w:r>
      <w:r w:rsidRPr="0097394B">
        <w:rPr>
          <w:color w:val="000000"/>
          <w:szCs w:val="22"/>
          <w:u w:val="single"/>
        </w:rPr>
        <w:t xml:space="preserve"> </w:t>
      </w:r>
      <w:r w:rsidRPr="0097394B">
        <w:rPr>
          <w:vanish/>
          <w:color w:val="000000"/>
          <w:szCs w:val="22"/>
          <w:u w:val="single"/>
        </w:rPr>
        <w:t>inter-democratic</w:t>
      </w:r>
      <w:r w:rsidRPr="0097394B">
        <w:rPr>
          <w:color w:val="000000"/>
          <w:szCs w:val="22"/>
          <w:u w:val="single"/>
        </w:rPr>
        <w:t xml:space="preserve"> </w:t>
      </w:r>
      <w:r w:rsidRPr="0097394B">
        <w:rPr>
          <w:vanish/>
          <w:color w:val="000000"/>
          <w:szCs w:val="22"/>
          <w:u w:val="single"/>
          <w:shd w:val="clear" w:color="auto" w:fill="00FFFF"/>
        </w:rPr>
        <w:t>consequences</w:t>
      </w:r>
      <w:r w:rsidRPr="0097394B">
        <w:rPr>
          <w:color w:val="000000"/>
          <w:szCs w:val="22"/>
          <w:u w:val="single"/>
        </w:rPr>
        <w:t xml:space="preserve"> </w:t>
      </w:r>
      <w:r w:rsidRPr="0097394B">
        <w:rPr>
          <w:vanish/>
          <w:color w:val="000000"/>
          <w:szCs w:val="22"/>
          <w:u w:val="single"/>
          <w:shd w:val="clear" w:color="auto" w:fill="00FFFF"/>
        </w:rPr>
        <w:t>of</w:t>
      </w:r>
      <w:r w:rsidRPr="0097394B">
        <w:rPr>
          <w:color w:val="000000"/>
          <w:szCs w:val="22"/>
          <w:u w:val="single"/>
          <w:shd w:val="clear" w:color="auto" w:fill="00FFFF"/>
        </w:rPr>
        <w:t xml:space="preserve"> </w:t>
      </w:r>
      <w:r w:rsidRPr="0097394B">
        <w:rPr>
          <w:vanish/>
          <w:color w:val="000000"/>
          <w:szCs w:val="22"/>
          <w:u w:val="single"/>
          <w:shd w:val="clear" w:color="auto" w:fill="00FFFF"/>
        </w:rPr>
        <w:t>the</w:t>
      </w:r>
      <w:r w:rsidRPr="0097394B">
        <w:rPr>
          <w:color w:val="000000"/>
          <w:szCs w:val="22"/>
          <w:u w:val="single"/>
          <w:shd w:val="clear" w:color="auto" w:fill="00FFFF"/>
        </w:rPr>
        <w:t xml:space="preserve"> </w:t>
      </w:r>
      <w:r w:rsidRPr="0097394B">
        <w:rPr>
          <w:vanish/>
          <w:color w:val="000000"/>
          <w:szCs w:val="22"/>
          <w:u w:val="single"/>
          <w:shd w:val="clear" w:color="auto" w:fill="00FFFF"/>
        </w:rPr>
        <w:t>democratic</w:t>
      </w:r>
      <w:r w:rsidRPr="0097394B">
        <w:rPr>
          <w:color w:val="000000"/>
          <w:szCs w:val="22"/>
          <w:u w:val="single"/>
          <w:shd w:val="clear" w:color="auto" w:fill="00FFFF"/>
        </w:rPr>
        <w:t xml:space="preserve"> </w:t>
      </w:r>
      <w:r w:rsidRPr="0097394B">
        <w:rPr>
          <w:vanish/>
          <w:color w:val="000000"/>
          <w:szCs w:val="22"/>
          <w:u w:val="single"/>
          <w:shd w:val="clear" w:color="auto" w:fill="00FFFF"/>
        </w:rPr>
        <w:t>peace</w:t>
      </w:r>
      <w:r w:rsidRPr="0097394B">
        <w:rPr>
          <w:color w:val="000000"/>
          <w:szCs w:val="22"/>
          <w:u w:val="single"/>
          <w:shd w:val="clear" w:color="auto" w:fill="00FFFF"/>
        </w:rPr>
        <w:t xml:space="preserve"> </w:t>
      </w:r>
      <w:r w:rsidRPr="0097394B">
        <w:rPr>
          <w:vanish/>
          <w:color w:val="000000"/>
          <w:szCs w:val="22"/>
          <w:u w:val="single"/>
          <w:shd w:val="clear" w:color="auto" w:fill="00FFFF"/>
        </w:rPr>
        <w:t>tend</w:t>
      </w:r>
      <w:r w:rsidRPr="0097394B">
        <w:rPr>
          <w:color w:val="000000"/>
          <w:szCs w:val="22"/>
          <w:u w:val="single"/>
          <w:shd w:val="clear" w:color="auto" w:fill="00FFFF"/>
        </w:rPr>
        <w:t xml:space="preserve"> </w:t>
      </w:r>
      <w:r w:rsidRPr="0097394B">
        <w:rPr>
          <w:vanish/>
          <w:color w:val="000000"/>
          <w:szCs w:val="22"/>
          <w:u w:val="single"/>
          <w:shd w:val="clear" w:color="auto" w:fill="00FFFF"/>
        </w:rPr>
        <w:t>to</w:t>
      </w:r>
      <w:r w:rsidRPr="0097394B">
        <w:rPr>
          <w:color w:val="000000"/>
          <w:szCs w:val="22"/>
          <w:u w:val="single"/>
          <w:shd w:val="clear" w:color="auto" w:fill="00FFFF"/>
        </w:rPr>
        <w:t xml:space="preserve"> </w:t>
      </w:r>
      <w:r w:rsidRPr="0097394B">
        <w:rPr>
          <w:b/>
          <w:bCs/>
          <w:vanish/>
          <w:color w:val="000000"/>
          <w:szCs w:val="22"/>
          <w:u w:val="single"/>
          <w:shd w:val="clear" w:color="auto" w:fill="00FFFF"/>
        </w:rPr>
        <w:t>exacerbate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the</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security</w:t>
      </w:r>
      <w:r w:rsidRPr="0097394B">
        <w:rPr>
          <w:b/>
          <w:bCs/>
          <w:color w:val="000000"/>
          <w:szCs w:val="22"/>
          <w:u w:val="single"/>
          <w:shd w:val="clear" w:color="auto" w:fill="00FFFF"/>
        </w:rPr>
        <w:t xml:space="preserve"> </w:t>
      </w:r>
      <w:r w:rsidRPr="0097394B">
        <w:rPr>
          <w:b/>
          <w:bCs/>
          <w:vanish/>
          <w:color w:val="000000"/>
          <w:szCs w:val="22"/>
          <w:u w:val="single"/>
          <w:shd w:val="clear" w:color="auto" w:fill="00FFFF"/>
        </w:rPr>
        <w:t>dilemma</w:t>
      </w:r>
      <w:r w:rsidRPr="0097394B">
        <w:rPr>
          <w:color w:val="000000"/>
          <w:sz w:val="8"/>
          <w:szCs w:val="8"/>
        </w:rPr>
        <w:t xml:space="preserve"> </w:t>
      </w:r>
      <w:r w:rsidRPr="0097394B">
        <w:rPr>
          <w:vanish/>
          <w:color w:val="000000"/>
          <w:szCs w:val="22"/>
          <w:u w:val="single"/>
        </w:rPr>
        <w:t>which</w:t>
      </w:r>
      <w:r w:rsidRPr="0097394B">
        <w:rPr>
          <w:color w:val="000000"/>
          <w:szCs w:val="22"/>
          <w:u w:val="single"/>
        </w:rPr>
        <w:t xml:space="preserve"> </w:t>
      </w:r>
      <w:r w:rsidRPr="0097394B">
        <w:rPr>
          <w:vanish/>
          <w:color w:val="000000"/>
          <w:szCs w:val="22"/>
          <w:u w:val="single"/>
        </w:rPr>
        <w:t>exists</w:t>
      </w:r>
      <w:r w:rsidRPr="0097394B">
        <w:rPr>
          <w:color w:val="000000"/>
          <w:szCs w:val="22"/>
          <w:u w:val="single"/>
        </w:rPr>
        <w:t xml:space="preserve"> </w:t>
      </w:r>
      <w:r w:rsidRPr="0097394B">
        <w:rPr>
          <w:vanish/>
          <w:color w:val="000000"/>
          <w:szCs w:val="22"/>
          <w:u w:val="single"/>
        </w:rPr>
        <w:t>between</w:t>
      </w:r>
      <w:r w:rsidRPr="0097394B">
        <w:rPr>
          <w:color w:val="000000"/>
          <w:szCs w:val="22"/>
          <w:u w:val="single"/>
        </w:rPr>
        <w:t xml:space="preserve"> </w:t>
      </w:r>
      <w:r w:rsidRPr="0097394B">
        <w:rPr>
          <w:b/>
          <w:bCs/>
          <w:vanish/>
          <w:color w:val="000000"/>
          <w:szCs w:val="22"/>
          <w:u w:val="single"/>
        </w:rPr>
        <w:t>democracies</w:t>
      </w:r>
      <w:r w:rsidRPr="0097394B">
        <w:rPr>
          <w:b/>
          <w:bCs/>
          <w:color w:val="000000"/>
          <w:szCs w:val="22"/>
          <w:u w:val="single"/>
        </w:rPr>
        <w:t xml:space="preserve"> </w:t>
      </w:r>
      <w:r w:rsidRPr="0097394B">
        <w:rPr>
          <w:b/>
          <w:bCs/>
          <w:vanish/>
          <w:color w:val="000000"/>
          <w:szCs w:val="22"/>
          <w:u w:val="single"/>
        </w:rPr>
        <w:t>and</w:t>
      </w:r>
      <w:r w:rsidRPr="0097394B">
        <w:rPr>
          <w:b/>
          <w:bCs/>
          <w:color w:val="000000"/>
          <w:szCs w:val="22"/>
          <w:u w:val="single"/>
        </w:rPr>
        <w:t xml:space="preserve"> </w:t>
      </w:r>
      <w:r w:rsidRPr="0097394B">
        <w:rPr>
          <w:b/>
          <w:bCs/>
          <w:vanish/>
          <w:color w:val="000000"/>
          <w:szCs w:val="22"/>
          <w:u w:val="single"/>
        </w:rPr>
        <w:t>non-democracics</w:t>
      </w:r>
      <w:r w:rsidRPr="0097394B">
        <w:rPr>
          <w:color w:val="000000"/>
          <w:sz w:val="8"/>
          <w:szCs w:val="8"/>
        </w:rPr>
        <w:t xml:space="preserve"> </w:t>
      </w:r>
      <w:r w:rsidRPr="0097394B">
        <w:rPr>
          <w:vanish/>
          <w:color w:val="000000"/>
          <w:sz w:val="8"/>
          <w:szCs w:val="8"/>
        </w:rPr>
        <w:t>an</w:t>
      </w:r>
      <w:r w:rsidRPr="0097394B">
        <w:rPr>
          <w:color w:val="000000"/>
          <w:sz w:val="8"/>
          <w:szCs w:val="8"/>
        </w:rPr>
        <w:t xml:space="preserve"> </w:t>
      </w:r>
      <w:r w:rsidRPr="0097394B">
        <w:rPr>
          <w:vanish/>
          <w:color w:val="000000"/>
          <w:sz w:val="8"/>
          <w:szCs w:val="8"/>
        </w:rPr>
        <w:t>way.</w:t>
      </w:r>
      <w:r w:rsidRPr="0097394B">
        <w:rPr>
          <w:color w:val="000000"/>
          <w:sz w:val="8"/>
          <w:szCs w:val="8"/>
        </w:rPr>
        <w:t xml:space="preserve"> </w:t>
      </w:r>
      <w:r w:rsidRPr="0097394B">
        <w:rPr>
          <w:vanish/>
          <w:color w:val="000000"/>
          <w:szCs w:val="22"/>
          <w:u w:val="single"/>
        </w:rPr>
        <w:t>This</w:t>
      </w:r>
      <w:r w:rsidRPr="0097394B">
        <w:rPr>
          <w:color w:val="000000"/>
          <w:szCs w:val="22"/>
          <w:u w:val="single"/>
        </w:rPr>
        <w:t xml:space="preserve"> </w:t>
      </w:r>
      <w:r w:rsidRPr="0097394B">
        <w:rPr>
          <w:vanish/>
          <w:color w:val="000000"/>
          <w:szCs w:val="22"/>
          <w:u w:val="single"/>
        </w:rPr>
        <w:t>non-peaceful</w:t>
      </w:r>
      <w:r w:rsidRPr="0097394B">
        <w:rPr>
          <w:color w:val="000000"/>
          <w:szCs w:val="22"/>
          <w:u w:val="single"/>
        </w:rPr>
        <w:t xml:space="preserve"> </w:t>
      </w:r>
      <w:r w:rsidRPr="0097394B">
        <w:rPr>
          <w:vanish/>
          <w:color w:val="000000"/>
          <w:szCs w:val="22"/>
          <w:u w:val="single"/>
        </w:rPr>
        <w:t>dark</w:t>
      </w:r>
      <w:r w:rsidRPr="0097394B">
        <w:rPr>
          <w:color w:val="000000"/>
          <w:szCs w:val="22"/>
          <w:u w:val="single"/>
        </w:rPr>
        <w:t xml:space="preserve"> </w:t>
      </w:r>
      <w:r w:rsidRPr="0097394B">
        <w:rPr>
          <w:vanish/>
          <w:color w:val="000000"/>
          <w:szCs w:val="22"/>
          <w:u w:val="single"/>
        </w:rPr>
        <w:t>side</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democratic</w:t>
      </w:r>
      <w:r w:rsidRPr="0097394B">
        <w:rPr>
          <w:color w:val="000000"/>
          <w:szCs w:val="22"/>
          <w:u w:val="single"/>
        </w:rPr>
        <w:t xml:space="preserve"> </w:t>
      </w:r>
      <w:r w:rsidRPr="0097394B">
        <w:rPr>
          <w:vanish/>
          <w:color w:val="000000"/>
          <w:szCs w:val="22"/>
          <w:u w:val="single"/>
        </w:rPr>
        <w:t>peace</w:t>
      </w:r>
      <w:r w:rsidRPr="0097394B">
        <w:rPr>
          <w:color w:val="000000"/>
          <w:szCs w:val="22"/>
          <w:u w:val="single"/>
        </w:rPr>
        <w:t xml:space="preserve"> </w:t>
      </w:r>
      <w:r w:rsidRPr="0097394B">
        <w:rPr>
          <w:vanish/>
          <w:color w:val="000000"/>
          <w:szCs w:val="22"/>
          <w:u w:val="single"/>
        </w:rPr>
        <w:t>has</w:t>
      </w:r>
      <w:r w:rsidRPr="0097394B">
        <w:rPr>
          <w:color w:val="000000"/>
          <w:szCs w:val="22"/>
          <w:u w:val="single"/>
        </w:rPr>
        <w:t xml:space="preserve"> </w:t>
      </w:r>
      <w:r w:rsidRPr="0097394B">
        <w:rPr>
          <w:vanish/>
          <w:color w:val="000000"/>
          <w:szCs w:val="22"/>
          <w:u w:val="single"/>
        </w:rPr>
        <w:t>escaped</w:t>
      </w:r>
      <w:r w:rsidRPr="0097394B">
        <w:rPr>
          <w:color w:val="000000"/>
          <w:szCs w:val="22"/>
          <w:u w:val="single"/>
        </w:rPr>
        <w:t xml:space="preserve"> </w:t>
      </w:r>
      <w:r w:rsidRPr="0097394B">
        <w:rPr>
          <w:vanish/>
          <w:color w:val="000000"/>
          <w:szCs w:val="22"/>
          <w:u w:val="single"/>
        </w:rPr>
        <w:t>the</w:t>
      </w:r>
      <w:r w:rsidRPr="0097394B">
        <w:rPr>
          <w:color w:val="000000"/>
          <w:szCs w:val="22"/>
          <w:u w:val="single"/>
        </w:rPr>
        <w:t xml:space="preserve"> </w:t>
      </w:r>
      <w:r w:rsidRPr="0097394B">
        <w:rPr>
          <w:vanish/>
          <w:color w:val="000000"/>
          <w:szCs w:val="22"/>
          <w:u w:val="single"/>
        </w:rPr>
        <w:t>attention</w:t>
      </w:r>
      <w:r w:rsidRPr="0097394B">
        <w:rPr>
          <w:color w:val="000000"/>
          <w:szCs w:val="22"/>
          <w:u w:val="single"/>
        </w:rPr>
        <w:t xml:space="preserve"> </w:t>
      </w:r>
      <w:r w:rsidRPr="0097394B">
        <w:rPr>
          <w:vanish/>
          <w:color w:val="000000"/>
          <w:szCs w:val="22"/>
          <w:u w:val="single"/>
        </w:rPr>
        <w:t>of</w:t>
      </w:r>
      <w:r w:rsidRPr="0097394B">
        <w:rPr>
          <w:color w:val="000000"/>
          <w:szCs w:val="22"/>
          <w:u w:val="single"/>
        </w:rPr>
        <w:t xml:space="preserve"> </w:t>
      </w:r>
      <w:r w:rsidRPr="0097394B">
        <w:rPr>
          <w:vanish/>
          <w:color w:val="000000"/>
          <w:szCs w:val="22"/>
          <w:u w:val="single"/>
        </w:rPr>
        <w:t>most</w:t>
      </w:r>
      <w:r w:rsidRPr="0097394B">
        <w:rPr>
          <w:color w:val="000000"/>
          <w:szCs w:val="22"/>
          <w:u w:val="single"/>
        </w:rPr>
        <w:t xml:space="preserve"> </w:t>
      </w:r>
      <w:r w:rsidRPr="0097394B">
        <w:rPr>
          <w:vanish/>
          <w:color w:val="000000"/>
          <w:szCs w:val="22"/>
          <w:u w:val="single"/>
        </w:rPr>
        <w:t>academic</w:t>
      </w:r>
      <w:r w:rsidRPr="0097394B">
        <w:rPr>
          <w:color w:val="000000"/>
          <w:szCs w:val="22"/>
          <w:u w:val="single"/>
        </w:rPr>
        <w:t xml:space="preserve"> </w:t>
      </w:r>
      <w:r w:rsidRPr="0097394B">
        <w:rPr>
          <w:vanish/>
          <w:color w:val="000000"/>
          <w:szCs w:val="22"/>
          <w:u w:val="single"/>
        </w:rPr>
        <w:t>writings</w:t>
      </w:r>
      <w:r w:rsidRPr="0097394B">
        <w:rPr>
          <w:color w:val="000000"/>
          <w:sz w:val="8"/>
          <w:szCs w:val="8"/>
        </w:rPr>
        <w:t xml:space="preserve"> </w:t>
      </w:r>
      <w:r w:rsidRPr="0097394B">
        <w:rPr>
          <w:vanish/>
          <w:color w:val="000000"/>
          <w:sz w:val="8"/>
          <w:szCs w:val="8"/>
        </w:rPr>
        <w:t>on</w:t>
      </w:r>
      <w:r w:rsidRPr="0097394B">
        <w:rPr>
          <w:color w:val="000000"/>
          <w:sz w:val="8"/>
          <w:szCs w:val="8"/>
        </w:rPr>
        <w:t xml:space="preserve"> </w:t>
      </w:r>
      <w:r w:rsidRPr="0097394B">
        <w:rPr>
          <w:vanish/>
          <w:color w:val="000000"/>
          <w:sz w:val="8"/>
          <w:szCs w:val="8"/>
        </w:rPr>
        <w:t>this</w:t>
      </w:r>
      <w:r w:rsidRPr="0097394B">
        <w:rPr>
          <w:color w:val="000000"/>
          <w:sz w:val="8"/>
          <w:szCs w:val="8"/>
        </w:rPr>
        <w:t xml:space="preserve"> </w:t>
      </w:r>
      <w:r w:rsidRPr="0097394B">
        <w:rPr>
          <w:vanish/>
          <w:color w:val="000000"/>
          <w:sz w:val="8"/>
          <w:szCs w:val="8"/>
        </w:rPr>
        <w:t>subject</w:t>
      </w:r>
      <w:r w:rsidRPr="0097394B">
        <w:rPr>
          <w:color w:val="000000"/>
          <w:sz w:val="8"/>
          <w:szCs w:val="8"/>
        </w:rPr>
        <w:t xml:space="preserve"> </w:t>
      </w:r>
      <w:r w:rsidRPr="0097394B">
        <w:rPr>
          <w:vanish/>
          <w:color w:val="000000"/>
          <w:sz w:val="8"/>
          <w:szCs w:val="8"/>
        </w:rPr>
        <w:t>and</w:t>
      </w:r>
      <w:r w:rsidRPr="0097394B">
        <w:rPr>
          <w:color w:val="000000"/>
          <w:sz w:val="8"/>
          <w:szCs w:val="8"/>
        </w:rPr>
        <w:t xml:space="preserve"> </w:t>
      </w:r>
      <w:r w:rsidRPr="0097394B">
        <w:rPr>
          <w:vanish/>
          <w:color w:val="000000"/>
          <w:sz w:val="8"/>
          <w:szCs w:val="8"/>
        </w:rPr>
        <w:t>certainly</w:t>
      </w:r>
      <w:r w:rsidRPr="0097394B">
        <w:rPr>
          <w:color w:val="000000"/>
          <w:sz w:val="8"/>
          <w:szCs w:val="8"/>
        </w:rPr>
        <w:t xml:space="preserve"> </w:t>
      </w:r>
      <w:r w:rsidRPr="0097394B">
        <w:rPr>
          <w:vanish/>
          <w:color w:val="000000"/>
          <w:sz w:val="8"/>
          <w:szCs w:val="8"/>
        </w:rPr>
        <w:t>all</w:t>
      </w:r>
      <w:r w:rsidRPr="0097394B">
        <w:rPr>
          <w:color w:val="000000"/>
          <w:sz w:val="8"/>
          <w:szCs w:val="8"/>
        </w:rPr>
        <w:t xml:space="preserve"> </w:t>
      </w:r>
      <w:r w:rsidRPr="0097394B">
        <w:rPr>
          <w:vanish/>
          <w:color w:val="000000"/>
          <w:sz w:val="8"/>
          <w:szCs w:val="8"/>
        </w:rPr>
        <w:t>political</w:t>
      </w:r>
      <w:r w:rsidRPr="0097394B">
        <w:rPr>
          <w:color w:val="000000"/>
          <w:sz w:val="8"/>
          <w:szCs w:val="8"/>
        </w:rPr>
        <w:t xml:space="preserve"> </w:t>
      </w:r>
      <w:r w:rsidRPr="0097394B">
        <w:rPr>
          <w:vanish/>
          <w:color w:val="000000"/>
          <w:sz w:val="8"/>
          <w:szCs w:val="8"/>
        </w:rPr>
        <w:t>utterances</w:t>
      </w:r>
      <w:r w:rsidRPr="0097394B">
        <w:rPr>
          <w:color w:val="000000"/>
          <w:sz w:val="8"/>
          <w:szCs w:val="8"/>
        </w:rPr>
        <w:t xml:space="preserve"> </w:t>
      </w:r>
      <w:r w:rsidRPr="0097394B">
        <w:rPr>
          <w:vanish/>
          <w:color w:val="000000"/>
          <w:sz w:val="8"/>
          <w:szCs w:val="8"/>
        </w:rPr>
        <w:t>about</w:t>
      </w:r>
      <w:r w:rsidRPr="0097394B">
        <w:rPr>
          <w:color w:val="000000"/>
          <w:sz w:val="8"/>
          <w:szCs w:val="8"/>
        </w:rPr>
        <w:t xml:space="preserve"> </w:t>
      </w:r>
      <w:r w:rsidRPr="0097394B">
        <w:rPr>
          <w:vanish/>
          <w:color w:val="000000"/>
          <w:sz w:val="8"/>
          <w:szCs w:val="8"/>
        </w:rPr>
        <w:t>democratic</w:t>
      </w:r>
      <w:r w:rsidRPr="0097394B">
        <w:rPr>
          <w:color w:val="000000"/>
          <w:sz w:val="8"/>
          <w:szCs w:val="8"/>
        </w:rPr>
        <w:t xml:space="preserve"> </w:t>
      </w:r>
      <w:r w:rsidRPr="0097394B">
        <w:rPr>
          <w:vanish/>
          <w:color w:val="000000"/>
          <w:sz w:val="8"/>
          <w:szCs w:val="8"/>
        </w:rPr>
        <w:t>peace</w:t>
      </w:r>
      <w:r w:rsidRPr="0097394B">
        <w:rPr>
          <w:color w:val="000000"/>
          <w:sz w:val="8"/>
          <w:szCs w:val="8"/>
        </w:rPr>
        <w:t xml:space="preserve"> </w:t>
      </w:r>
      <w:r w:rsidRPr="0097394B">
        <w:rPr>
          <w:vanish/>
          <w:color w:val="000000"/>
          <w:sz w:val="8"/>
          <w:szCs w:val="8"/>
        </w:rPr>
        <w:t>in </w:t>
      </w:r>
    </w:p>
    <w:p w14:paraId="4994E89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44A43"/>
    <w:multiLevelType w:val="hybridMultilevel"/>
    <w:tmpl w:val="3AD6903A"/>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E40C9"/>
    <w:multiLevelType w:val="hybridMultilevel"/>
    <w:tmpl w:val="95824640"/>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E5F3D"/>
    <w:multiLevelType w:val="hybridMultilevel"/>
    <w:tmpl w:val="92869EAE"/>
    <w:lvl w:ilvl="0" w:tplc="C67AF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FA5CFF"/>
    <w:multiLevelType w:val="hybridMultilevel"/>
    <w:tmpl w:val="6F4C1722"/>
    <w:lvl w:ilvl="0" w:tplc="E4E6E4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hideSpellingErrors/>
  <w:hideGrammaticalError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5F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90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44C0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F0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03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18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94B"/>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D9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17D6A3"/>
  <w14:defaultImageDpi w14:val="300"/>
  <w15:docId w15:val="{C39CF33C-D615-0C4E-8C26-5EF67D79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0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5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5F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5F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425F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5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F0D"/>
  </w:style>
  <w:style w:type="character" w:customStyle="1" w:styleId="Heading1Char">
    <w:name w:val="Heading 1 Char"/>
    <w:aliases w:val="Pocket Char"/>
    <w:basedOn w:val="DefaultParagraphFont"/>
    <w:link w:val="Heading1"/>
    <w:uiPriority w:val="9"/>
    <w:rsid w:val="00425F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5F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5F0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25F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25F0D"/>
    <w:rPr>
      <w:b/>
      <w:sz w:val="26"/>
      <w:u w:val="single"/>
    </w:rPr>
  </w:style>
  <w:style w:type="character" w:customStyle="1" w:styleId="StyleUnderline">
    <w:name w:val="Style Underline"/>
    <w:aliases w:val="Underline"/>
    <w:basedOn w:val="DefaultParagraphFont"/>
    <w:uiPriority w:val="1"/>
    <w:qFormat/>
    <w:rsid w:val="00425F0D"/>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B,s"/>
    <w:basedOn w:val="DefaultParagraphFont"/>
    <w:link w:val="Emphasis1"/>
    <w:uiPriority w:val="20"/>
    <w:qFormat/>
    <w:rsid w:val="00425F0D"/>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425F0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 Char Char Char1,F2 - Heading 1 Char1,TAG ,C"/>
    <w:basedOn w:val="DefaultParagraphFont"/>
    <w:uiPriority w:val="99"/>
    <w:unhideWhenUsed/>
    <w:rsid w:val="00425F0D"/>
    <w:rPr>
      <w:color w:val="auto"/>
      <w:u w:val="none"/>
    </w:rPr>
  </w:style>
  <w:style w:type="paragraph" w:styleId="DocumentMap">
    <w:name w:val="Document Map"/>
    <w:basedOn w:val="Normal"/>
    <w:link w:val="DocumentMapChar"/>
    <w:uiPriority w:val="99"/>
    <w:semiHidden/>
    <w:unhideWhenUsed/>
    <w:rsid w:val="00425F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5F0D"/>
    <w:rPr>
      <w:rFonts w:ascii="Lucida Grande" w:hAnsi="Lucida Grande" w:cs="Lucida Grande"/>
    </w:rPr>
  </w:style>
  <w:style w:type="paragraph" w:customStyle="1" w:styleId="Emphasis1">
    <w:name w:val="Emphasis1"/>
    <w:basedOn w:val="Normal"/>
    <w:link w:val="Emphasis"/>
    <w:uiPriority w:val="20"/>
    <w:qFormat/>
    <w:rsid w:val="004F2032"/>
    <w:pPr>
      <w:ind w:left="720"/>
      <w:jc w:val="both"/>
    </w:pPr>
    <w:rPr>
      <w:b/>
      <w:iCs/>
      <w:sz w:val="24"/>
      <w:u w:val="single"/>
    </w:rPr>
  </w:style>
  <w:style w:type="paragraph" w:styleId="ListParagraph">
    <w:name w:val="List Paragraph"/>
    <w:basedOn w:val="Normal"/>
    <w:uiPriority w:val="99"/>
    <w:qFormat/>
    <w:rsid w:val="004F2032"/>
    <w:pPr>
      <w:ind w:left="720"/>
      <w:contextualSpacing/>
    </w:pPr>
  </w:style>
  <w:style w:type="paragraph" w:styleId="NormalWeb">
    <w:name w:val="Normal (Web)"/>
    <w:basedOn w:val="Normal"/>
    <w:uiPriority w:val="99"/>
    <w:unhideWhenUsed/>
    <w:rsid w:val="004F2032"/>
    <w:pPr>
      <w:spacing w:before="100" w:beforeAutospacing="1" w:after="100" w:afterAutospacing="1"/>
    </w:pPr>
  </w:style>
  <w:style w:type="paragraph" w:customStyle="1" w:styleId="textbold">
    <w:name w:val="text bold"/>
    <w:basedOn w:val="Normal"/>
    <w:uiPriority w:val="20"/>
    <w:qFormat/>
    <w:rsid w:val="0097394B"/>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prakashdolsak/2019/09/14/climate-strikes-what-they-accomplish-and-how-they-could-have-more-impact/?sh=2244a9bd5eed" TargetMode="External"/><Relationship Id="rId18" Type="http://schemas.openxmlformats.org/officeDocument/2006/relationships/hyperlink" Target="http://www.cfact.org/2016/05/09/co2-pollution-is-greening-the-plane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ci-hub.se/10.1017/s0003055418000321%5d/SJWen" TargetMode="External"/><Relationship Id="rId17" Type="http://schemas.openxmlformats.org/officeDocument/2006/relationships/hyperlink" Target="https://news.yahoo.com/strikes-are-contagious-wave-of-labor-unrest-signals-crisis-in-tight-jobs-market-135052770.html" TargetMode="External"/><Relationship Id="rId2" Type="http://schemas.openxmlformats.org/officeDocument/2006/relationships/customXml" Target="../customXml/item2.xml"/><Relationship Id="rId16" Type="http://schemas.openxmlformats.org/officeDocument/2006/relationships/hyperlink" Target="https://www.otherpapers.com/essay/Ethicality-of-Labor-Strike-Demonstrates-by-Social-Workers/62694.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093/irap/lci103" TargetMode="External"/><Relationship Id="rId5" Type="http://schemas.openxmlformats.org/officeDocument/2006/relationships/numbering" Target="numbering.xml"/><Relationship Id="rId15" Type="http://schemas.openxmlformats.org/officeDocument/2006/relationships/hyperlink" Target="https://www.otherpapers.com/essay/Ethicality-of-Labor-Strike-Demonstrates-by-Social-Workers/62694.html" TargetMode="External"/><Relationship Id="rId10" Type="http://schemas.openxmlformats.org/officeDocument/2006/relationships/hyperlink" Target="https://sci-hub.se/10.1017/s0003055418000321%5d/SJWen" TargetMode="External"/><Relationship Id="rId19" Type="http://schemas.openxmlformats.org/officeDocument/2006/relationships/hyperlink" Target="http://www.fooddive.com/news/where-food-crises-and-global-conflict-could-collide/350837/" TargetMode="External"/><Relationship Id="rId4" Type="http://schemas.openxmlformats.org/officeDocument/2006/relationships/customXml" Target="../customXml/item4.xml"/><Relationship Id="rId9" Type="http://schemas.openxmlformats.org/officeDocument/2006/relationships/hyperlink" Target="https://sci-hub.se/https://doi.org/10.1093/irap/lci103" TargetMode="External"/><Relationship Id="rId14"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28</Pages>
  <Words>32771</Words>
  <Characters>186799</Characters>
  <Application>Microsoft Office Word</Application>
  <DocSecurity>0</DocSecurity>
  <Lines>1556</Lines>
  <Paragraphs>438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219132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2021-11-21T20:35:00Z</dcterms:created>
  <dcterms:modified xsi:type="dcterms:W3CDTF">2021-11-21T21:23:00Z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