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3CD946" w14:textId="7CC386AB" w:rsidR="00DE1BDF" w:rsidRDefault="00DE1BDF" w:rsidP="00DE1BDF">
      <w:pPr>
        <w:pStyle w:val="Heading2"/>
      </w:pPr>
      <w:r>
        <w:t>Underview</w:t>
      </w:r>
    </w:p>
    <w:p w14:paraId="74124867" w14:textId="77777777" w:rsidR="00DE1BDF" w:rsidRDefault="00DE1BDF" w:rsidP="00DE1BDF">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Underview</w:t>
      </w:r>
    </w:p>
    <w:p w14:paraId="7C70820A" w14:textId="77777777" w:rsidR="00DE1BDF" w:rsidRPr="0009258E" w:rsidRDefault="00DE1BDF" w:rsidP="00DE1BDF">
      <w:r>
        <w:t xml:space="preserve">If presumption affirms disproves all the arguments about free will being false since it’s </w:t>
      </w:r>
      <w:r w:rsidRPr="0009258E">
        <w:t>unfalsifiable we have to presume it exists</w:t>
      </w:r>
    </w:p>
    <w:p w14:paraId="0339A5C2" w14:textId="77777777" w:rsidR="00DE1BDF" w:rsidRPr="0009258E" w:rsidRDefault="00DE1BDF" w:rsidP="00DE1BDF">
      <w:r w:rsidRPr="0009258E">
        <w:t>Permissability negates- if the aff does nothing it isn’t worth the thought experiment</w:t>
      </w:r>
    </w:p>
    <w:p w14:paraId="5598BB26" w14:textId="77777777" w:rsidR="00DE1BDF" w:rsidRPr="0009258E" w:rsidRDefault="00DE1BDF" w:rsidP="00DE1BDF">
      <w:r w:rsidRPr="0009258E">
        <w:t xml:space="preserve">DTA on 1AR shells - They can blow up a blippy 20 second shell to 3 min of the 2AR while I have to split my time and can’t preempt 2AR spin which necessitates judge intervention and means 1AR theory is irresolvable so you shouldn’t stake the round on it. </w:t>
      </w:r>
    </w:p>
    <w:p w14:paraId="5F507912" w14:textId="77777777" w:rsidR="00DE1BDF" w:rsidRPr="0009258E" w:rsidRDefault="00DE1BDF" w:rsidP="00DE1BDF">
      <w:r w:rsidRPr="0009258E">
        <w:t xml:space="preserve">1NC theory o/w a) epistemic skew- any reason I was abusive is because the 1AC was  </w:t>
      </w:r>
    </w:p>
    <w:p w14:paraId="2D419755" w14:textId="77777777" w:rsidR="00DE1BDF" w:rsidRDefault="00DE1BDF" w:rsidP="00DE1BDF">
      <w:r>
        <w:t>Their fairness voter only applies if they win zero fairness- not reasonability since they set the brightline</w:t>
      </w:r>
    </w:p>
    <w:p w14:paraId="48577204" w14:textId="77777777" w:rsidR="00DE1BDF" w:rsidRDefault="00DE1BDF" w:rsidP="00DE1BDF">
      <w:r>
        <w:t xml:space="preserve">A2 no framework contestation </w:t>
      </w:r>
    </w:p>
    <w:p w14:paraId="5DBDF0FF" w14:textId="77777777" w:rsidR="00DE1BDF" w:rsidRDefault="00DE1BDF" w:rsidP="00DE1BDF">
      <w:pPr>
        <w:pStyle w:val="ListParagraph"/>
        <w:numPr>
          <w:ilvl w:val="0"/>
          <w:numId w:val="14"/>
        </w:numPr>
      </w:pPr>
      <w:r>
        <w:t>Every response moots the 1ac- that’s the point of the 1nc</w:t>
      </w:r>
    </w:p>
    <w:p w14:paraId="5AD355E7" w14:textId="77777777" w:rsidR="00DE1BDF" w:rsidRDefault="00DE1BDF" w:rsidP="00DE1BDF">
      <w:pPr>
        <w:pStyle w:val="ListParagraph"/>
        <w:numPr>
          <w:ilvl w:val="0"/>
          <w:numId w:val="14"/>
        </w:numPr>
      </w:pPr>
      <w:r>
        <w:t>Framework clash good- makes better critical education since we’re talking about bigger problems</w:t>
      </w:r>
    </w:p>
    <w:p w14:paraId="78937500" w14:textId="77777777" w:rsidR="00DE1BDF" w:rsidRDefault="00DE1BDF" w:rsidP="00DE1BDF">
      <w:pPr>
        <w:pStyle w:val="ListParagraph"/>
        <w:numPr>
          <w:ilvl w:val="0"/>
          <w:numId w:val="14"/>
        </w:numPr>
      </w:pPr>
      <w:r>
        <w:t>Forcing framework concession bad- let’s debaters run racist or transphobic frameworks and forces us to debate under them</w:t>
      </w:r>
    </w:p>
    <w:p w14:paraId="4BFC8B64" w14:textId="59581F72" w:rsidR="00DE1BDF" w:rsidRDefault="00DE1BDF" w:rsidP="00DE1BDF">
      <w:r>
        <w:t xml:space="preserve">A2 squo- </w:t>
      </w:r>
      <w:r w:rsidR="00035005">
        <w:t>no- there are infinite affs since plans are legal</w:t>
      </w:r>
    </w:p>
    <w:p w14:paraId="7ED9F838" w14:textId="77777777" w:rsidR="00DE1BDF" w:rsidRPr="0009258E" w:rsidRDefault="00DE1BDF" w:rsidP="00DE1BDF">
      <w:r>
        <w:t xml:space="preserve">A2 resolved redefinition- </w:t>
      </w:r>
    </w:p>
    <w:p w14:paraId="0B14870A" w14:textId="77777777" w:rsidR="00DE1BDF" w:rsidRPr="006F2F5D" w:rsidRDefault="00DE1BDF" w:rsidP="00DE1BDF">
      <w:pPr>
        <w:pStyle w:val="Heading4"/>
        <w:rPr>
          <w:rFonts w:asciiTheme="majorHAnsi" w:hAnsiTheme="majorHAnsi" w:cstheme="majorHAnsi"/>
        </w:rPr>
      </w:pPr>
      <w:r w:rsidRPr="006F2F5D">
        <w:rPr>
          <w:rFonts w:asciiTheme="majorHAnsi" w:hAnsiTheme="majorHAnsi" w:cstheme="majorHAnsi"/>
        </w:rPr>
        <w:t xml:space="preserve">Resolved means a </w:t>
      </w:r>
      <w:r w:rsidRPr="006F2F5D">
        <w:rPr>
          <w:rFonts w:asciiTheme="majorHAnsi" w:hAnsiTheme="majorHAnsi" w:cstheme="majorHAnsi"/>
          <w:u w:val="single"/>
        </w:rPr>
        <w:t>policy</w:t>
      </w:r>
      <w:r w:rsidRPr="006F2F5D">
        <w:rPr>
          <w:rFonts w:asciiTheme="majorHAnsi" w:hAnsiTheme="majorHAnsi" w:cstheme="majorHAnsi"/>
        </w:rPr>
        <w:t xml:space="preserve"> </w:t>
      </w:r>
    </w:p>
    <w:p w14:paraId="2D8D4681" w14:textId="77777777" w:rsidR="00DE1BDF" w:rsidRPr="006F2F5D" w:rsidRDefault="00DE1BDF" w:rsidP="00DE1BDF">
      <w:pPr>
        <w:rPr>
          <w:rStyle w:val="Style13ptBold"/>
          <w:rFonts w:asciiTheme="majorHAnsi" w:hAnsiTheme="majorHAnsi" w:cstheme="majorHAnsi"/>
        </w:rPr>
      </w:pPr>
      <w:r w:rsidRPr="006F2F5D">
        <w:rPr>
          <w:rStyle w:val="Style13ptBold"/>
          <w:rFonts w:asciiTheme="majorHAnsi" w:hAnsiTheme="majorHAnsi" w:cstheme="majorHAnsi"/>
        </w:rPr>
        <w:t>Louisiana House 5</w:t>
      </w:r>
    </w:p>
    <w:p w14:paraId="1FD67B5D" w14:textId="77777777" w:rsidR="00DE1BDF" w:rsidRPr="006F2F5D" w:rsidRDefault="00DE1BDF" w:rsidP="00DE1BDF">
      <w:pPr>
        <w:rPr>
          <w:rFonts w:asciiTheme="majorHAnsi" w:hAnsiTheme="majorHAnsi" w:cstheme="majorHAnsi"/>
        </w:rPr>
      </w:pPr>
      <w:r w:rsidRPr="006F2F5D">
        <w:rPr>
          <w:rFonts w:asciiTheme="majorHAnsi" w:hAnsiTheme="majorHAnsi" w:cstheme="majorHAnsi"/>
        </w:rPr>
        <w:t>(</w:t>
      </w:r>
      <w:hyperlink r:id="rId9" w:history="1">
        <w:r w:rsidRPr="006F2F5D">
          <w:rPr>
            <w:rFonts w:asciiTheme="majorHAnsi" w:hAnsiTheme="majorHAnsi" w:cstheme="majorHAnsi"/>
          </w:rPr>
          <w:t>http://house.louisiana.gov/house-glossary.htm</w:t>
        </w:r>
      </w:hyperlink>
      <w:r w:rsidRPr="006F2F5D">
        <w:rPr>
          <w:rFonts w:asciiTheme="majorHAnsi" w:hAnsiTheme="majorHAnsi" w:cstheme="majorHAnsi"/>
        </w:rPr>
        <w:t>)</w:t>
      </w:r>
    </w:p>
    <w:p w14:paraId="0247509E" w14:textId="77777777" w:rsidR="00DE1BDF" w:rsidRPr="006F2F5D" w:rsidRDefault="00DE1BDF" w:rsidP="00DE1BDF">
      <w:pPr>
        <w:rPr>
          <w:rFonts w:asciiTheme="majorHAnsi" w:hAnsiTheme="majorHAnsi" w:cstheme="majorHAnsi"/>
        </w:rPr>
      </w:pPr>
      <w:r w:rsidRPr="006F2F5D">
        <w:rPr>
          <w:rStyle w:val="StyleUnderline"/>
          <w:rFonts w:asciiTheme="majorHAnsi" w:hAnsiTheme="majorHAnsi" w:cstheme="majorHAnsi"/>
          <w:highlight w:val="yellow"/>
        </w:rPr>
        <w:t xml:space="preserve">Resolution  A </w:t>
      </w:r>
      <w:r w:rsidRPr="006F2F5D">
        <w:rPr>
          <w:rStyle w:val="Emphasis"/>
          <w:rFonts w:asciiTheme="majorHAnsi" w:hAnsiTheme="majorHAnsi" w:cstheme="majorHAnsi"/>
          <w:highlight w:val="yellow"/>
        </w:rPr>
        <w:t>legislative</w:t>
      </w:r>
      <w:r w:rsidRPr="006F2F5D">
        <w:rPr>
          <w:rStyle w:val="StyleUnderline"/>
          <w:rFonts w:asciiTheme="majorHAnsi" w:hAnsiTheme="majorHAnsi" w:cstheme="majorHAnsi"/>
          <w:highlight w:val="yellow"/>
        </w:rPr>
        <w:t xml:space="preserve"> instrument</w:t>
      </w:r>
      <w:r w:rsidRPr="006F2F5D">
        <w:rPr>
          <w:rFonts w:asciiTheme="majorHAnsi" w:hAnsiTheme="majorHAnsi" w:cstheme="majorHAnsi"/>
          <w:bCs/>
          <w:sz w:val="24"/>
          <w:u w:val="single"/>
        </w:rPr>
        <w:t xml:space="preserve"> </w:t>
      </w:r>
      <w:r w:rsidRPr="006F2F5D">
        <w:rPr>
          <w:rFonts w:asciiTheme="majorHAnsi" w:hAnsiTheme="majorHAnsi" w:cstheme="majorHAnsi"/>
        </w:rPr>
        <w:t xml:space="preserve">that generally is </w:t>
      </w:r>
      <w:r w:rsidRPr="006F2F5D">
        <w:rPr>
          <w:rStyle w:val="StyleUnderline"/>
          <w:rFonts w:asciiTheme="majorHAnsi" w:hAnsiTheme="majorHAnsi" w:cstheme="majorHAnsi"/>
        </w:rPr>
        <w:t xml:space="preserve">used </w:t>
      </w:r>
      <w:r w:rsidRPr="006F2F5D">
        <w:rPr>
          <w:rStyle w:val="StyleUnderline"/>
          <w:rFonts w:asciiTheme="majorHAnsi" w:hAnsiTheme="majorHAnsi" w:cstheme="majorHAnsi"/>
          <w:highlight w:val="yellow"/>
        </w:rPr>
        <w:t>for</w:t>
      </w:r>
      <w:r w:rsidRPr="006F2F5D">
        <w:rPr>
          <w:rFonts w:asciiTheme="majorHAnsi" w:hAnsiTheme="majorHAnsi" w:cstheme="majorHAnsi"/>
        </w:rPr>
        <w:t xml:space="preserve"> making declarations,  </w:t>
      </w:r>
      <w:r w:rsidRPr="006F2F5D">
        <w:rPr>
          <w:rStyle w:val="StyleUnderline"/>
          <w:rFonts w:asciiTheme="majorHAnsi" w:hAnsiTheme="majorHAnsi" w:cstheme="majorHAnsi"/>
        </w:rPr>
        <w:t xml:space="preserve">stating </w:t>
      </w:r>
      <w:r w:rsidRPr="006F2F5D">
        <w:rPr>
          <w:rStyle w:val="Emphasis"/>
          <w:rFonts w:asciiTheme="majorHAnsi" w:hAnsiTheme="majorHAnsi" w:cstheme="majorHAnsi"/>
          <w:highlight w:val="yellow"/>
        </w:rPr>
        <w:t>policies</w:t>
      </w:r>
      <w:r w:rsidRPr="006F2F5D">
        <w:rPr>
          <w:rFonts w:asciiTheme="majorHAnsi" w:hAnsiTheme="majorHAnsi" w:cstheme="majorHAnsi"/>
        </w:rPr>
        <w:t xml:space="preserve">, and making decisions where some other form is not  required. A bill includes the constitutionally required enacting clause; </w:t>
      </w:r>
      <w:r w:rsidRPr="006F2F5D">
        <w:rPr>
          <w:rStyle w:val="StyleUnderline"/>
          <w:rFonts w:asciiTheme="majorHAnsi" w:hAnsiTheme="majorHAnsi" w:cstheme="majorHAnsi"/>
        </w:rPr>
        <w:t xml:space="preserve">a  resolution uses the term "resolved". </w:t>
      </w:r>
      <w:r w:rsidRPr="006F2F5D">
        <w:rPr>
          <w:rFonts w:asciiTheme="majorHAnsi" w:hAnsiTheme="majorHAnsi" w:cstheme="majorHAnsi"/>
        </w:rPr>
        <w:t>Not subject to a time limit for  introduction nor to governor's veto. ( Const. Art. III, §17(B) and House  Rules 8.11 , 13.1 , 6.8 , and 7.4)</w:t>
      </w:r>
    </w:p>
    <w:p w14:paraId="04EC68DC" w14:textId="77777777" w:rsidR="00DE1BDF" w:rsidRPr="006F2F5D" w:rsidRDefault="00DE1BDF" w:rsidP="00DE1BDF">
      <w:pPr>
        <w:pStyle w:val="Heading4"/>
        <w:rPr>
          <w:rFonts w:asciiTheme="majorHAnsi" w:hAnsiTheme="majorHAnsi" w:cstheme="majorHAnsi"/>
        </w:rPr>
      </w:pPr>
      <w:r w:rsidRPr="006F2F5D">
        <w:rPr>
          <w:rFonts w:asciiTheme="majorHAnsi" w:hAnsiTheme="majorHAnsi" w:cstheme="majorHAnsi"/>
        </w:rPr>
        <w:t xml:space="preserve">The </w:t>
      </w:r>
      <w:r w:rsidRPr="006F2F5D">
        <w:rPr>
          <w:rFonts w:asciiTheme="majorHAnsi" w:hAnsiTheme="majorHAnsi" w:cstheme="majorHAnsi"/>
          <w:u w:val="single"/>
        </w:rPr>
        <w:t>text of the resolution</w:t>
      </w:r>
      <w:r w:rsidRPr="006F2F5D">
        <w:rPr>
          <w:rFonts w:asciiTheme="majorHAnsi" w:hAnsiTheme="majorHAnsi" w:cstheme="majorHAnsi"/>
        </w:rPr>
        <w:t xml:space="preserve"> calls for debate on hypothetical government action.</w:t>
      </w:r>
    </w:p>
    <w:p w14:paraId="7C7F80E2" w14:textId="77777777" w:rsidR="00DE1BDF" w:rsidRPr="006F2F5D" w:rsidRDefault="00DE1BDF" w:rsidP="00DE1BDF">
      <w:pPr>
        <w:rPr>
          <w:rFonts w:asciiTheme="majorHAnsi" w:hAnsiTheme="majorHAnsi" w:cstheme="majorHAnsi"/>
        </w:rPr>
      </w:pPr>
      <w:r w:rsidRPr="006F2F5D">
        <w:rPr>
          <w:rFonts w:asciiTheme="majorHAnsi" w:hAnsiTheme="majorHAnsi" w:cstheme="majorHAnsi"/>
          <w:b/>
        </w:rPr>
        <w:t>Ericson 3</w:t>
      </w:r>
      <w:r w:rsidRPr="006F2F5D">
        <w:rPr>
          <w:rFonts w:asciiTheme="majorHAnsi" w:hAnsiTheme="majorHAnsi" w:cstheme="majorHAnsi"/>
        </w:rPr>
        <w:t xml:space="preserve"> (Jon M., Dean Emeritus of the College of Liberal Arts – California Polytechnic U., et al., The Debater’s Guide, Third Edition, p. 4)</w:t>
      </w:r>
    </w:p>
    <w:p w14:paraId="42806171" w14:textId="77777777" w:rsidR="00DE1BDF" w:rsidRPr="006F2F5D" w:rsidRDefault="00DE1BDF" w:rsidP="00DE1BDF">
      <w:pPr>
        <w:rPr>
          <w:rFonts w:asciiTheme="majorHAnsi" w:hAnsiTheme="majorHAnsi" w:cstheme="majorHAnsi"/>
        </w:rPr>
      </w:pPr>
    </w:p>
    <w:p w14:paraId="522706A3" w14:textId="77777777" w:rsidR="00DE1BDF" w:rsidRPr="006F2F5D" w:rsidRDefault="00DE1BDF" w:rsidP="00DE1BDF">
      <w:pPr>
        <w:rPr>
          <w:rFonts w:asciiTheme="majorHAnsi" w:hAnsiTheme="majorHAnsi" w:cstheme="majorHAnsi"/>
          <w:sz w:val="14"/>
        </w:rPr>
      </w:pPr>
      <w:r w:rsidRPr="006F2F5D">
        <w:rPr>
          <w:rStyle w:val="StyleTimesNewRoman9pt"/>
          <w:rFonts w:asciiTheme="majorHAnsi" w:hAnsiTheme="majorHAnsi" w:cstheme="majorHAnsi"/>
          <w:sz w:val="14"/>
        </w:rPr>
        <w:t>The Proposition of Policy: Urging Future Action In policy propositions</w:t>
      </w:r>
      <w:r w:rsidRPr="006F2F5D">
        <w:rPr>
          <w:rStyle w:val="Emphasis"/>
          <w:rFonts w:asciiTheme="majorHAnsi" w:hAnsiTheme="majorHAnsi" w:cstheme="majorHAnsi"/>
          <w:highlight w:val="cyan"/>
        </w:rPr>
        <w:t>, each topic contains certain key elements</w:t>
      </w:r>
      <w:r w:rsidRPr="006F2F5D">
        <w:rPr>
          <w:rStyle w:val="StyleTimesNewRoman9pt"/>
          <w:rFonts w:asciiTheme="majorHAnsi" w:hAnsiTheme="majorHAnsi" w:cstheme="majorHAnsi"/>
          <w:sz w:val="14"/>
        </w:rPr>
        <w:t>, although they have slightly different functions from comparable elements of value-oriented propositions</w:t>
      </w:r>
      <w:r w:rsidRPr="006F2F5D">
        <w:rPr>
          <w:rStyle w:val="StyleStyle49ptChar"/>
          <w:rFonts w:asciiTheme="majorHAnsi" w:eastAsiaTheme="minorHAnsi" w:hAnsiTheme="majorHAnsi" w:cstheme="majorHAnsi"/>
        </w:rPr>
        <w:t xml:space="preserve">. </w:t>
      </w:r>
      <w:r w:rsidRPr="006F2F5D">
        <w:rPr>
          <w:rStyle w:val="Emphasis"/>
          <w:rFonts w:asciiTheme="majorHAnsi" w:hAnsiTheme="majorHAnsi" w:cstheme="majorHAnsi"/>
          <w:highlight w:val="cyan"/>
        </w:rPr>
        <w:t>1. An agent doing the acting</w:t>
      </w:r>
      <w:r w:rsidRPr="006F2F5D">
        <w:rPr>
          <w:rStyle w:val="StyleUnderline"/>
          <w:rFonts w:asciiTheme="majorHAnsi" w:hAnsiTheme="majorHAnsi" w:cstheme="majorHAnsi"/>
        </w:rPr>
        <w:t xml:space="preserve"> ---“The United States” in “The United States should</w:t>
      </w:r>
      <w:r w:rsidRPr="006F2F5D">
        <w:rPr>
          <w:rStyle w:val="StyleStyle49ptChar"/>
          <w:rFonts w:asciiTheme="majorHAnsi" w:eastAsiaTheme="minorHAnsi" w:hAnsiTheme="majorHAnsi" w:cstheme="majorHAnsi"/>
        </w:rPr>
        <w:t xml:space="preserve"> adopt</w:t>
      </w:r>
      <w:r w:rsidRPr="006F2F5D">
        <w:rPr>
          <w:rStyle w:val="StyleTimesNewRoman9pt"/>
          <w:rFonts w:asciiTheme="majorHAnsi" w:hAnsiTheme="majorHAnsi" w:cstheme="majorHAnsi"/>
          <w:sz w:val="14"/>
        </w:rPr>
        <w:t xml:space="preserve"> a policy of free trade.” Like the object of </w:t>
      </w:r>
      <w:r w:rsidRPr="006F2F5D">
        <w:rPr>
          <w:rStyle w:val="StyleTimesNewRoman9pt"/>
          <w:rFonts w:asciiTheme="majorHAnsi" w:hAnsiTheme="majorHAnsi" w:cstheme="majorHAnsi"/>
          <w:sz w:val="14"/>
        </w:rPr>
        <w:lastRenderedPageBreak/>
        <w:t xml:space="preserve">evaluation in a proposition of value, </w:t>
      </w:r>
      <w:r w:rsidRPr="006F2F5D">
        <w:rPr>
          <w:rStyle w:val="StyleUnderline"/>
          <w:rFonts w:asciiTheme="majorHAnsi" w:hAnsiTheme="majorHAnsi" w:cstheme="majorHAnsi"/>
        </w:rPr>
        <w:t xml:space="preserve">the </w:t>
      </w:r>
      <w:r w:rsidRPr="006F2F5D">
        <w:rPr>
          <w:rStyle w:val="Emphasis"/>
          <w:rFonts w:asciiTheme="majorHAnsi" w:hAnsiTheme="majorHAnsi" w:cstheme="majorHAnsi"/>
          <w:highlight w:val="cyan"/>
        </w:rPr>
        <w:t>agent is the subject of the sentence. 2. The verb should</w:t>
      </w:r>
      <w:r w:rsidRPr="006F2F5D">
        <w:rPr>
          <w:rStyle w:val="StyleTimesNewRoman9pt"/>
          <w:rFonts w:asciiTheme="majorHAnsi" w:hAnsiTheme="majorHAnsi" w:cstheme="majorHAnsi"/>
          <w:sz w:val="14"/>
        </w:rPr>
        <w:t xml:space="preserve">—the first part of a verb phrase </w:t>
      </w:r>
      <w:r w:rsidRPr="006F2F5D">
        <w:rPr>
          <w:rStyle w:val="Emphasis"/>
          <w:rFonts w:asciiTheme="majorHAnsi" w:hAnsiTheme="majorHAnsi" w:cstheme="majorHAnsi"/>
          <w:highlight w:val="cyan"/>
        </w:rPr>
        <w:t>that urges action</w:t>
      </w:r>
      <w:r w:rsidRPr="006F2F5D">
        <w:rPr>
          <w:rStyle w:val="StyleTimesNewRoman9pt"/>
          <w:rFonts w:asciiTheme="majorHAnsi" w:hAnsiTheme="majorHAnsi" w:cstheme="majorHAnsi"/>
          <w:sz w:val="14"/>
        </w:rPr>
        <w:t xml:space="preserve">. 3. An action verb to follow </w:t>
      </w:r>
      <w:r w:rsidRPr="006F2F5D">
        <w:rPr>
          <w:rFonts w:asciiTheme="majorHAnsi" w:hAnsiTheme="majorHAnsi" w:cstheme="majorHAnsi"/>
          <w:sz w:val="14"/>
        </w:rPr>
        <w:t>should</w:t>
      </w:r>
      <w:r w:rsidRPr="006F2F5D">
        <w:rPr>
          <w:rStyle w:val="StyleTimesNewRoman9pt"/>
          <w:rFonts w:asciiTheme="majorHAnsi" w:hAnsiTheme="majorHAnsi" w:cstheme="majorHAnsi"/>
          <w:sz w:val="14"/>
        </w:rPr>
        <w:t xml:space="preserve"> in the </w:t>
      </w:r>
      <w:r w:rsidRPr="006F2F5D">
        <w:rPr>
          <w:rFonts w:asciiTheme="majorHAnsi" w:hAnsiTheme="majorHAnsi" w:cstheme="majorHAnsi"/>
          <w:sz w:val="14"/>
        </w:rPr>
        <w:t>should</w:t>
      </w:r>
      <w:r w:rsidRPr="006F2F5D">
        <w:rPr>
          <w:rStyle w:val="StyleTimesNewRoman9pt"/>
          <w:rFonts w:asciiTheme="majorHAnsi" w:hAnsiTheme="majorHAnsi" w:cstheme="majorHAnsi"/>
          <w:sz w:val="14"/>
        </w:rPr>
        <w:t xml:space="preserve">-verb combination. </w:t>
      </w:r>
      <w:r w:rsidRPr="006F2F5D">
        <w:rPr>
          <w:rStyle w:val="StyleUnderline"/>
          <w:rFonts w:asciiTheme="majorHAnsi" w:hAnsiTheme="majorHAnsi" w:cstheme="majorHAnsi"/>
        </w:rPr>
        <w:t>For example, should</w:t>
      </w:r>
      <w:r w:rsidRPr="006F2F5D">
        <w:rPr>
          <w:rStyle w:val="Style9ptItalicUnderline"/>
          <w:rFonts w:asciiTheme="majorHAnsi" w:hAnsiTheme="majorHAnsi" w:cstheme="majorHAnsi"/>
          <w:iCs/>
        </w:rPr>
        <w:t xml:space="preserve"> </w:t>
      </w:r>
      <w:r w:rsidRPr="006F2F5D">
        <w:rPr>
          <w:rStyle w:val="StyleUnderline"/>
          <w:rFonts w:asciiTheme="majorHAnsi" w:hAnsiTheme="majorHAnsi" w:cstheme="majorHAnsi"/>
        </w:rPr>
        <w:t>adopt</w:t>
      </w:r>
      <w:r w:rsidRPr="006F2F5D">
        <w:rPr>
          <w:rStyle w:val="StyleTimesNewRoman9pt"/>
          <w:rFonts w:asciiTheme="majorHAnsi" w:hAnsiTheme="majorHAnsi" w:cstheme="majorHAnsi"/>
          <w:sz w:val="14"/>
        </w:rPr>
        <w:t xml:space="preserve"> here </w:t>
      </w:r>
      <w:r w:rsidRPr="006F2F5D">
        <w:rPr>
          <w:rStyle w:val="StyleUnderline"/>
          <w:rFonts w:asciiTheme="majorHAnsi" w:hAnsiTheme="majorHAnsi" w:cstheme="majorHAnsi"/>
        </w:rPr>
        <w:t>means to put a</w:t>
      </w:r>
      <w:r w:rsidRPr="006F2F5D">
        <w:rPr>
          <w:rStyle w:val="StyleTimesNewRoman9pt"/>
          <w:rFonts w:asciiTheme="majorHAnsi" w:hAnsiTheme="majorHAnsi" w:cstheme="majorHAnsi"/>
          <w:sz w:val="14"/>
        </w:rPr>
        <w:t xml:space="preserve"> program or </w:t>
      </w:r>
      <w:r w:rsidRPr="006F2F5D">
        <w:rPr>
          <w:rStyle w:val="StyleUnderline"/>
          <w:rFonts w:asciiTheme="majorHAnsi" w:hAnsiTheme="majorHAnsi" w:cstheme="majorHAnsi"/>
        </w:rPr>
        <w:t>policy into action though governmental means</w:t>
      </w:r>
      <w:r w:rsidRPr="006F2F5D">
        <w:rPr>
          <w:rStyle w:val="StyleTimesNewRoman9pt"/>
          <w:rFonts w:asciiTheme="majorHAnsi" w:hAnsiTheme="majorHAnsi" w:cstheme="majorHAnsi"/>
          <w:sz w:val="14"/>
        </w:rPr>
        <w:t xml:space="preserve">. 4. A specification of directions or a limitation of the action desired. The phrase </w:t>
      </w:r>
      <w:r w:rsidRPr="006F2F5D">
        <w:rPr>
          <w:rFonts w:asciiTheme="majorHAnsi" w:hAnsiTheme="majorHAnsi" w:cstheme="majorHAnsi"/>
          <w:sz w:val="14"/>
        </w:rPr>
        <w:t>free trade</w:t>
      </w:r>
      <w:r w:rsidRPr="006F2F5D">
        <w:rPr>
          <w:rStyle w:val="StyleTimesNewRoman9pt"/>
          <w:rFonts w:asciiTheme="majorHAnsi" w:hAnsiTheme="majorHAnsi" w:cstheme="majorHAnsi"/>
          <w:sz w:val="14"/>
        </w:rPr>
        <w:t xml:space="preserve">, for example, gives direction and limits to the topic, which would, for example, eliminate consideration of increasing tariffs, discussing diplomatic recognition, or discussing interstate commerce. Propositions of policy deal with future action. Nothing has yet occurred. </w:t>
      </w:r>
      <w:r w:rsidRPr="006F2F5D">
        <w:rPr>
          <w:rStyle w:val="Emphasis"/>
          <w:rFonts w:asciiTheme="majorHAnsi" w:hAnsiTheme="majorHAnsi" w:cstheme="majorHAnsi"/>
          <w:highlight w:val="cyan"/>
        </w:rPr>
        <w:t>The entire debate is about whether something ought to occur.</w:t>
      </w:r>
      <w:r w:rsidRPr="006F2F5D">
        <w:rPr>
          <w:rStyle w:val="StyleTimesNewRoman9pt"/>
          <w:rFonts w:asciiTheme="majorHAnsi" w:hAnsiTheme="majorHAnsi" w:cstheme="majorHAnsi"/>
          <w:sz w:val="14"/>
        </w:rPr>
        <w:t xml:space="preserve"> What you agree to do, then, when you accept the </w:t>
      </w:r>
      <w:r w:rsidRPr="006F2F5D">
        <w:rPr>
          <w:rFonts w:asciiTheme="majorHAnsi" w:hAnsiTheme="majorHAnsi" w:cstheme="majorHAnsi"/>
          <w:sz w:val="14"/>
        </w:rPr>
        <w:t>affirmative side</w:t>
      </w:r>
      <w:r w:rsidRPr="006F2F5D">
        <w:rPr>
          <w:rStyle w:val="StyleTimesNewRoman9pt"/>
          <w:rFonts w:asciiTheme="majorHAnsi" w:hAnsiTheme="majorHAnsi" w:cstheme="majorHAnsi"/>
          <w:sz w:val="14"/>
        </w:rPr>
        <w:t xml:space="preserve"> in such a debate is to offer sufficient and compelling reasons for an audience to perform the future action that you propose. </w:t>
      </w:r>
    </w:p>
    <w:p w14:paraId="3E368C35" w14:textId="77777777" w:rsidR="00DE1BDF" w:rsidRDefault="00DE1BDF" w:rsidP="00DE1BDF">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Prefer mine because they’re about debate</w:t>
      </w:r>
    </w:p>
    <w:p w14:paraId="4DADA3CC" w14:textId="77777777" w:rsidR="00DE1BDF" w:rsidRDefault="00DE1BDF" w:rsidP="00DE1BDF">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A2 infinite universes</w:t>
      </w:r>
    </w:p>
    <w:p w14:paraId="19719B15" w14:textId="77777777" w:rsidR="00DE1BDF" w:rsidRDefault="00DE1BDF" w:rsidP="00DE1BDF">
      <w:pPr>
        <w:pStyle w:val="ListParagraph"/>
        <w:numPr>
          <w:ilvl w:val="0"/>
          <w:numId w:val="17"/>
        </w:num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this argument’s problematic- justifies slavery and homophobia being moral</w:t>
      </w:r>
    </w:p>
    <w:p w14:paraId="36574388" w14:textId="77777777" w:rsidR="00DE1BDF" w:rsidRDefault="00DE1BDF" w:rsidP="00DE1BDF">
      <w:pPr>
        <w:pStyle w:val="ListParagraph"/>
        <w:numPr>
          <w:ilvl w:val="0"/>
          <w:numId w:val="17"/>
        </w:num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also means it’s false in infinite universes</w:t>
      </w:r>
    </w:p>
    <w:p w14:paraId="4CC67626" w14:textId="77777777" w:rsidR="00DE1BDF" w:rsidRDefault="00DE1BDF" w:rsidP="00DE1BDF">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a2 paradox</w:t>
      </w:r>
    </w:p>
    <w:p w14:paraId="74AF5D0E" w14:textId="24BB3BD9" w:rsidR="00DE1BDF" w:rsidRDefault="00DE1BDF" w:rsidP="00DE1BDF">
      <w:pPr>
        <w:pStyle w:val="ListParagraph"/>
        <w:numPr>
          <w:ilvl w:val="0"/>
          <w:numId w:val="19"/>
        </w:numPr>
      </w:pPr>
      <w:r>
        <w:t>no warrant why a sentence being a paradox disproves the res- only the res needs to be coherent</w:t>
      </w:r>
    </w:p>
    <w:p w14:paraId="3DF3A8BB" w14:textId="09DD74F8" w:rsidR="00035005" w:rsidRDefault="00035005" w:rsidP="00035005">
      <w:r>
        <w:t>a2 no nibs- nibs are good- need baseline things to function as an affirmative</w:t>
      </w:r>
    </w:p>
    <w:p w14:paraId="16B4F165" w14:textId="74DA172A" w:rsidR="00DE1BDF" w:rsidRDefault="00DE1BDF" w:rsidP="00DE1BDF">
      <w:pPr>
        <w:pStyle w:val="Heading2"/>
        <w:numPr>
          <w:ilvl w:val="0"/>
          <w:numId w:val="20"/>
        </w:numPr>
      </w:pPr>
      <w:r>
        <w:lastRenderedPageBreak/>
        <w:t>trix bad</w:t>
      </w:r>
    </w:p>
    <w:p w14:paraId="5D3ED16D" w14:textId="77777777" w:rsidR="00DE1BDF" w:rsidRPr="004F4AF7" w:rsidRDefault="00DE1BDF" w:rsidP="00DE1BDF">
      <w:pPr>
        <w:rPr>
          <w:rFonts w:asciiTheme="minorHAnsi" w:hAnsiTheme="minorHAnsi" w:cstheme="minorHAnsi"/>
        </w:rPr>
      </w:pPr>
      <w:r w:rsidRPr="004F4AF7">
        <w:rPr>
          <w:rFonts w:asciiTheme="minorHAnsi" w:hAnsiTheme="minorHAnsi" w:cstheme="minorHAnsi"/>
        </w:rPr>
        <w:t>Interpretation- Debaters must not run trix</w:t>
      </w:r>
    </w:p>
    <w:p w14:paraId="4DF52FD8" w14:textId="77777777" w:rsidR="00DE1BDF" w:rsidRPr="004F4AF7" w:rsidRDefault="00DE1BDF" w:rsidP="00DE1BDF">
      <w:pPr>
        <w:rPr>
          <w:rFonts w:asciiTheme="minorHAnsi" w:hAnsiTheme="minorHAnsi" w:cstheme="minorHAnsi"/>
        </w:rPr>
      </w:pPr>
      <w:r w:rsidRPr="004F4AF7">
        <w:rPr>
          <w:rFonts w:asciiTheme="minorHAnsi" w:hAnsiTheme="minorHAnsi" w:cstheme="minorHAnsi"/>
        </w:rPr>
        <w:t>Violation- gut check it judge, look at the flaming pile of trash they sent out and tell me honestly these aren’t trix</w:t>
      </w:r>
    </w:p>
    <w:p w14:paraId="523944DD" w14:textId="77777777" w:rsidR="00DE1BDF" w:rsidRPr="004F4AF7" w:rsidRDefault="00DE1BDF" w:rsidP="00DE1BDF">
      <w:pPr>
        <w:rPr>
          <w:rFonts w:asciiTheme="minorHAnsi" w:eastAsiaTheme="majorEastAsia" w:hAnsiTheme="minorHAnsi" w:cstheme="minorHAnsi"/>
          <w:b/>
          <w:bCs/>
          <w:sz w:val="26"/>
          <w:szCs w:val="26"/>
        </w:rPr>
      </w:pPr>
      <w:r w:rsidRPr="004F4AF7">
        <w:rPr>
          <w:rFonts w:asciiTheme="minorHAnsi" w:hAnsiTheme="minorHAnsi" w:cstheme="minorHAnsi"/>
        </w:rPr>
        <w:t>The standard is</w:t>
      </w:r>
    </w:p>
    <w:p w14:paraId="7A13B27D" w14:textId="77777777" w:rsidR="00DE1BDF" w:rsidRPr="004F4AF7" w:rsidRDefault="00DE1BDF" w:rsidP="00DE1BDF">
      <w:pPr>
        <w:rPr>
          <w:rFonts w:asciiTheme="minorHAnsi" w:hAnsiTheme="minorHAnsi" w:cstheme="minorHAnsi"/>
        </w:rPr>
      </w:pPr>
      <w:r w:rsidRPr="004F4AF7">
        <w:rPr>
          <w:rFonts w:asciiTheme="minorHAnsi" w:hAnsiTheme="minorHAnsi" w:cstheme="minorHAnsi"/>
        </w:rPr>
        <w:t xml:space="preserve">Inclusion- </w:t>
      </w:r>
    </w:p>
    <w:p w14:paraId="60B36E4D" w14:textId="77777777" w:rsidR="00DE1BDF" w:rsidRPr="004F4AF7" w:rsidRDefault="00DE1BDF" w:rsidP="00DE1BDF">
      <w:pPr>
        <w:pStyle w:val="ListParagraph"/>
        <w:numPr>
          <w:ilvl w:val="0"/>
          <w:numId w:val="15"/>
        </w:numPr>
        <w:rPr>
          <w:rFonts w:asciiTheme="minorHAnsi" w:hAnsiTheme="minorHAnsi" w:cstheme="minorHAnsi"/>
        </w:rPr>
      </w:pPr>
      <w:r w:rsidRPr="004F4AF7">
        <w:rPr>
          <w:rFonts w:asciiTheme="minorHAnsi" w:hAnsiTheme="minorHAnsi" w:cstheme="minorHAnsi"/>
        </w:rPr>
        <w:t>novices/small schools the single biggest reason this debate format is dying is trix, I almost didn’t join ld because I didn’t wanna have to deal with this kind of bullshit- inclusion comes before all their shit cuz it’s a question of them before the words even come out</w:t>
      </w:r>
    </w:p>
    <w:p w14:paraId="5E9B7AC7" w14:textId="77777777" w:rsidR="00DE1BDF" w:rsidRPr="004F4AF7" w:rsidRDefault="00DE1BDF" w:rsidP="00DE1BDF">
      <w:pPr>
        <w:pStyle w:val="ListParagraph"/>
        <w:numPr>
          <w:ilvl w:val="0"/>
          <w:numId w:val="15"/>
        </w:numPr>
        <w:rPr>
          <w:rFonts w:asciiTheme="minorHAnsi" w:hAnsiTheme="minorHAnsi" w:cstheme="minorHAnsi"/>
        </w:rPr>
      </w:pPr>
      <w:r w:rsidRPr="004F4AF7">
        <w:rPr>
          <w:rFonts w:asciiTheme="minorHAnsi" w:hAnsiTheme="minorHAnsi" w:cstheme="minorHAnsi"/>
        </w:rPr>
        <w:t>trix are ableist- their formatting is literally designed to make the aff hard to read which takes advantage of kids with reading disabilities</w:t>
      </w:r>
    </w:p>
    <w:p w14:paraId="0DC21956" w14:textId="77777777" w:rsidR="00DE1BDF" w:rsidRPr="004F4AF7" w:rsidRDefault="00DE1BDF" w:rsidP="00DE1BDF">
      <w:pPr>
        <w:rPr>
          <w:rFonts w:asciiTheme="minorHAnsi" w:hAnsiTheme="minorHAnsi" w:cstheme="minorHAnsi"/>
        </w:rPr>
      </w:pPr>
      <w:r w:rsidRPr="004F4AF7">
        <w:rPr>
          <w:rFonts w:asciiTheme="minorHAnsi" w:hAnsiTheme="minorHAnsi" w:cstheme="minorHAnsi"/>
        </w:rPr>
        <w:t xml:space="preserve">Drop the debater- sets a precedent that trix debaters can just lose for being trix debaters </w:t>
      </w:r>
    </w:p>
    <w:p w14:paraId="7EFA55E0" w14:textId="77777777" w:rsidR="00DE1BDF" w:rsidRPr="004F4AF7" w:rsidRDefault="00DE1BDF" w:rsidP="00DE1BDF">
      <w:pPr>
        <w:rPr>
          <w:rFonts w:asciiTheme="minorHAnsi" w:hAnsiTheme="minorHAnsi" w:cstheme="minorHAnsi"/>
        </w:rPr>
      </w:pPr>
      <w:r w:rsidRPr="004F4AF7">
        <w:rPr>
          <w:rFonts w:asciiTheme="minorHAnsi" w:hAnsiTheme="minorHAnsi" w:cstheme="minorHAnsi"/>
        </w:rPr>
        <w:t>Evaluate this shell before any of their theory spikes - the role of the judge is to be an educator so you don’t always have to vote off the flow- in this round voting for me not off of the flow but off of them being annoying makes it impossible for trix debaters to win</w:t>
      </w:r>
    </w:p>
    <w:p w14:paraId="64BD7BDE" w14:textId="77777777" w:rsidR="00DE1BDF" w:rsidRDefault="00DE1BDF" w:rsidP="00DE1BDF"/>
    <w:p w14:paraId="65822085" w14:textId="77777777" w:rsidR="00DE1BDF" w:rsidRPr="00DE1BDF" w:rsidRDefault="00DE1BDF" w:rsidP="00DE1BDF"/>
    <w:p w14:paraId="1AD550D8" w14:textId="36327461" w:rsidR="0060451A" w:rsidRPr="004F4AF7" w:rsidRDefault="00DE1BDF" w:rsidP="0060451A">
      <w:pPr>
        <w:pStyle w:val="Heading2"/>
        <w:rPr>
          <w:sz w:val="27"/>
          <w:szCs w:val="27"/>
        </w:rPr>
      </w:pPr>
      <w:r>
        <w:lastRenderedPageBreak/>
        <w:t>2</w:t>
      </w:r>
      <w:r w:rsidR="0060451A">
        <w:t>-</w:t>
      </w:r>
      <w:r w:rsidR="0060451A" w:rsidRPr="004F4AF7">
        <w:t>Plan Spec</w:t>
      </w:r>
    </w:p>
    <w:p w14:paraId="048B3B46" w14:textId="77777777" w:rsidR="0060451A" w:rsidRPr="004F4AF7" w:rsidRDefault="0060451A" w:rsidP="0060451A">
      <w:pPr>
        <w:rPr>
          <w:rFonts w:asciiTheme="minorHAnsi" w:eastAsia="Times New Roman" w:hAnsiTheme="minorHAnsi" w:cstheme="minorHAnsi"/>
        </w:rPr>
      </w:pPr>
      <w:r w:rsidRPr="004F4AF7">
        <w:rPr>
          <w:rFonts w:asciiTheme="minorHAnsi" w:eastAsia="Times New Roman" w:hAnsiTheme="minorHAnsi" w:cstheme="minorHAnsi"/>
          <w:color w:val="000000"/>
        </w:rPr>
        <w:t>Interpretation: affirmative debaters must offer a hypothetical implementation of the resolution, to clarify aff debaters must run a plan</w:t>
      </w:r>
    </w:p>
    <w:p w14:paraId="6C6DA6DF" w14:textId="77777777" w:rsidR="0060451A" w:rsidRPr="004F4AF7" w:rsidRDefault="0060451A" w:rsidP="0060451A">
      <w:pPr>
        <w:rPr>
          <w:rFonts w:asciiTheme="minorHAnsi" w:eastAsia="Times New Roman" w:hAnsiTheme="minorHAnsi" w:cstheme="minorHAnsi"/>
        </w:rPr>
      </w:pPr>
      <w:r w:rsidRPr="004F4AF7">
        <w:rPr>
          <w:rFonts w:asciiTheme="minorHAnsi" w:eastAsia="Times New Roman" w:hAnsiTheme="minorHAnsi" w:cstheme="minorHAnsi"/>
          <w:color w:val="000000"/>
        </w:rPr>
        <w:t>Violation- they defend the ‘general principle’ of a resolution</w:t>
      </w:r>
    </w:p>
    <w:p w14:paraId="45A7ACED" w14:textId="77777777" w:rsidR="0060451A" w:rsidRPr="004F4AF7" w:rsidRDefault="0060451A" w:rsidP="0060451A">
      <w:pPr>
        <w:rPr>
          <w:rFonts w:asciiTheme="minorHAnsi" w:eastAsia="Times New Roman" w:hAnsiTheme="minorHAnsi" w:cstheme="minorHAnsi"/>
        </w:rPr>
      </w:pPr>
    </w:p>
    <w:p w14:paraId="4CA1D9F0" w14:textId="77777777" w:rsidR="0060451A" w:rsidRPr="004F4AF7" w:rsidRDefault="0060451A" w:rsidP="0060451A">
      <w:pPr>
        <w:rPr>
          <w:rFonts w:asciiTheme="minorHAnsi" w:eastAsia="Times New Roman" w:hAnsiTheme="minorHAnsi" w:cstheme="minorHAnsi"/>
        </w:rPr>
      </w:pPr>
      <w:r w:rsidRPr="004F4AF7">
        <w:rPr>
          <w:rFonts w:asciiTheme="minorHAnsi" w:eastAsia="Times New Roman" w:hAnsiTheme="minorHAnsi" w:cstheme="minorHAnsi"/>
          <w:color w:val="000000"/>
        </w:rPr>
        <w:t>Standards</w:t>
      </w:r>
    </w:p>
    <w:p w14:paraId="78329DDB" w14:textId="77777777" w:rsidR="0060451A" w:rsidRPr="004F4AF7" w:rsidRDefault="0060451A" w:rsidP="0060451A">
      <w:pPr>
        <w:rPr>
          <w:rFonts w:asciiTheme="minorHAnsi" w:eastAsia="Times New Roman" w:hAnsiTheme="minorHAnsi" w:cstheme="minorHAnsi"/>
        </w:rPr>
      </w:pPr>
      <w:r w:rsidRPr="004F4AF7">
        <w:rPr>
          <w:rFonts w:asciiTheme="minorHAnsi" w:eastAsia="Times New Roman" w:hAnsiTheme="minorHAnsi" w:cstheme="minorHAnsi"/>
          <w:color w:val="000000"/>
        </w:rPr>
        <w:t>1- policy education</w:t>
      </w:r>
    </w:p>
    <w:p w14:paraId="48DEDA50" w14:textId="77777777" w:rsidR="0060451A" w:rsidRPr="004F4AF7" w:rsidRDefault="0060451A" w:rsidP="0060451A">
      <w:pPr>
        <w:rPr>
          <w:rFonts w:asciiTheme="minorHAnsi" w:eastAsia="Times New Roman" w:hAnsiTheme="minorHAnsi" w:cstheme="minorHAnsi"/>
        </w:rPr>
      </w:pPr>
      <w:r w:rsidRPr="004F4AF7">
        <w:rPr>
          <w:rFonts w:asciiTheme="minorHAnsi" w:eastAsia="Times New Roman" w:hAnsiTheme="minorHAnsi" w:cstheme="minorHAnsi"/>
          <w:color w:val="000000"/>
        </w:rPr>
        <w:t>Absent implementation we don’t learn about policy since policy talk requires implementation and feasibility texts</w:t>
      </w:r>
    </w:p>
    <w:p w14:paraId="2869FD5D" w14:textId="77777777" w:rsidR="0060451A" w:rsidRPr="004F4AF7" w:rsidRDefault="0060451A" w:rsidP="0060451A">
      <w:pPr>
        <w:rPr>
          <w:rFonts w:asciiTheme="minorHAnsi" w:eastAsia="Times New Roman" w:hAnsiTheme="minorHAnsi" w:cstheme="minorHAnsi"/>
        </w:rPr>
      </w:pPr>
      <w:r w:rsidRPr="004F4AF7">
        <w:rPr>
          <w:rFonts w:asciiTheme="minorHAnsi" w:eastAsia="Times New Roman" w:hAnsiTheme="minorHAnsi" w:cstheme="minorHAnsi"/>
          <w:color w:val="000000"/>
        </w:rPr>
        <w:t>Outweighs phil framing since </w:t>
      </w:r>
    </w:p>
    <w:p w14:paraId="0529AB83" w14:textId="77777777" w:rsidR="0060451A" w:rsidRPr="004F4AF7" w:rsidRDefault="0060451A" w:rsidP="0060451A">
      <w:pPr>
        <w:rPr>
          <w:rFonts w:asciiTheme="minorHAnsi" w:eastAsia="Times New Roman" w:hAnsiTheme="minorHAnsi" w:cstheme="minorHAnsi"/>
        </w:rPr>
      </w:pPr>
      <w:r w:rsidRPr="004F4AF7">
        <w:rPr>
          <w:rFonts w:asciiTheme="minorHAnsi" w:eastAsia="Times New Roman" w:hAnsiTheme="minorHAnsi" w:cstheme="minorHAnsi"/>
          <w:color w:val="000000"/>
        </w:rPr>
        <w:t>A- philosophy is useless if you can’t apply it</w:t>
      </w:r>
    </w:p>
    <w:p w14:paraId="2AA56216" w14:textId="77777777" w:rsidR="0060451A" w:rsidRPr="004F4AF7" w:rsidRDefault="0060451A" w:rsidP="0060451A">
      <w:pPr>
        <w:rPr>
          <w:rFonts w:asciiTheme="minorHAnsi" w:eastAsia="Times New Roman" w:hAnsiTheme="minorHAnsi" w:cstheme="minorHAnsi"/>
        </w:rPr>
      </w:pPr>
      <w:r w:rsidRPr="004F4AF7">
        <w:rPr>
          <w:rFonts w:asciiTheme="minorHAnsi" w:eastAsia="Times New Roman" w:hAnsiTheme="minorHAnsi" w:cstheme="minorHAnsi"/>
          <w:color w:val="000000"/>
        </w:rPr>
        <w:t>B- philosophy is constructed from the natural world so it depends on policy to exist</w:t>
      </w:r>
    </w:p>
    <w:p w14:paraId="25B0A0E3" w14:textId="77777777" w:rsidR="0060451A" w:rsidRPr="004F4AF7" w:rsidRDefault="0060451A" w:rsidP="0060451A">
      <w:pPr>
        <w:rPr>
          <w:rFonts w:asciiTheme="minorHAnsi" w:eastAsia="Times New Roman" w:hAnsiTheme="minorHAnsi" w:cstheme="minorHAnsi"/>
        </w:rPr>
      </w:pPr>
      <w:r w:rsidRPr="004F4AF7">
        <w:rPr>
          <w:rFonts w:asciiTheme="minorHAnsi" w:eastAsia="Times New Roman" w:hAnsiTheme="minorHAnsi" w:cstheme="minorHAnsi"/>
          <w:color w:val="000000"/>
        </w:rPr>
        <w:t>C- real world education on policy is more useful- nobody makes policy based on phil in real life</w:t>
      </w:r>
    </w:p>
    <w:p w14:paraId="0418F577" w14:textId="77777777" w:rsidR="0060451A" w:rsidRPr="004F4AF7" w:rsidRDefault="0060451A" w:rsidP="0060451A">
      <w:pPr>
        <w:rPr>
          <w:rFonts w:asciiTheme="minorHAnsi" w:eastAsia="Times New Roman" w:hAnsiTheme="minorHAnsi" w:cstheme="minorHAnsi"/>
        </w:rPr>
      </w:pPr>
      <w:r w:rsidRPr="004F4AF7">
        <w:rPr>
          <w:rFonts w:asciiTheme="minorHAnsi" w:eastAsia="Times New Roman" w:hAnsiTheme="minorHAnsi" w:cstheme="minorHAnsi"/>
          <w:color w:val="000000"/>
        </w:rPr>
        <w:t>Implication is that plans control the internal link to real world education and that their phil is incomplete- that’s an independent disad</w:t>
      </w:r>
    </w:p>
    <w:p w14:paraId="4C8D9745" w14:textId="77777777" w:rsidR="0060451A" w:rsidRPr="004F4AF7" w:rsidRDefault="0060451A" w:rsidP="0060451A">
      <w:pPr>
        <w:rPr>
          <w:rFonts w:asciiTheme="minorHAnsi" w:eastAsia="Times New Roman" w:hAnsiTheme="minorHAnsi" w:cstheme="minorHAnsi"/>
        </w:rPr>
      </w:pPr>
      <w:r w:rsidRPr="004F4AF7">
        <w:rPr>
          <w:rFonts w:asciiTheme="minorHAnsi" w:eastAsia="Times New Roman" w:hAnsiTheme="minorHAnsi" w:cstheme="minorHAnsi"/>
          <w:color w:val="000000"/>
        </w:rPr>
        <w:t>2- prep skew</w:t>
      </w:r>
    </w:p>
    <w:p w14:paraId="6EF0FF04" w14:textId="77777777" w:rsidR="0060451A" w:rsidRPr="004F4AF7" w:rsidRDefault="0060451A" w:rsidP="0060451A">
      <w:pPr>
        <w:rPr>
          <w:rFonts w:asciiTheme="minorHAnsi" w:eastAsia="Times New Roman" w:hAnsiTheme="minorHAnsi" w:cstheme="minorHAnsi"/>
        </w:rPr>
      </w:pPr>
      <w:r w:rsidRPr="004F4AF7">
        <w:rPr>
          <w:rFonts w:asciiTheme="minorHAnsi" w:eastAsia="Times New Roman" w:hAnsiTheme="minorHAnsi" w:cstheme="minorHAnsi"/>
          <w:color w:val="000000"/>
        </w:rPr>
        <w:t>They can redefine what a ‘strike’ is in the 1ar, meaning I don’t know which disads link which skews me on pre round prep- killing fairness</w:t>
      </w:r>
    </w:p>
    <w:p w14:paraId="2E742B33" w14:textId="77777777" w:rsidR="0060451A" w:rsidRPr="004F4AF7" w:rsidRDefault="0060451A" w:rsidP="0060451A">
      <w:pPr>
        <w:rPr>
          <w:rFonts w:asciiTheme="minorHAnsi" w:eastAsia="Times New Roman" w:hAnsiTheme="minorHAnsi" w:cstheme="minorHAnsi"/>
        </w:rPr>
      </w:pPr>
      <w:r w:rsidRPr="004F4AF7">
        <w:rPr>
          <w:rFonts w:asciiTheme="minorHAnsi" w:eastAsia="Times New Roman" w:hAnsiTheme="minorHAnsi" w:cstheme="minorHAnsi"/>
          <w:color w:val="000000"/>
        </w:rPr>
        <w:t>Voters</w:t>
      </w:r>
    </w:p>
    <w:p w14:paraId="39AA08FD" w14:textId="77777777" w:rsidR="0060451A" w:rsidRPr="004F4AF7" w:rsidRDefault="0060451A" w:rsidP="0060451A">
      <w:pPr>
        <w:rPr>
          <w:rFonts w:asciiTheme="minorHAnsi" w:eastAsia="Times New Roman" w:hAnsiTheme="minorHAnsi" w:cstheme="minorHAnsi"/>
        </w:rPr>
      </w:pPr>
      <w:r w:rsidRPr="004F4AF7">
        <w:rPr>
          <w:rFonts w:asciiTheme="minorHAnsi" w:eastAsia="Times New Roman" w:hAnsiTheme="minorHAnsi" w:cstheme="minorHAnsi"/>
          <w:color w:val="000000"/>
        </w:rPr>
        <w:t>Education- only portable skill we take from debate</w:t>
      </w:r>
    </w:p>
    <w:p w14:paraId="4B2793FF" w14:textId="77777777" w:rsidR="0060451A" w:rsidRPr="004F4AF7" w:rsidRDefault="0060451A" w:rsidP="0060451A">
      <w:pPr>
        <w:rPr>
          <w:rFonts w:asciiTheme="minorHAnsi" w:eastAsia="Times New Roman" w:hAnsiTheme="minorHAnsi" w:cstheme="minorHAnsi"/>
        </w:rPr>
      </w:pPr>
      <w:r w:rsidRPr="004F4AF7">
        <w:rPr>
          <w:rFonts w:asciiTheme="minorHAnsi" w:eastAsia="Times New Roman" w:hAnsiTheme="minorHAnsi" w:cstheme="minorHAnsi"/>
          <w:color w:val="000000"/>
        </w:rPr>
        <w:t>Fairness</w:t>
      </w:r>
    </w:p>
    <w:p w14:paraId="48657F6B" w14:textId="77777777" w:rsidR="0060451A" w:rsidRPr="004F4AF7" w:rsidRDefault="0060451A" w:rsidP="0060451A">
      <w:pPr>
        <w:rPr>
          <w:rFonts w:asciiTheme="minorHAnsi" w:eastAsia="Times New Roman" w:hAnsiTheme="minorHAnsi" w:cstheme="minorHAnsi"/>
        </w:rPr>
      </w:pPr>
      <w:r w:rsidRPr="004F4AF7">
        <w:rPr>
          <w:rFonts w:asciiTheme="minorHAnsi" w:eastAsia="Times New Roman" w:hAnsiTheme="minorHAnsi" w:cstheme="minorHAnsi"/>
          <w:color w:val="000000"/>
        </w:rPr>
        <w:t>a- constitutive of competitive activity</w:t>
      </w:r>
    </w:p>
    <w:p w14:paraId="45E24613" w14:textId="77777777" w:rsidR="0060451A" w:rsidRPr="004F4AF7" w:rsidRDefault="0060451A" w:rsidP="0060451A">
      <w:pPr>
        <w:rPr>
          <w:rFonts w:asciiTheme="minorHAnsi" w:eastAsia="Times New Roman" w:hAnsiTheme="minorHAnsi" w:cstheme="minorHAnsi"/>
        </w:rPr>
      </w:pPr>
      <w:r w:rsidRPr="004F4AF7">
        <w:rPr>
          <w:rFonts w:asciiTheme="minorHAnsi" w:eastAsia="Times New Roman" w:hAnsiTheme="minorHAnsi" w:cstheme="minorHAnsi"/>
          <w:color w:val="000000"/>
        </w:rPr>
        <w:t>Dtd on plan spec- it’s their entire aff so dta means they concede</w:t>
      </w:r>
    </w:p>
    <w:p w14:paraId="29DD1F12" w14:textId="05A7FBEE" w:rsidR="0060451A" w:rsidRDefault="0060451A" w:rsidP="0060451A">
      <w:pPr>
        <w:rPr>
          <w:rFonts w:asciiTheme="minorHAnsi" w:eastAsia="Times New Roman" w:hAnsiTheme="minorHAnsi" w:cstheme="minorHAnsi"/>
          <w:color w:val="000000"/>
        </w:rPr>
      </w:pPr>
      <w:r>
        <w:rPr>
          <w:rFonts w:asciiTheme="minorHAnsi" w:eastAsia="Times New Roman" w:hAnsiTheme="minorHAnsi" w:cstheme="minorHAnsi"/>
          <w:color w:val="000000"/>
        </w:rPr>
        <w:t>Cx doesn’t check</w:t>
      </w:r>
    </w:p>
    <w:p w14:paraId="18788D3D" w14:textId="63913A62" w:rsidR="0060451A" w:rsidRDefault="0060451A" w:rsidP="0060451A">
      <w:pPr>
        <w:pStyle w:val="ListParagraph"/>
        <w:numPr>
          <w:ilvl w:val="0"/>
          <w:numId w:val="13"/>
        </w:numPr>
        <w:rPr>
          <w:rFonts w:asciiTheme="minorHAnsi" w:eastAsia="Times New Roman" w:hAnsiTheme="minorHAnsi" w:cstheme="minorHAnsi"/>
          <w:color w:val="000000"/>
        </w:rPr>
      </w:pPr>
      <w:r>
        <w:rPr>
          <w:rFonts w:asciiTheme="minorHAnsi" w:eastAsia="Times New Roman" w:hAnsiTheme="minorHAnsi" w:cstheme="minorHAnsi"/>
          <w:color w:val="000000"/>
        </w:rPr>
        <w:t>Moots preround prep which is key to engagement since 4 minutes isn’t enough time to prep out a detailed plan</w:t>
      </w:r>
    </w:p>
    <w:p w14:paraId="5579BE5B" w14:textId="24BDBEE6" w:rsidR="0060451A" w:rsidRPr="0060451A" w:rsidRDefault="0009258E" w:rsidP="0060451A">
      <w:pPr>
        <w:pStyle w:val="ListParagraph"/>
        <w:numPr>
          <w:ilvl w:val="0"/>
          <w:numId w:val="13"/>
        </w:numPr>
        <w:rPr>
          <w:rFonts w:asciiTheme="minorHAnsi" w:eastAsia="Times New Roman" w:hAnsiTheme="minorHAnsi" w:cstheme="minorHAnsi"/>
          <w:color w:val="000000"/>
        </w:rPr>
      </w:pPr>
      <w:r>
        <w:rPr>
          <w:rFonts w:asciiTheme="minorHAnsi" w:eastAsia="Times New Roman" w:hAnsiTheme="minorHAnsi" w:cstheme="minorHAnsi"/>
          <w:color w:val="000000"/>
        </w:rPr>
        <w:t>There’s no brightline for changes ‘within reason’- they’re incentivized to make it low</w:t>
      </w:r>
    </w:p>
    <w:p w14:paraId="7C4011A1" w14:textId="77777777" w:rsidR="0060451A" w:rsidRPr="004F4AF7" w:rsidRDefault="0060451A" w:rsidP="0060451A">
      <w:pPr>
        <w:rPr>
          <w:rFonts w:asciiTheme="minorHAnsi" w:eastAsia="Times New Roman" w:hAnsiTheme="minorHAnsi" w:cstheme="minorHAnsi"/>
        </w:rPr>
      </w:pPr>
    </w:p>
    <w:p w14:paraId="40F141B4" w14:textId="4792A103" w:rsidR="0060451A" w:rsidRDefault="00DE1BDF" w:rsidP="0060451A">
      <w:pPr>
        <w:pStyle w:val="Heading2"/>
      </w:pPr>
      <w:r>
        <w:lastRenderedPageBreak/>
        <w:t>3</w:t>
      </w:r>
      <w:r w:rsidR="0060451A">
        <w:t>-</w:t>
      </w:r>
      <w:r>
        <w:t>Daoism K</w:t>
      </w:r>
    </w:p>
    <w:p w14:paraId="027265BE" w14:textId="746218CE" w:rsidR="0060451A" w:rsidRPr="00E574E0" w:rsidRDefault="0060451A" w:rsidP="0060451A">
      <w:pPr>
        <w:pStyle w:val="Heading4"/>
      </w:pPr>
      <w:r>
        <w:t>Welcome to the realm of desire. Society controls</w:t>
      </w:r>
      <w:r w:rsidRPr="00E574E0">
        <w:t xml:space="preserve"> desires- forgetting these structures overwhelms the language barrier that makes all other reformation fail</w:t>
      </w:r>
      <w:r>
        <w:t>. Thus the arguments that overwhelm desire come first</w:t>
      </w:r>
    </w:p>
    <w:p w14:paraId="79B5EB35" w14:textId="77777777" w:rsidR="0060451A" w:rsidRPr="00E574E0" w:rsidRDefault="0060451A" w:rsidP="0060451A">
      <w:r w:rsidRPr="00E574E0">
        <w:t xml:space="preserve">Hansen, </w:t>
      </w:r>
      <w:r w:rsidRPr="00E574E0">
        <w:rPr>
          <w:rStyle w:val="Style13ptBold"/>
        </w:rPr>
        <w:t>Chad, 3</w:t>
      </w:r>
      <w:r w:rsidRPr="00E574E0">
        <w:t>, Daoism (Stanford Encyclopedia of Philosophy), No Publication, 2-19-2003, DOA: 9-4-2021, https://plato.stanford.edu/entries/daoism/, r0w@n</w:t>
      </w:r>
    </w:p>
    <w:p w14:paraId="530D5182" w14:textId="77777777" w:rsidR="0060451A" w:rsidRPr="00E574E0" w:rsidRDefault="0060451A" w:rsidP="0060451A">
      <w:pPr>
        <w:rPr>
          <w:sz w:val="16"/>
        </w:rPr>
      </w:pPr>
      <w:r w:rsidRPr="00E574E0">
        <w:rPr>
          <w:sz w:val="16"/>
        </w:rPr>
        <w:t xml:space="preserve">With the importation of Indo-European Buddhism from India, wu-wei started to be interpreted via the Western conceptual apparatus contrasting desire or purpose and reason. This shaped the modern Chinese interpretation and probably undermined the ideal. It became the target of attack among “modern” Chinese who regarded Daoist “non-striving” or “purposelessness” as the source of Chinese passivity. The activist 19th century reformer, Kang You-wei (Kang have-wei) took the denial of the slogan as his scholarly name. </w:t>
      </w:r>
      <w:r w:rsidRPr="00E574E0">
        <w:rPr>
          <w:rFonts w:hint="eastAsia"/>
          <w:sz w:val="16"/>
        </w:rPr>
        <w:t xml:space="preserve">9.5 Pusimplicity (Pre-linguistic Purity) </w:t>
      </w:r>
      <w:r w:rsidRPr="00E574E0">
        <w:rPr>
          <w:rFonts w:hint="eastAsia"/>
          <w:sz w:val="16"/>
        </w:rPr>
        <w:t>樸</w:t>
      </w:r>
      <w:r w:rsidRPr="00E574E0">
        <w:rPr>
          <w:rFonts w:hint="eastAsia"/>
          <w:sz w:val="16"/>
        </w:rPr>
        <w:t xml:space="preserve"> </w:t>
      </w:r>
      <w:r w:rsidRPr="00E574E0">
        <w:rPr>
          <w:sz w:val="16"/>
        </w:rPr>
        <w:t>The Daoist “primitivist” ideal as expressed mainly in the Laozi. It metaphorically represents the result of forgetting mingnames and desires</w:t>
      </w:r>
      <w:r w:rsidRPr="00E574E0">
        <w:rPr>
          <w:rStyle w:val="Emphasis"/>
        </w:rPr>
        <w:t xml:space="preserve"> </w:t>
      </w:r>
      <w:r w:rsidRPr="00E574E0">
        <w:rPr>
          <w:sz w:val="16"/>
        </w:rPr>
        <w:t>(See Wu-wei). Translations include simplicity, “raw” wood, and D. C. Lau’s more elaborate “uncarved block.” The detailed translation more sensitively expresses Laozi’s point in using the metaphor in the context of a view of names as “cutting” things into types and Laozi’s distinctive theory that such</w:t>
      </w:r>
      <w:r w:rsidRPr="00E574E0">
        <w:rPr>
          <w:rStyle w:val="Emphasis"/>
          <w:highlight w:val="cyan"/>
        </w:rPr>
        <w:t xml:space="preserve"> socially constructed distinctions (institutions) control us by controlling our desires. When societies adopt </w:t>
      </w:r>
      <w:r w:rsidRPr="00E574E0">
        <w:rPr>
          <w:sz w:val="16"/>
        </w:rPr>
        <w:t xml:space="preserve">names or terms, </w:t>
      </w:r>
      <w:r w:rsidRPr="00E574E0">
        <w:rPr>
          <w:rStyle w:val="Emphasis"/>
          <w:highlight w:val="cyan"/>
        </w:rPr>
        <w:t xml:space="preserve">it does so </w:t>
      </w:r>
      <w:r w:rsidRPr="00E574E0">
        <w:rPr>
          <w:sz w:val="16"/>
        </w:rPr>
        <w:t>in order</w:t>
      </w:r>
      <w:r w:rsidRPr="00E574E0">
        <w:rPr>
          <w:rStyle w:val="Emphasis"/>
          <w:highlight w:val="cyan"/>
        </w:rPr>
        <w:t xml:space="preserve"> to </w:t>
      </w:r>
      <w:r w:rsidRPr="00E574E0">
        <w:rPr>
          <w:sz w:val="16"/>
        </w:rPr>
        <w:t>instill and</w:t>
      </w:r>
      <w:r w:rsidRPr="00E574E0">
        <w:rPr>
          <w:rStyle w:val="Emphasis"/>
          <w:highlight w:val="cyan"/>
        </w:rPr>
        <w:t xml:space="preserve"> regulate desires for one of the pair created by the name-induced distinction. </w:t>
      </w:r>
      <w:r w:rsidRPr="00E574E0">
        <w:rPr>
          <w:sz w:val="16"/>
        </w:rPr>
        <w:t>Thus</w:t>
      </w:r>
      <w:r w:rsidRPr="00E574E0">
        <w:rPr>
          <w:rStyle w:val="Emphasis"/>
          <w:highlight w:val="cyan"/>
        </w:rPr>
        <w:t xml:space="preserve"> Daoist forgetting requires forgetting names and distinctions, but in doing so, frees itself from the socially induced, unnatural desires that cause strife and unhappiness in society</w:t>
      </w:r>
      <w:r w:rsidRPr="00E574E0">
        <w:rPr>
          <w:sz w:val="16"/>
        </w:rPr>
        <w:t xml:space="preserve"> (e.g. status, rare objects, fame, authority). Hence: “The Nameless uncarved block thus amounts to freedom from desire.” (Daode Jing 37) 10. Texts and Textual History Questions of textual theory are the focus of the bulk of modern scholarship. They include these kinds of questions. Existence (did Laozi or Zhuangzi actually exist) Authorship (did they write the texts attributed to them?) Dating (when did they exist or write their texts?) Relations (did Laozi influence Zhuangzi?)</w:t>
      </w:r>
    </w:p>
    <w:p w14:paraId="40FCBF5E" w14:textId="77777777" w:rsidR="0060451A" w:rsidRPr="005A0EA7" w:rsidRDefault="0060451A" w:rsidP="0060451A">
      <w:pPr>
        <w:pStyle w:val="Heading4"/>
      </w:pPr>
      <w:r>
        <w:t>The aff’s conceptualization of the subject mentally distances us from the real world- this prevents them from acting with the confines of the environing particulars of the ten thousand things</w:t>
      </w:r>
    </w:p>
    <w:p w14:paraId="3B465C81" w14:textId="77777777" w:rsidR="0060451A" w:rsidRPr="00A87430" w:rsidRDefault="0060451A" w:rsidP="0060451A">
      <w:r w:rsidRPr="00A87430">
        <w:rPr>
          <w:rStyle w:val="Style13ptBold"/>
        </w:rPr>
        <w:t>Pettman 05</w:t>
      </w:r>
      <w:r w:rsidRPr="00A87430">
        <w:t xml:space="preserve">, Ralf Pettman, Taoism and The Concept of Global Security, International Relations of the Asian-Pacific, 2005, </w:t>
      </w:r>
      <w:hyperlink r:id="rId10" w:history="1">
        <w:r w:rsidRPr="00A87430">
          <w:rPr>
            <w:rStyle w:val="Hyperlink"/>
          </w:rPr>
          <w:t>https://sci-hub.se/https://doi.org/10.1093/irap/lci103</w:t>
        </w:r>
      </w:hyperlink>
      <w:r w:rsidRPr="00A87430">
        <w:t>, r0w@n</w:t>
      </w:r>
    </w:p>
    <w:p w14:paraId="15579529" w14:textId="77777777" w:rsidR="0060451A" w:rsidRPr="00A87430" w:rsidRDefault="0060451A" w:rsidP="0060451A">
      <w:pPr>
        <w:rPr>
          <w:sz w:val="12"/>
        </w:rPr>
      </w:pPr>
      <w:r w:rsidRPr="00A87430">
        <w:rPr>
          <w:sz w:val="12"/>
        </w:rPr>
        <w:t xml:space="preserve">Specific comparisons of Taoist and non-Taoist approaches to global security Having briefly tried to define Taoism and the Tao, and having indicated some of the problems that arise in trying to doing so, I shall now move to the nub of the matter, which is to compare Taoism and rationalism in epistemological terms. I will then compare Taoist thinking with more rationalist thinking about global security in ‘human’ terms, and then with rationalist thinking about global security in more conventional terms. 4.1 Comparing Taoist and rationalist epistemologies The profundity of the concept of the Tao seems to preclude us from using Taoism to describe its meaning in logical, empirical, analytical terms. As a consequence we are typically invited to talk in analogical and metaphorical terms instead. But this is to jeopardize at once the sympathy of most contemporary social scientists, who as a group are likely to require something much more publicly verifiable before considering it reliable. Rationalists are not about to content themselves with accounts of an aptitude for living 6 The story is that of the drunk who returns home at night and loses his key while trying to open the front door to his home. He is subsequently found by a neighbour looking under a lamplight some distance away. After asking what the drunk is doing, and where he lost his key, the neighbour then asks why the drunk is not looking outside his front door. The drunk replies to the effect that the light is brighter under the lamp. Taoism and the concept of global security 71 expressed in ‘stories, verses, maxims’ and the like (Graham, 1989, pp. 199– 200; Giles, 1961 [1889]) If historically or philosophically minded, they will want to be more systematic. If positivists, they will want to use the hypothetico-deductive method. So let us be clear. </w:t>
      </w:r>
      <w:r w:rsidRPr="00A87430">
        <w:rPr>
          <w:rStyle w:val="Emphasis"/>
          <w:highlight w:val="cyan"/>
        </w:rPr>
        <w:t>Rationalism</w:t>
      </w:r>
      <w:r w:rsidRPr="00A87430">
        <w:rPr>
          <w:sz w:val="12"/>
        </w:rPr>
        <w:t xml:space="preserve">, which is the doctrine within which most thinking and practice about the concept of global security is currently done, </w:t>
      </w:r>
      <w:r w:rsidRPr="00A87430">
        <w:rPr>
          <w:rStyle w:val="Emphasis"/>
          <w:highlight w:val="cyan"/>
        </w:rPr>
        <w:t>prioritizes reason as an end in itself. Taoism</w:t>
      </w:r>
      <w:r w:rsidRPr="00A87430">
        <w:rPr>
          <w:sz w:val="12"/>
        </w:rPr>
        <w:t xml:space="preserve">, which is the doctrine I am trying to bring to bear upon the rationalist construction of this concept, is a way of thinking and practice that does not. It </w:t>
      </w:r>
      <w:r w:rsidRPr="00A87430">
        <w:rPr>
          <w:rStyle w:val="Emphasis"/>
          <w:highlight w:val="cyan"/>
        </w:rPr>
        <w:t>prioritizes</w:t>
      </w:r>
      <w:r w:rsidRPr="00A87430">
        <w:rPr>
          <w:sz w:val="12"/>
        </w:rPr>
        <w:t xml:space="preserve"> sacral (and in this instance, Taoist) </w:t>
      </w:r>
      <w:r w:rsidRPr="00A87430">
        <w:rPr>
          <w:rStyle w:val="Emphasis"/>
          <w:highlight w:val="cyan"/>
        </w:rPr>
        <w:t>insights instead</w:t>
      </w:r>
      <w:r w:rsidRPr="00A87430">
        <w:rPr>
          <w:sz w:val="12"/>
        </w:rPr>
        <w:t xml:space="preserve">. </w:t>
      </w:r>
      <w:r w:rsidRPr="00A87430">
        <w:rPr>
          <w:rStyle w:val="Emphasis"/>
          <w:highlight w:val="cyan"/>
        </w:rPr>
        <w:t>These two</w:t>
      </w:r>
      <w:r w:rsidRPr="00A87430">
        <w:rPr>
          <w:sz w:val="12"/>
        </w:rPr>
        <w:t xml:space="preserve"> are seemingly incommensurable. They would seem to </w:t>
      </w:r>
      <w:r w:rsidRPr="00A87430">
        <w:rPr>
          <w:rStyle w:val="Emphasis"/>
          <w:highlight w:val="cyan"/>
        </w:rPr>
        <w:t>represent an unbridgeable epistemological divide.</w:t>
      </w:r>
      <w:r w:rsidRPr="00A87430">
        <w:rPr>
          <w:sz w:val="12"/>
        </w:rPr>
        <w:t xml:space="preserve"> Their protagonists not only talk different analytical languages, they talk past each other as well, which is just what I want to prevent, not just because I do not like dialogues of the deaf, but more importantly, because I think it is to capitulate to rationalism. From the rationalist perspective, Taoism looks anti-rational. As such, it is at best interesting. It is not reliable knowledge. From the Taoist perspective, however, rationalism is what one does with the rational part of one’s mind. It is only part of what Taoists do, nor need it be the larger part, since it includes the injunction to live in a state of sacral spontaneity. I noted above that </w:t>
      </w:r>
      <w:r w:rsidRPr="00A87430">
        <w:rPr>
          <w:rStyle w:val="Emphasis"/>
          <w:highlight w:val="cyan"/>
        </w:rPr>
        <w:t>rationalism is compromised at its root by the kind of self that is required if rationalism is to succeed.</w:t>
      </w:r>
      <w:r w:rsidRPr="00A87430">
        <w:rPr>
          <w:sz w:val="12"/>
        </w:rPr>
        <w:t xml:space="preserve"> I argued that the individuated self – at one mind’s remove from the community – is objectifying. </w:t>
      </w:r>
      <w:r w:rsidRPr="00A87430">
        <w:rPr>
          <w:rStyle w:val="Emphasis"/>
          <w:highlight w:val="cyan"/>
        </w:rPr>
        <w:t xml:space="preserve">This self is created </w:t>
      </w:r>
      <w:r w:rsidRPr="00A87430">
        <w:rPr>
          <w:sz w:val="12"/>
        </w:rPr>
        <w:t>in turn</w:t>
      </w:r>
      <w:r w:rsidRPr="00A87430">
        <w:rPr>
          <w:rStyle w:val="Emphasis"/>
          <w:highlight w:val="cyan"/>
        </w:rPr>
        <w:t xml:space="preserve"> by </w:t>
      </w:r>
      <w:r w:rsidRPr="00A87430">
        <w:rPr>
          <w:rStyle w:val="Emphasis"/>
          <w:highlight w:val="cyan"/>
        </w:rPr>
        <w:lastRenderedPageBreak/>
        <w:t xml:space="preserve">learning to be mentally distanced from the </w:t>
      </w:r>
      <w:r w:rsidRPr="00A87430">
        <w:rPr>
          <w:sz w:val="12"/>
        </w:rPr>
        <w:t xml:space="preserve">communalist </w:t>
      </w:r>
      <w:r w:rsidRPr="00A87430">
        <w:rPr>
          <w:rStyle w:val="Emphasis"/>
          <w:highlight w:val="cyan"/>
        </w:rPr>
        <w:t xml:space="preserve">context into which ‘one’ was born. </w:t>
      </w:r>
      <w:r w:rsidRPr="00A87430">
        <w:rPr>
          <w:sz w:val="12"/>
        </w:rPr>
        <w:t xml:space="preserve">Rationalism valorizes this individuated self, typically turning it into a primary normative purpose. Because </w:t>
      </w:r>
      <w:r w:rsidRPr="00A87430">
        <w:rPr>
          <w:rStyle w:val="Emphasis"/>
          <w:highlight w:val="cyan"/>
        </w:rPr>
        <w:t xml:space="preserve">this </w:t>
      </w:r>
      <w:r w:rsidRPr="00A87430">
        <w:rPr>
          <w:sz w:val="12"/>
        </w:rPr>
        <w:t xml:space="preserve">bias is built into rationalism itself, and because it </w:t>
      </w:r>
      <w:r w:rsidRPr="00A87430">
        <w:rPr>
          <w:rStyle w:val="Emphasis"/>
          <w:highlight w:val="cyan"/>
        </w:rPr>
        <w:t xml:space="preserve">limits and distorts </w:t>
      </w:r>
      <w:r w:rsidRPr="00A87430">
        <w:rPr>
          <w:sz w:val="12"/>
        </w:rPr>
        <w:t>so thoroughly</w:t>
      </w:r>
      <w:r w:rsidRPr="00A87430">
        <w:rPr>
          <w:rStyle w:val="Emphasis"/>
          <w:highlight w:val="cyan"/>
        </w:rPr>
        <w:t xml:space="preserve"> what rationalism can do, we have to go outside </w:t>
      </w:r>
      <w:r w:rsidRPr="00A87430">
        <w:rPr>
          <w:sz w:val="12"/>
        </w:rPr>
        <w:t xml:space="preserve">rationalism </w:t>
      </w:r>
      <w:r w:rsidRPr="00A87430">
        <w:rPr>
          <w:rStyle w:val="Emphasis"/>
          <w:highlight w:val="cyan"/>
        </w:rPr>
        <w:t xml:space="preserve">to compensate </w:t>
      </w:r>
      <w:r w:rsidRPr="00A87430">
        <w:rPr>
          <w:sz w:val="12"/>
        </w:rPr>
        <w:t>for it.</w:t>
      </w:r>
      <w:r w:rsidRPr="00A87430">
        <w:rPr>
          <w:rStyle w:val="Emphasis"/>
          <w:highlight w:val="cyan"/>
        </w:rPr>
        <w:t xml:space="preserve"> </w:t>
      </w:r>
      <w:r w:rsidRPr="00A87430">
        <w:rPr>
          <w:sz w:val="12"/>
        </w:rPr>
        <w:t>Otherwise,</w:t>
      </w:r>
      <w:r w:rsidRPr="00A87430">
        <w:rPr>
          <w:rStyle w:val="Emphasis"/>
          <w:highlight w:val="cyan"/>
        </w:rPr>
        <w:t xml:space="preserve"> whenever we use rationalism</w:t>
      </w:r>
      <w:r w:rsidRPr="00A87430">
        <w:rPr>
          <w:sz w:val="12"/>
        </w:rPr>
        <w:t>, we will get the world right,</w:t>
      </w:r>
      <w:r w:rsidRPr="00A87430">
        <w:rPr>
          <w:rStyle w:val="Emphasis"/>
          <w:highlight w:val="cyan"/>
        </w:rPr>
        <w:t xml:space="preserve"> but we will also get the world wrong.</w:t>
      </w:r>
      <w:r w:rsidRPr="00A87430">
        <w:rPr>
          <w:sz w:val="12"/>
        </w:rPr>
        <w:t xml:space="preserve"> The most straightforward compensation procedure I know is one that enjoins us to get close to listen, and to take part, that is, to actively eschew the objectifying mind-gaze to participate in what one wants to understand. Anthropologists do this when they immerse themselves in a society not their own. The compensation bid need not stop there, however. It can be carried over from the social ground to the sacral one (and in this case the Taoist one), thus providing the kind of insight not otherwise available to rationalists because of how they choose to know. Those rationalists who get this far will no doubt want to follow their Taoist insights up by considering them rationally, but at least they will have Taoist insights to follow up. At least, having accepted immersion in the ‘shal- 72 Ralph Pettman low’ or meditative end of the experiential pool,7 or even beyond, they may have learned what otherwise they would not have been able to. The rationalist may even want to follow this up with further attempts to take part, and further rationalist reappraisals. By which point we will have constructed a cycle of knowing that is already rolling rationalism forward across the epistemological divide. We are still faced with fundamental uncertainty about the ground on which we stand (though most natural scientists will remain oblivious, and many social scientists likewise.) By eternally returning to both rationalism and Taoism, however, we no longer have to set the one up in opposition to the other. We do not have to abandon our regard for rigour, or our preference for specified indices of comparison, or for reassessing sacral insights in non-sacral ways. But nor do we have to abandon the idea that Taoism has something meaningful to say about the concept of global security. The two are no longer placed in contention, since to place them thus is to cleave to the rationalist line as the surest way to know what is true, and to ignore the way the ontological character of rationalism compromises any such surety. While we are used to having sacral illusion dispelled by analytic clarity, we are not so used to having analytic illusion dispelled by sacral clarity. That is the task before us, however, and it is a task with normative implications considerably more extensive than those rationalists would valorize. How does moving onto Taoist ground, and immersing ourselves in Taoist experience, play out in practice? Our section on mapping the concept of global security began by highlighting the making of modernity. If we start with this general project, and cast it in the light of the general Taoist knack for sacral spontaneity, we see at once how little this knack has to do with the rationalist way of thinking or being. Where the modernist/rationalist talks of empirical logic and scientific representation, the sacralist/Taoist talks (in Graham’s terms, at least) of the rejection of empirical logic, and an ‘infinite regress, testing by tests which in the end are themselves untested’ (Graham, 7 Arriving at Taoist precepts requires the use of what Waley calls ‘quietism’, or the ‘gradual inward-turning of . . . thought’ (Waley, 1934, pp. 43, 45). This involves the use of the mind in non-rationalist, indeed anti-rationalist ways, that allow it to become less distracted and more aware. For rationalists, meditation as a research methodology is too subjective. Why should we accept the results of Taoist quietism, they say, as a way to plan global security, for example, when we can use rationalist bargaining strategies and mediation practices instead? Why, for that matter, should we treat exploitation or global destitution or environmental neglect with meditative detachment, rather than with objective plans for changing the world for the better? Why should we use non-rational illumination to help rulers order the inter-state system when we have publically replicable ways of thinking that allow us to do so scientifically (Graham, 1989, p. 234)? Taoists respond by comparing their accounts of the world with modernist ones. They point out how modernist state-makers are taught to understand world affairs by objectifying. They point out how knowing of this sort is circumscribed by the nature of the primary experience that makes untrammelled reasoning possible (individuation). And they see themselves as eschewing these limits by inviting a different kind of primary experience. Taoism and the concept of global security 73 1981, pp. 10, 11). Where </w:t>
      </w:r>
      <w:r w:rsidRPr="00A87430">
        <w:rPr>
          <w:rStyle w:val="Emphasis"/>
          <w:highlight w:val="cyan"/>
        </w:rPr>
        <w:t>the rationalist talks of the hypothetico-deductive method, the Taoist talks</w:t>
      </w:r>
      <w:r w:rsidRPr="00A87430">
        <w:rPr>
          <w:rStyle w:val="Emphasis"/>
        </w:rPr>
        <w:t xml:space="preserve"> </w:t>
      </w:r>
      <w:r w:rsidRPr="00A87430">
        <w:rPr>
          <w:sz w:val="12"/>
        </w:rPr>
        <w:t>(again in Graham’s terms</w:t>
      </w:r>
      <w:r w:rsidRPr="00A87430">
        <w:rPr>
          <w:rStyle w:val="Emphasis"/>
          <w:highlight w:val="cyan"/>
        </w:rPr>
        <w:t>) of an understanding of the ‘mysterious order which runs through all things’</w:t>
      </w:r>
      <w:r w:rsidRPr="00A87430">
        <w:rPr>
          <w:sz w:val="12"/>
        </w:rPr>
        <w:t xml:space="preserve">, and the universal motion of chi energy (Graham, 1981, pp. 12, 19–20). Where the rationalist talks of a detached and individuated intellectual vantage-point, separate from society, where reason can be given free reign to cogitate and communicate, the Taoist talks (in Hansen’s terms this time) of ‘heart-minds’ (Hansen, 1992, pp. 53, 85–86). </w:t>
      </w:r>
      <w:r w:rsidRPr="00A87430">
        <w:rPr>
          <w:rStyle w:val="Emphasis"/>
          <w:highlight w:val="cyan"/>
        </w:rPr>
        <w:t xml:space="preserve">Taoists respond </w:t>
      </w:r>
      <w:r w:rsidRPr="00A87430">
        <w:rPr>
          <w:sz w:val="12"/>
        </w:rPr>
        <w:t xml:space="preserve">to the situation they are in by unfocusing, that is, </w:t>
      </w:r>
      <w:r w:rsidRPr="00A87430">
        <w:rPr>
          <w:rStyle w:val="Emphasis"/>
          <w:highlight w:val="cyan"/>
        </w:rPr>
        <w:t>by</w:t>
      </w:r>
      <w:r w:rsidRPr="00A87430">
        <w:rPr>
          <w:rStyle w:val="Emphasis"/>
        </w:rPr>
        <w:t xml:space="preserve"> </w:t>
      </w:r>
      <w:r w:rsidRPr="00A87430">
        <w:rPr>
          <w:rStyle w:val="Emphasis"/>
          <w:highlight w:val="cyan"/>
        </w:rPr>
        <w:t>allowing themselves to act with the ‘immediacy of an echo’, rather than the self-consciousness of someone who applies general principles.</w:t>
      </w:r>
      <w:r w:rsidRPr="00A87430">
        <w:rPr>
          <w:sz w:val="12"/>
        </w:rPr>
        <w:t xml:space="preserve"> (Graham, 1981, pp. 6, 12, 14). They invite, in other words, the kind of recognition the ‘heart’ gives ‘when the mind is silent’ (Krishnamurti, 1972, p. 34). This is metaphorical language, but we are not, after all, trying to ascertain what is scientifically true. We are trying to locate scientific truth-finding within its sacral context.8 Faced with global security planning, Taoists highlight the way</w:t>
      </w:r>
      <w:r w:rsidRPr="00A87430">
        <w:rPr>
          <w:rStyle w:val="Emphasis"/>
        </w:rPr>
        <w:t xml:space="preserve"> </w:t>
      </w:r>
      <w:r w:rsidRPr="00A87430">
        <w:rPr>
          <w:rStyle w:val="Emphasis"/>
          <w:highlight w:val="cyan"/>
        </w:rPr>
        <w:t xml:space="preserve">rationalist attempts to anticipate a particular </w:t>
      </w:r>
      <w:r w:rsidRPr="00A87430">
        <w:rPr>
          <w:sz w:val="12"/>
        </w:rPr>
        <w:t xml:space="preserve">foreign </w:t>
      </w:r>
      <w:r w:rsidRPr="00A87430">
        <w:rPr>
          <w:rStyle w:val="Emphasis"/>
          <w:highlight w:val="cyan"/>
        </w:rPr>
        <w:t xml:space="preserve">policy can only reach so far. </w:t>
      </w:r>
      <w:r w:rsidRPr="00A87430">
        <w:rPr>
          <w:sz w:val="12"/>
        </w:rPr>
        <w:t>Taoists highlight how</w:t>
      </w:r>
      <w:r w:rsidRPr="00A87430">
        <w:rPr>
          <w:rStyle w:val="Emphasis"/>
          <w:highlight w:val="cyan"/>
        </w:rPr>
        <w:t xml:space="preserve"> those who really know what they are doing tend to eschew conscious thought to attend instead to the ‘total situation’</w:t>
      </w:r>
      <w:r w:rsidRPr="00A87430">
        <w:rPr>
          <w:sz w:val="12"/>
        </w:rPr>
        <w:t>. This ‘knack’, like a feel for the way a bacterium works, or for how to play a musical instrument, is not one that can be ultimately explained (Graham, 1983, p. 7). Taoists also compare the way they face the future with the way it is faced by those who promote the national interest, for example, or the relevant capitalist/corporate, politico-social, bourgeois, or masculinist interest. The rationalist entertains options A, B, and C, and plays out each one in advance, in a bid to anticipate what will turn out the best. Except that it is not possible to anticipate what will turn out the best. In choosing one policy option, the others cease to exist. Once, for example, option B is chosen, options A and C have no chance of happening. Option A might have been better, or might have been worse. Likewise option C. With the B policy chosen, these alternatives are no longer alternatives. Which is why contemplating such alternatives was futile in the first place, and making decisions on the basis of such contemplations makes no sense at all</w:t>
      </w:r>
      <w:r w:rsidRPr="00A87430">
        <w:rPr>
          <w:rStyle w:val="Emphasis"/>
          <w:highlight w:val="cyan"/>
        </w:rPr>
        <w:t>. It is not possible</w:t>
      </w:r>
      <w:r w:rsidRPr="00A87430">
        <w:rPr>
          <w:sz w:val="12"/>
        </w:rPr>
        <w:t>, that is,</w:t>
      </w:r>
      <w:r w:rsidRPr="00A87430">
        <w:rPr>
          <w:rStyle w:val="Emphasis"/>
          <w:highlight w:val="cyan"/>
        </w:rPr>
        <w:t xml:space="preserve"> to know rationally what is in the national interest. To rely on rationalism is, therefore, to overplay rationalism, which is to underplay Taoism </w:t>
      </w:r>
      <w:r w:rsidRPr="00A87430">
        <w:rPr>
          <w:sz w:val="12"/>
        </w:rPr>
        <w:t xml:space="preserve">in turn, and to underplay sacral spontaneity (Graham, 1981, p. 14). 8 This is why Taoists see intellectual detachment in terms of a ‘returning’ to the ‘‘root’ or ‘trunk’ or ‘seed’ . . . [or] ‘gate’ . . . [or] ‘axis’ . . .’ (Graham, 1981, p. 21), and tend not to posit a reality behind appearances, as modernists/rationalists do. Taoist thought is figured against a very different metaphysical ground. As Graham says: ‘In so far as we can co-ordinate the Chinese concepts with our own, it seems that the physical world has more being and reality than the Way. However it is only by grasping the Way that we mirror the physical world clearly . . .’ (Graham, 1981, p. 21). 74 Ralph Pettman Modernist proponents of global security demur. Enough people in the world live as if modernist conceptions of global security ought to prevail, they note, for most of these conceptions to prevail in practice. Enough people behave as if world order is made up of sovereign states, for example, for this way of ordering world affairs to be a tangible, global reality. The same applies to liberal marketeering, global modes of making civil identity, the global formation of capitalist classes, the global advent of social movements, and the global advent of gender-specific practices. There is a self-fulfilling quality to the modernist project, and we must deal with its global consequences, they argue, whether the Taoist critique of the rationalist cause is valid or not. This is not to say that the people of the world live in the best of all possible worlds. Perhaps there is a preferred alternative, though perhaps (and this is the Taoist thought) there is no ‘preferred alternative’ either, at least of a rationally accessible sort. Perhaps it is a matter of standing back to look at this cosmos that we are all in, then standing close to listen, then feeling as best we can for how it moves, before standing back to look once more. Perhaps we might even learn something in taking ourselves through such a process, something we might need to know if we are to understand global security. 4.2 Comparing Taoist concerns with human security ones Speaking of the people of the world, I will now move to consider the concept of global security in terms of human security. The concept of human security still tends to be used to describe everything that the statist/militarist forms of security thinking are not (Paris, 2001). I think this is a mistake since I think it is more useful to see strategic security thinking as one aspect of human security thinking. I shall heed the conventional distinction here, however, as a way of comparing Taoist ideas and non-strategic security ones. The Taoist is likely to turn first to the pre- and post-modernist margins that modernist/rationalists create as they seek to extend their hegemonic grasp. Modernists consign to the margins those not deemed rationalistic enough, like women, and those who do not accept modernity as being </w:t>
      </w:r>
      <w:r w:rsidRPr="00A87430">
        <w:rPr>
          <w:sz w:val="12"/>
        </w:rPr>
        <w:lastRenderedPageBreak/>
        <w:t xml:space="preserve">necessarily beneficial, like many environmentalists. While feminists highlight the male-made character of global security, most feminists are also modernists, however. As such they are not in much of an epistemological mood to listen to Taoists, who they tend to think of as representing a pre-modernist way of thinking. Environmentalists, meanwhile, highlight the impact modernist humankind is having upon the planet’s ecosystems. The modernists among them tend to dismiss Taoist thinking likewise. The Taoist might turn next to those who speak the different analytic lan- Taoism and the concept of global security 75 guages mapped in the first section of this article with regard to the different assumptions analysts make about human nature and nurturing practices. Since those who speak these languages are all rationalists, however, the Taoist is likely to meet with the epistemological incomprehension already discussed. Perhaps the Taoist should apply a more specific Taoist technique, therefore. Perhaps a more particular expression of the Taoist perspective will be able to gain better purchase on the rationalist position. In this section I shall look at human security in the light of the Taoist preference for wu-wei, that is, active pacifism, or ‘no unnatural action’, or, as Graham calls it, ‘Doing Nothing’ (Graham, 1981, p. 288; 1989, pp. 232–233). To Needham, wu-wei means not using force when ‘subtler methods of persuasion, or simply letting things alone to take their own course’ promises a good outcome (Needham, 1956, pp. 37, 68). To Merton it means ‘perfect action – because . . . carried out . . . in perfect harmony with the whole . . . [and] not “conditioned” or “limited” by our own individual needs . . . desires . . . theories and ideas’ (Merton, 1965, p. 28). To Hansen it means action that avoids ‘artificially induced or learned purposes or desires . . . [since g]etting rid of wei . . . [means] freeing us from society’s purposes, socially induced desires, social distinctions or meaning structures . . .’ (Hansen, 1992, p. 214). Clearly, we are going to encounter here the same translation troubles we did earlier. A general reading of the Taoist literature seems to suggest that the Taoist sees wu-wei as a demonstrably caring, humble, frugal, yielding, and wise way to respond, however. It is the kind of (re)action that spares lives as much as it can, while leaving people as much as possible to themselves. It is the kind of (re)action that deals with large matters while they are still small, and fosters ‘being content’. It is the kind of counsel state-makers heed when they keep their ‘sharpest weapons where none can see them’, and regard all weapons as not ‘lovely’. It opposes conquest by force of arms, knows ‘the male’ and yet cleaves to that which is ‘female’, seeks the welfare of ordinary people, and endeavours to see and hear as ordinary people do. It tries not to stimulate the desire for products that are hard to get, and it tries not to legislate kindness or morality, exalt fame or riches, or rely upon either the ritual or overt use of power. In short, it tries to foster gentle friendships, true words, good government, due regulation, and effective deeds (Lao Tzu, 1997, pp. 11, 29, 31, 32, 37, 49, 75, 77, 81). Despite all the in-built universals (what constitutes wisdom or compassion? what is a true word? what is good government? what is an effective deed?), this concept is not a vague one. If it still seems so, it is given a graphic account in the practise of Taoist-inspired martial arts like that of tai 76 Ralph Pettman chi chuan, or judo, or aikido. In tai chi chuan the force of the opponent is returned or redirected, making it possible to prevail by yielding rather than by retaliating. This has important implications for conflict management and conflict resolution, even though it may well be one thing to redirect a punch to the person, and quite another to topple the global edifice of gender discrimination or capitalist exploitation, or to fight a guerrilla war. In Japanese judo, which is derived from the Chinese martial arts, weaker people learn to overcome stronger ones by moving in ways that do not offer resistance (Creel, 1970, p. 67). The same principle is manifest in aikido, a Taoist-style meditation in martial movement, where the purpose is to bring the self into accord ‘with the universe itself ’. This requires the practitioner to prevail over the ‘mind of discord’ in itself. In practice, this does not mean retreat. Nor does it mean retaliation. It means completing the task we all purportedly have, that is ‘to reconcile the world and make human beings one family’ (Uyeshiba, 1963, pp. 177, 178; Pettman, 1993). Returning to the analytic map of the concept of global security provided at the start, we can now compare the thinking of those who speak as liberal analysts of the inter-state system or society, for example, with their optimistic assumptions about the capacity for tit-for-tat behaviour, and Taoist thinking, which makes no such assumptions, and is not constrained by the rationalist context in which such assumptions are articulated. Wu-wei decrees no need to return tit-for-tat in promoting global security. It may mean practising reciprocity. It may not. There is no conceptual obligation either way, since ‘no unnatural action’ is not a contractual practice. The Tao te ching espouses a sense of the human whole instead. Since the Taoist also eschews legislated forms of morality, he or she is not bound to the kind of agreements that make international alliances and organizations possible. In dealing with global security matters, he or she seeks to employ sacral spontaneity rather than analytic deliberation, artlessness rather than purposefulness, and to engage in action not planned in the more premeditated way. This sounds to rationalist ears like a recipe for disaster, since it appears to lack all the certainty they are used to in securing global affairs. </w:t>
      </w:r>
      <w:r w:rsidRPr="00A87430">
        <w:rPr>
          <w:rStyle w:val="Emphasis"/>
          <w:highlight w:val="cyan"/>
        </w:rPr>
        <w:t>There are no agreed rules, or agreed habits</w:t>
      </w:r>
      <w:r w:rsidRPr="00A87430">
        <w:rPr>
          <w:sz w:val="12"/>
        </w:rPr>
        <w:t xml:space="preserve"> of international practice where rules cannot be established, or established ways of using force where co-operative means fail. They are likely to point to the Hitlers of this world, who revel in Taoist-style spontaneity, and who take millions of innocent people down with them. And they are right to do so. Taoists are not racist fascists, however. This kind of spontaneity is not Taoist, even when it gets couched in sacral terms. The key Taoist works read nothing like the ideological writings of a Hitler or one of his ilk. Indeed, they speak from a perspective that shows these writings to be human Taoism and the concept of global security 77 atavisms. They repudiate them comprehensively. Moreover, Hitler was the product of rationalism gone awry. Reaching for the mind-view that made for his rise in the first place is not what we necessarily want to do next. If we turn to the rationalist proponents of world government, we find those who are more optimistic than the liberals about the possibility of global governance, and we find that Taoists do not make this kind of assumption either. Nor do they accept the conceptual constraints involved. Taoists do not see people as being calculating or altruistic. In practise ‘no unnatural action’ makes for a mirror-like appraisal of the moment. It may mean promoting world governance or government. It may not. </w:t>
      </w:r>
      <w:r w:rsidRPr="00A87430">
        <w:rPr>
          <w:rStyle w:val="Emphasis"/>
          <w:highlight w:val="cyan"/>
        </w:rPr>
        <w:t>Given the sacral spontaneity that wu-wei represents, any policy choice may be preferred</w:t>
      </w:r>
      <w:r w:rsidRPr="00A87430">
        <w:rPr>
          <w:sz w:val="12"/>
        </w:rPr>
        <w:t xml:space="preserve"> (Graham, 1981, p. 91). It will depend on what lets most people live out their lives relatively unharassed. In terms of the politico-economic (market-making) dimension to world affairs, the practice of wu-wei may or may not stand in stark contrast to the dog-eat-dog thinking of contemporary economic protectionists, the tit-for-tat thinking of global marketeers, and the hail-fellow-well-met thinking of international socialists. While protectionists always see a need to defend their country against the predatory behaviour of trading and investing ‘others’, Taoists may or may not feel obliged to respond with economic nationalism of this sort. Likewise with the free trading and investing practices that those who see human beings as basically calculating espouse (though the Tao te ching does eschew the stimulation of a desire for products that are hard to get). Nor do Taoists necessarily espouse the planned production and distribution policies that altruistic socialists find most congenial either (though the Tao te ching does recommend distributing a country’s wealth evenly, without legislating kindness). If we focus upon issues to do with global economic development and human want, we can see that Taoists are not constrained to the rationalist languages currently used here to do their thinking with. The concept of wu-wei frees us from the constraints these languages impose. This does not mean that wu-wei prescribes set developmental policies of some other kind, or has a solution it can bring to bear upon a specific famine (though Taoism does enjoin us to be frugal and content, foster the welfare of ordinary people, and not exalt riches). It does mean that wu-wei will always see economic well-being as part of the security equation, however, which is still not an acknowledged part of the rationalist approach to global security. It will always argue that people should not want, as well, which is not yet the basic position in the rationalist world either. In terms of the politico-social dimension to world affairs, we can see how the practice of wu-wei may or may not entail the dog-eat-dog thinking of 78 Ralph Pettman contemporary nationalists, the tit-for-tat thinking of modernist proponents of human rights and democracy, or the hail-fellow-well-met thinking of modernist proponents of social movements. Taoism is not constrained to any particular policy or policies. Indeed, </w:t>
      </w:r>
      <w:r w:rsidRPr="00A87430">
        <w:rPr>
          <w:rStyle w:val="Emphasis"/>
          <w:highlight w:val="cyan"/>
        </w:rPr>
        <w:t>it enjoins us not to get caught up in the conventional thinking that these rationalist ways of talking about the self-in-world-society represent</w:t>
      </w:r>
      <w:r w:rsidRPr="00A87430">
        <w:rPr>
          <w:sz w:val="12"/>
        </w:rPr>
        <w:t xml:space="preserve">. This does not make it a panacea (though the humane and caring character of Taoism would make it the basis for one, as would its sense of cosmic respect). It does invite us to move beyond the rationalist way of thinking, though, to entertain the Taoist level of experience, before deciding what to do. Which brings us to that part of the analytic map sketched at the beginning that accounts for those who emphasize the importance of human nurturing practices, not human nature. Classical marxists emphasize the materialist nature of the nurturing environment, articulating an analytic language that describes and explains the concept of global security in terms of the capitalist mode of production, capitalist exploitation, and the relevant class struggle. Neo-marxists add a mentalist note to this story to account for the hegemonic power of the ruling class, and its capacity to craft a concept of global security that serves its particular interests. Taoist spontaneity is radically different in that it does not portend any particular alternative to the analytic certainties (neo)marxist doctrines represent. Nor does it preclude the policies they prescribe or proscribe. Wu-wei practice seeks responses that are more immediate, instead, and more appropriate to the global security situation, as read as a whole, and from one moment to the next. It seeks a sense of the whole security situation, before affirming that sense in such a way as to nurture as many concerned as possible. Of the analytic languages that articulate preconceptions about human nurturing practices, constructivism is the one most like Taoism. This analytic language highlights the mentalist aspect of the nurturing environment. It does not recommend any particular policy response, since it merely highlights the mentally-made component to them all. Taoism can look very similar, particularly when we find the Tao te ching recommending that we should think as ordinary people think, which is just what the so-called ‘commonsense’ version of constructivism does (Pettman, 2000). While constructivism does not prescribe a particular way of thinking about the concept of global security, it is still rationalist, however, and it still constrains us to a mentalist rather than a materialist consideration of the concept. Taoism does not. It is non-rationalist and sacralist. And while most rationalists are likely to find this a recipe for epistemological anarchy, some may find that it is an opportunity to explore and assess productive ways of thinking that rationalism precludes. Taoism and the concept of global security 79 4.3 Comparing Taoist concerns with conventional strategic ones The dominant (though not necessarily the most important) language spoken about contemporary world affairs is the (neo)realist one. It articulates all of our dog-eat-dog notions about an anarchic world system, and global and regional balances of power. Compare the concept of wu-wei. </w:t>
      </w:r>
      <w:r w:rsidRPr="00A87430">
        <w:rPr>
          <w:sz w:val="12"/>
        </w:rPr>
        <w:lastRenderedPageBreak/>
        <w:t xml:space="preserve">This would seem to have nothing to do with the whole politico-strategic spectrum (Pettman, 1998, p. 176). On the one hand we have the classical realist dialect of alliance-hopping, and the neo-realist dialect of structural reasons for self-help. We have prescriptions for the pursuit of the national self-interest, and for the proscription of intervention in other states’ affairs. We have state-centricity, and pessimistic assumptions about human nature. On the other hand </w:t>
      </w:r>
      <w:r w:rsidRPr="00A87430">
        <w:rPr>
          <w:rStyle w:val="Emphasis"/>
          <w:highlight w:val="cyan"/>
        </w:rPr>
        <w:t xml:space="preserve">we have the Taoist determination to make no such assumptions and accept no such constraints. </w:t>
      </w:r>
      <w:r w:rsidRPr="00A87430">
        <w:rPr>
          <w:sz w:val="12"/>
        </w:rPr>
        <w:t>We have clear but not dogmatic opposition to conquest by force of arms.</w:t>
      </w:r>
      <w:r w:rsidRPr="00A87430">
        <w:rPr>
          <w:rStyle w:val="Emphasis"/>
          <w:highlight w:val="cyan"/>
        </w:rPr>
        <w:t xml:space="preserve"> We have the decision to be as flexible as possible about what </w:t>
      </w:r>
      <w:r w:rsidRPr="00A87430">
        <w:rPr>
          <w:sz w:val="12"/>
        </w:rPr>
        <w:t>foreign</w:t>
      </w:r>
      <w:r w:rsidRPr="00A87430">
        <w:rPr>
          <w:rStyle w:val="Emphasis"/>
          <w:highlight w:val="cyan"/>
        </w:rPr>
        <w:t xml:space="preserve"> policies to adopt</w:t>
      </w:r>
      <w:r w:rsidRPr="00A87430">
        <w:rPr>
          <w:sz w:val="12"/>
        </w:rPr>
        <w:t xml:space="preserve">, and how to implement them. We have the determination to act or react with profound, indeed sacral spontaneity. Rationalists aptly point out that </w:t>
      </w:r>
      <w:r w:rsidRPr="00A87430">
        <w:rPr>
          <w:rStyle w:val="Emphasis"/>
          <w:highlight w:val="cyan"/>
        </w:rPr>
        <w:t>anything less than sacral spontaneity is likely to fall flat on its face</w:t>
      </w:r>
      <w:r w:rsidRPr="00A87430">
        <w:rPr>
          <w:sz w:val="12"/>
        </w:rPr>
        <w:t xml:space="preserve">. While we wrestle with whether we are profound enough, however, we can always, as the Tao te ching recommends, keep the state’s biggest guns out of sight, treat them as unattractive (no parades or fly-pasts), use overt force extremely reluctantly, ensure that collateral human damage is kept to an absolute minimum if we do have to use force, and treat any success as a tragedy not a triumph. The ultimate issue in the politico-strategic realm is war. How does wu-wei apply here? Human warring is regularly analysed rationally in terms of a range of causes, kinds and consequences. The results of these analyses are used to plan appropriate politico-strategic practices, whether of an offensive, defensive, or pre-emptive kind. Human warring can also be analysed by meditating, however – that is, by not cogitating so self-consciously upon the ways in which we relate to each other and the world. The results of these meditations can then be used to practice neither offence, defence, or preemption, but a kind of watchfulness, a kind of non-anticipation, a way of being in the world-moment that is equaniminous, open, and aware. The latter is the one that wu-wei exemplifies. It would be worthy but fruitless to try and deal with world conflict </w:t>
      </w:r>
    </w:p>
    <w:p w14:paraId="5C0206A2" w14:textId="77777777" w:rsidR="0060451A" w:rsidRPr="00A87430" w:rsidRDefault="0060451A" w:rsidP="0060451A">
      <w:pPr>
        <w:pStyle w:val="Heading4"/>
      </w:pPr>
      <w:r>
        <w:t>The aff’s move towards justice lacks the re-evaluation of the relationality of desire and subjecthood that would enable real progress</w:t>
      </w:r>
    </w:p>
    <w:p w14:paraId="54C54C4B" w14:textId="77777777" w:rsidR="0060451A" w:rsidRPr="00A87430" w:rsidRDefault="0060451A" w:rsidP="0060451A">
      <w:r w:rsidRPr="00A87430">
        <w:t xml:space="preserve">Joseph </w:t>
      </w:r>
      <w:r w:rsidRPr="00A87430">
        <w:rPr>
          <w:rStyle w:val="Style13ptBold"/>
        </w:rPr>
        <w:t>Pratt 14</w:t>
      </w:r>
      <w:r w:rsidRPr="00A87430">
        <w:t>, A Daoist Take on American Legal Theory, No Publication, 5-26-2014, DOA: 10-26-2021, https://papers.ssrn.com/sol3/papers.cfm?abstract_id=2441773, r0w@n</w:t>
      </w:r>
    </w:p>
    <w:p w14:paraId="300CB21D" w14:textId="77777777" w:rsidR="0060451A" w:rsidRPr="00A87430" w:rsidRDefault="0060451A" w:rsidP="0060451A">
      <w:pPr>
        <w:rPr>
          <w:sz w:val="16"/>
        </w:rPr>
      </w:pPr>
      <w:r w:rsidRPr="00A87430">
        <w:rPr>
          <w:sz w:val="16"/>
        </w:rPr>
        <w:t xml:space="preserve">This consciousness is a sense of the world’s inherent goodness, and that a balance between the other and oneself is necessary to experience that beauty. 83 It is an awareness that separation is only for the experience of community and ultimately Oneness and the Dao. It also follows, as some people in early America understood, only when the common weal and individual pursuits are in harmony can people enjoy true equality and liberty and thus the freedom to pursue that happiness the world provides. This enlightened sense brings together Immanuel Kant’s individualism and Jeremy Bentham’s utilitarianism in a way that achieves much more than either could do separately. 84 81 PENNSYLVANIA CONSTITUTION OF 1776, Article XIV (noting “[t]hat a frequent recurrence to fundamental principles, and a firm adherence to justice, moderation, temperance, industry, and frugality are absolutely necessary to preserve the blessings of liberty, and keep a government free”). 82 For an early case law comment on this point, see Currie’s Administrators v. Mutual Assurance Society, 14 Va. 315 (Va. 1809) (noting that a legislature could not limit a subsequent legislature’s actions on a particular matter, but only admonish that any change would violate a natural principle). 83 Professor Gabel calls for realizing an “unalienated relatedness,” while Professor Kennedy might refer to this consciousness as an “intersubjective zap.” See Gabel and Kennedy, Roll Over, supra note 36, at 1-14 (1984). Gabel also noted that union and otherness represent a false duality. Id. at 21. 84 Bentham’s utilitarianism would be considered a communalism to the extent it is concerned with the greatest good for the greatest number of people. In harmony with individualism, this communalism achieves the greatest good for everyone. In other words, there are no losers. Similarly, with respect to Kant’s individualism, people are not considered a means to an end. Electronic copy available at: https://ssrn.com/abstract=2441773 17 The problem is not liberalism per se.85 A strict republicanism, as in state Communism, was as dysfunctional as the Lochner era’s liberalism—both lasted less than 50 years. Whereas capitalism overemphasized the individual, Communism overplayed the communal. Without a genuine connection among people, the forced equality saps the work spirit and the society crumbles. Nor is the solution a capitalistic-socialism, as in modern China—in contrast with the socialisticcapitalism found in America. </w:t>
      </w:r>
      <w:r w:rsidRPr="00A87430">
        <w:rPr>
          <w:rStyle w:val="Emphasis"/>
          <w:highlight w:val="cyan"/>
        </w:rPr>
        <w:t>Emphasizing socialist principles without a deeper connection among the people also only perpetuates a wayward system.</w:t>
      </w:r>
      <w:r w:rsidRPr="00A87430">
        <w:rPr>
          <w:sz w:val="16"/>
        </w:rPr>
        <w:t xml:space="preserve"> The two sets of social norms may differ, but the underlying problem is the same. To foster or preserve this consciousness, the law needs to structure social institutions and decide legal disputes in ways that facilitate this consciousness. In this respect, as in early America, the law must promote a harmonious balance between the common weal and individual pursuits, and discourage purely private material aims, recognizing they are neither productive nor fulfilling as they may seem. In this role, the law must be integrative—it must contemplate various personal and social factors, including the psychological, sociological, political, and economic. 86 At the level of legal theory, the opposing sides like Formalism and 85 This point, and critique of CLS, was noted early on. See Mark Hager, Book Review, Against Liberal Ideology: A Guide to Critical Legal Studies, by Mark Kelman, 37 AM. L. REV. 1051, 1057-59 (1988). 86 Professor Gabel has suggested that such a legal system will stress restorative justice, mediation movements, holistic lawyers and integrated legal education. See Gabel, Spiritual Practice, supra note 33, at 530-531. Electronic copy available at: https://ssrn.com/abstract=2441773 18 Realism as well as naturalism and positivism also must come back together—again as in early America—to constitute a simple holistic wisdom.87 </w:t>
      </w:r>
      <w:r w:rsidRPr="00A87430">
        <w:rPr>
          <w:rStyle w:val="Emphasis"/>
          <w:highlight w:val="cyan"/>
        </w:rPr>
        <w:t>Attaining a harmonious consciousness</w:t>
      </w:r>
      <w:r w:rsidRPr="00A87430">
        <w:rPr>
          <w:sz w:val="16"/>
        </w:rPr>
        <w:t xml:space="preserve">, at the same time, will reduce the need for law and legal theory. 88 Daoism stresses that in a balanced state, people believe the goodness has occurred naturally.89 Rather than a stratified society, which many early Americans also sought to avoid, </w:t>
      </w:r>
      <w:r w:rsidRPr="00A87430">
        <w:rPr>
          <w:rStyle w:val="Emphasis"/>
          <w:highlight w:val="cyan"/>
        </w:rPr>
        <w:t xml:space="preserve">people will seek arrangements where they can </w:t>
      </w:r>
      <w:r w:rsidRPr="00A87430">
        <w:rPr>
          <w:sz w:val="16"/>
        </w:rPr>
        <w:t>live and</w:t>
      </w:r>
      <w:r w:rsidRPr="00A87430">
        <w:rPr>
          <w:rStyle w:val="Emphasis"/>
          <w:highlight w:val="cyan"/>
        </w:rPr>
        <w:t xml:space="preserve"> work in harmony with each other. </w:t>
      </w:r>
      <w:r w:rsidRPr="00A87430">
        <w:rPr>
          <w:sz w:val="16"/>
        </w:rPr>
        <w:t xml:space="preserve">There thus will be less </w:t>
      </w:r>
      <w:r w:rsidRPr="00A87430">
        <w:rPr>
          <w:sz w:val="16"/>
        </w:rPr>
        <w:lastRenderedPageBreak/>
        <w:t>overt economic conflict. Even</w:t>
      </w:r>
      <w:r w:rsidRPr="00A87430">
        <w:rPr>
          <w:rStyle w:val="Emphasis"/>
          <w:highlight w:val="cyan"/>
        </w:rPr>
        <w:t xml:space="preserve"> in contractual matters, people will seek solutions that benefit all</w:t>
      </w:r>
      <w:r w:rsidRPr="00A87430">
        <w:rPr>
          <w:sz w:val="16"/>
        </w:rPr>
        <w:t>— recognizing that to injure another is to injure the group and ultimately oneself. In torts, similarly, the grounded consciousness will make people reasonable in their daily interactions and reduce negligence. When an accident occurs, the focus will also be on restoring the group’s balance—a solution where all may win. Some may question whether such a consciousness and way of life is possible or even preferable to today’s economic circumstances? At the end of feudalism, many also questioned America’s experiment with democracy, and it worked well in some portions of the country for several decades. The eventual widespread loss of this consciousness and balance between the common weal and individual pursuits, moreover, was not due to economic necessity. Rather, it stemmed from a pride in 87</w:t>
      </w:r>
    </w:p>
    <w:p w14:paraId="7219C658" w14:textId="77777777" w:rsidR="0060451A" w:rsidRPr="00A87430" w:rsidRDefault="0060451A" w:rsidP="0060451A">
      <w:pPr>
        <w:pStyle w:val="Heading4"/>
      </w:pPr>
      <w:r>
        <w:t>Thus t</w:t>
      </w:r>
      <w:r w:rsidRPr="00A87430">
        <w:t>he alternative is creating a harmonious consciousness, making the law integrative, contemplative, and reconsiderate of the Western paradigm</w:t>
      </w:r>
    </w:p>
    <w:p w14:paraId="61DB0691" w14:textId="77777777" w:rsidR="0060451A" w:rsidRPr="00A87430" w:rsidRDefault="0060451A" w:rsidP="0060451A">
      <w:r w:rsidRPr="00A87430">
        <w:t xml:space="preserve">Joseph </w:t>
      </w:r>
      <w:r w:rsidRPr="00A87430">
        <w:rPr>
          <w:rStyle w:val="Style13ptBold"/>
        </w:rPr>
        <w:t>Pratt 14</w:t>
      </w:r>
      <w:r w:rsidRPr="00A87430">
        <w:t>, A Daoist Take on American Legal Theory, No Publication, 5-26-2014, DOA: 10-26-2021, https://papers.ssrn.com/sol3/papers.cfm?abstract_id=2441773, r0w@n</w:t>
      </w:r>
    </w:p>
    <w:p w14:paraId="2A97D865" w14:textId="77777777" w:rsidR="0060451A" w:rsidRDefault="0060451A" w:rsidP="0060451A">
      <w:pPr>
        <w:rPr>
          <w:sz w:val="12"/>
        </w:rPr>
      </w:pPr>
      <w:r w:rsidRPr="00A87430">
        <w:rPr>
          <w:sz w:val="12"/>
        </w:rPr>
        <w:t xml:space="preserve">This consciousness is a sense of the world’s inherent goodness, and that </w:t>
      </w:r>
      <w:r w:rsidRPr="00A87430">
        <w:rPr>
          <w:rStyle w:val="Emphasis"/>
          <w:highlight w:val="cyan"/>
        </w:rPr>
        <w:t>a balance between the other and oneself is necessary to experience</w:t>
      </w:r>
      <w:r w:rsidRPr="00A87430">
        <w:rPr>
          <w:sz w:val="12"/>
        </w:rPr>
        <w:t xml:space="preserve"> that </w:t>
      </w:r>
      <w:r w:rsidRPr="00A87430">
        <w:rPr>
          <w:rStyle w:val="Emphasis"/>
          <w:highlight w:val="cyan"/>
        </w:rPr>
        <w:t>beauty.</w:t>
      </w:r>
      <w:r w:rsidRPr="00A87430">
        <w:rPr>
          <w:sz w:val="12"/>
        </w:rPr>
        <w:t xml:space="preserve"> 83 It is an awareness that </w:t>
      </w:r>
      <w:r w:rsidRPr="00A87430">
        <w:rPr>
          <w:rStyle w:val="Emphasis"/>
          <w:highlight w:val="cyan"/>
        </w:rPr>
        <w:t>separation is only for the experience of community</w:t>
      </w:r>
      <w:r w:rsidRPr="00A87430">
        <w:rPr>
          <w:sz w:val="12"/>
        </w:rPr>
        <w:t xml:space="preserve"> and ultimately Oneness </w:t>
      </w:r>
      <w:r w:rsidRPr="00A87430">
        <w:rPr>
          <w:rStyle w:val="Emphasis"/>
          <w:highlight w:val="cyan"/>
        </w:rPr>
        <w:t>and the Dao.</w:t>
      </w:r>
      <w:r w:rsidRPr="00A87430">
        <w:rPr>
          <w:sz w:val="12"/>
        </w:rPr>
        <w:t xml:space="preserve"> It also follows, as some people in early America understood, only when the common weal and individual pursuits are in harmony can people enjoy true equality and liberty and thus the freedom to pursue that happiness the world provides. This enlightened sense brings together Immanuel Kant’s individualism and Jeremy Bentham’s utilitarianism in a way that achieves much more than either could do separately. 84 81 PENNSYLVANIA CONSTITUTION OF 1776, Article XIV (noting “[t]hat a frequent recurrence to fundamental principles, and a firm adherence to justice, moderation, temperance, industry, and frugality are absolutely necessary to preserve the blessings of liberty, and keep a government free”). 82 For an early case law comment on this point, see Currie’s Administrators v. Mutual Assurance Society, 14 Va. 315 (Va. 1809) (noting that a legislature could not limit a subsequent legislature’s actions on a particular matter, but only admonish that any change would violate a natural principle). 83 Professor Gabel calls for realizing an “unalienated relatedness,” while Professor Kennedy might refer to this consciousness as an “intersubjective zap.” See Gabel and Kennedy, Roll Over, supra note 36, at 1-14 (1984). Gabel also noted that union and otherness represent a false duality. Id. at 21. 84 Bentham’s utilitarianism would be considered a communalism to the extent it is concerned with the greatest good for the greatest number of people. In harmony with individualism, this communalism achieves the greatest good for everyone. In other words, there are no losers. Similarly, with respect to Kant’s individualism, people are not considered a means to an end. Electronic copy available at: https://ssrn.com/abstract=2441773 17 The problem is not liberalism per se.85 A strict republicanism, as in state Communism, was as dysfunctional as the Lochner era’s liberalism—both lasted less than 50 years. Whereas capitalism overemphasized the individual, Communism overplayed the communal. Without a genuine connection among people, the forced equality saps the work spirit and the society crumbles. Nor is the solution a capitalistic-socialism, as in modern China—in contrast with the socialisticcapitalism found in America. Emphasizing socialist principles without a deeper connection among the people also only perpetuates a wayward system. The two sets of social norms may differ, but the underlying problem is the same. </w:t>
      </w:r>
      <w:r w:rsidRPr="00A87430">
        <w:rPr>
          <w:rStyle w:val="Emphasis"/>
          <w:highlight w:val="cyan"/>
        </w:rPr>
        <w:t xml:space="preserve">To foster or preserve this consciousness, the law needs to structure social institutions and decide legal disputes in ways that facilitate this consciousness. </w:t>
      </w:r>
      <w:r w:rsidRPr="00A87430">
        <w:rPr>
          <w:sz w:val="12"/>
        </w:rPr>
        <w:t>In this respect, as in early America,</w:t>
      </w:r>
      <w:r w:rsidRPr="00A87430">
        <w:rPr>
          <w:rStyle w:val="Emphasis"/>
          <w:highlight w:val="cyan"/>
        </w:rPr>
        <w:t xml:space="preserve"> the law must promote a harmonious balance between the common weal and individual pursuits, and discourage purely private material aims</w:t>
      </w:r>
      <w:r w:rsidRPr="00A87430">
        <w:rPr>
          <w:sz w:val="12"/>
        </w:rPr>
        <w:t>, recognizing they are neither productive nor fulfilling as they may seem.</w:t>
      </w:r>
      <w:r w:rsidRPr="00A87430">
        <w:rPr>
          <w:rStyle w:val="Emphasis"/>
          <w:highlight w:val="cyan"/>
        </w:rPr>
        <w:t xml:space="preserve"> In this role, the law must be integrative—it must contemplate various personal and social factors, including the psychological, sociological, political, and economic</w:t>
      </w:r>
      <w:r w:rsidRPr="00A87430">
        <w:rPr>
          <w:sz w:val="12"/>
        </w:rPr>
        <w:t xml:space="preserve">. 86 At the level of legal theory, the opposing sides like Formalism and 85 This point, and critique of CLS, was noted early on. See Mark Hager, Book Review, Against Liberal Ideology: A Guide to Critical Legal Studies, by Mark Kelman, 37 AM. L. REV. 1051, 1057-59 (1988). 86 Professor Gabel has suggested that such a legal system will stress restorative justice, mediation movements, holistic lawyers and integrated legal education. See Gabel, Spiritual Practice, supra note 33, at 530-531. Electronic copy available at: https://ssrn.com/abstract=2441773 18 Realism as well as naturalism and positivism also must come back together—again as in early America—to constitute a simple holistic wisdom.87 Attaining a harmonious consciousness, at the same time, will reduce the need for law and legal theory. 88 Daoism stresses that in a balanced state, people believe the goodness has occurred naturally.89 Rather than a stratified society, which many early Americans also sought to avoid, people will seek arrangements where they can live and work in harmony with each other. There thus will be less overt economic conflict. Even in contractual matters, people will seek solutions that benefit all— recognizing that to injure another is to injure the group and ultimately oneself. In torts, similarly, the grounded consciousness will make people reasonable in their daily interactions and reduce negligence. When an accident occurs, the focus will also be on restoring the group’s balance—a solution where all may win. Some may question whether such a consciousness and way of life is possible or even preferable to today’s economic circumstances? At the end of feudalism, many also questioned America’s experiment with democracy, and it worked well in some portions of the country for several decades. The eventual widespread loss of this consciousness and balance between the common weal and individual pursuits, moreover, was not due to economic necessity. Rather, it stemmed from a pride in 87 Opposite theories like formalism and realism as well as naturalism and positivism unite in a wise contemplation to restore the Dao. 88 Others have noted that a common vision of the “Good” reduces explicit laws and legal institutions. See, e.g., ROBERT MANGABEIRA UNGER, LAW IN MODERN SOCIETY 241-242 (1976). 89 The Daodejing stresses this natural way. See, e.g., TAO TE CHING, supra note 5, at 73 (ch. 17). Electronic copy available at: https://ssrn.com/abstract=2441773 19 purely material gain—a sense that the individual self could outstrip the whole. It was a wrong step in a right direction. With a holistic consciousness, people again will be free to create and invent new ways of doing things. These </w:t>
      </w:r>
      <w:r w:rsidRPr="00A87430">
        <w:rPr>
          <w:rStyle w:val="Emphasis"/>
          <w:highlight w:val="cyan"/>
        </w:rPr>
        <w:t>new ways, moreover, will accord with the</w:t>
      </w:r>
      <w:r w:rsidRPr="00A87430">
        <w:rPr>
          <w:sz w:val="12"/>
        </w:rPr>
        <w:t xml:space="preserve"> underlying natural order and thus be more productive than </w:t>
      </w:r>
      <w:r w:rsidRPr="00A87430">
        <w:rPr>
          <w:rStyle w:val="Emphasis"/>
          <w:highlight w:val="cyan"/>
        </w:rPr>
        <w:t>the former methods. In the present</w:t>
      </w:r>
      <w:r w:rsidRPr="00A87430">
        <w:rPr>
          <w:sz w:val="12"/>
        </w:rPr>
        <w:t>, post-capitalistic-industrial</w:t>
      </w:r>
      <w:r w:rsidRPr="00A87430">
        <w:rPr>
          <w:rStyle w:val="Emphasis"/>
          <w:highlight w:val="cyan"/>
        </w:rPr>
        <w:t xml:space="preserve"> era, this harmonious approach will open up new metaphysical-physical possibilities</w:t>
      </w:r>
      <w:r w:rsidRPr="00A87430">
        <w:rPr>
          <w:sz w:val="12"/>
        </w:rPr>
        <w:t xml:space="preserve">, which have few, if any, of the negative side effects, such as pollution, cancer and war, of the discordant system. Just as America’s early homesteading outstripped feudalistic agricultural systems, a holistic approach to manufacturing will surpass the capitalistic-industrial order’s methods. In connection with a harmonious economy, this consciousness, by creating a stable community of secure individuals, will free people from the alienation and thus errant desire and displacement activity of modern societies. In the balanced state, people will be free to experience the world on a deeper and fuller basis. 90 Each person will have the opportunity to realize his or her unique contribution to the whole and thereby attain the happiness that ordinary existence promises. The social norms that previously channeled and controlled displacement activity will become redundant. </w:t>
      </w:r>
      <w:r w:rsidRPr="00A87430">
        <w:rPr>
          <w:sz w:val="12"/>
        </w:rPr>
        <w:lastRenderedPageBreak/>
        <w:t>When it comes to any such displacement conflict</w:t>
      </w:r>
      <w:r w:rsidRPr="00A87430">
        <w:rPr>
          <w:rStyle w:val="Emphasis"/>
          <w:highlight w:val="cyan"/>
        </w:rPr>
        <w:t>, the law will seek integrative ways to restore individual and societal balance</w:t>
      </w:r>
      <w:r w:rsidRPr="00A87430">
        <w:rPr>
          <w:sz w:val="12"/>
        </w:rPr>
        <w:t>. Finally, this consciousness, by showing individual health is related to universal principles of balance and harmony, will encourage people to lead healthy lives and 90 CLS scholars seeking to transcend ill-liberal tendencies have noted this relationship. See, e.g., Gabel and Kennedy, Roll Over, supra note 36. Electronic copy available at: https://ssrn.com/abstract=2441773 20 take responsibility for their illnesses. Daoist metaphysics demonstrates that harmony between the Yin and Yang applies all the way down to the cellular level (and farther). 91 When people live in balance, they accord with universal principles and experience physical, spiritual, and mental health. People will also recognize disease is a sign of imbalance and a call for adjusting a person’s consciousness. This natural health and individual responsibility will greatly reduce the need for tertiary social welfare norms.</w:t>
      </w:r>
      <w:r w:rsidRPr="00A87430">
        <w:rPr>
          <w:rStyle w:val="Emphasis"/>
          <w:highlight w:val="cyan"/>
        </w:rPr>
        <w:t xml:space="preserve"> This basic change, of course, goes deeper than general legal norms. It calls for a reconsideration of the modern Western paradigm based on material separation</w:t>
      </w:r>
      <w:r w:rsidRPr="00A87430">
        <w:rPr>
          <w:sz w:val="12"/>
        </w:rPr>
        <w:t xml:space="preserve"> (e.g., Newtonian physics, Darwinian biology, Freudian psychology, and Weberian sociology). As already noted, Daoism shows that the </w:t>
      </w:r>
      <w:r w:rsidRPr="00A87430">
        <w:rPr>
          <w:rStyle w:val="Emphasis"/>
          <w:highlight w:val="cyan"/>
        </w:rPr>
        <w:t>explicit separation is only for an implicit connection and ultimately Oneness and the Dao</w:t>
      </w:r>
      <w:r w:rsidRPr="00A87430">
        <w:rPr>
          <w:sz w:val="12"/>
        </w:rPr>
        <w:t xml:space="preserve">. 92 At the same time, this </w:t>
      </w:r>
      <w:r w:rsidRPr="00A87430">
        <w:rPr>
          <w:rStyle w:val="Emphasis"/>
          <w:highlight w:val="cyan"/>
        </w:rPr>
        <w:t>change in consciousness calls for a return to a holistic sense</w:t>
      </w:r>
      <w:r w:rsidRPr="00A87430">
        <w:rPr>
          <w:sz w:val="12"/>
        </w:rPr>
        <w:t xml:space="preserve">, as America’s founders understood, </w:t>
      </w:r>
      <w:r w:rsidRPr="00A87430">
        <w:rPr>
          <w:rStyle w:val="Emphasis"/>
          <w:highlight w:val="cyan"/>
        </w:rPr>
        <w:t>of people and the world as inherently good</w:t>
      </w:r>
      <w:r w:rsidRPr="00A87430">
        <w:rPr>
          <w:sz w:val="12"/>
        </w:rPr>
        <w:t xml:space="preserve"> (the divine essence itself). This lucidity will resolve many disputes within academic fields and between science and religious forums. It will bring the various strands of thinking back under a single roof. In this respect, Daoism is a complete account of reality. 93 91 See WANG, YINYANG, supra note 6, at 2, citing the 200 C.E. Huangdi Neijing. 92 Quantum physics certainly challenges the traditional order, and some notable physicists have already argued an approach similar to Daoism. See, e.g., DAVID BOHM, WHOLENESS AND THE IMPLICATE ORDER (1980). See also, DAVID BOHM,ON CREATIVITY 104 (1996) (calling for a new mathematics that calls attention to a whole movement and to particular things only in some secondary function). 93 It’s not that this grand unified theory can be proven rationally, as Daoism holds, it can only be shown that it could be no other way. Electronic copy available at: https://ssrn.com/abstract=2441773 21 At some point, this change in consciousness is inevitable—as Daoism illustrates, the present situation is unsustainable. Conflict has served its purpose: disharmony is necessary for the experience of harmony and ultimately Oneness and the Dao. As described in Part III, however, the current economic conflict is dysfunctional, and the cultural and social welfare strife crippling.94 Throughout history, a conflicted society has always had to evolve or it would collapse;95 and, again, neither the law nor any other social norm could do anything about it. Many of America’s late 18th century constitutionalists understood that the conflict between liberalism and republicanism was inimical to democracy and a natural happiness. As Daoism also notes, this question is not a philosophical issue, it is a metaphysical point. Daoism demonstrates the whole is greater than the sum of its parts. </w:t>
      </w:r>
      <w:r w:rsidRPr="00A87430">
        <w:rPr>
          <w:rStyle w:val="Emphasis"/>
          <w:highlight w:val="cyan"/>
        </w:rPr>
        <w:t>When the implicit connection and explicit separation come together in harmony, a person may experience Oneness and ultimately the Dao</w:t>
      </w:r>
      <w:r w:rsidRPr="00A87430">
        <w:rPr>
          <w:sz w:val="12"/>
        </w:rPr>
        <w:t>.96 This ancient wisdom is simple but profound. In the modern era, thinkers must work to understand its implications. 97 There is much to do within current fields like physics, health, and divinity. In typical 94 Externalities are much greater than most people recognize, and include things like routine pollution, war and cancer. 95 Feudalism, for example, either transitioned to a balanced homesteading (something akin to early America) or collapsed (like what happened in Russia). 96 Professor Wang also noted this point. See WANG, YINYANG, supra note 6, at 223 (describing how “[t]he whole emergent regularity is more than the sum of its parts”). 97 For the many nuances of just the Yin and Yang, see Professor Wang’s book. WANG, YINYANG, supra note 6. Electronic copy available at: https://ssrn.com/abstract=2441773 22 Daoist fashion, this Eastern understanding calls for a Western pragmatism.98 In such a harmoniousstate may lie the solution to the world’s present challenges.</w:t>
      </w:r>
    </w:p>
    <w:p w14:paraId="1E556DDD" w14:textId="5E1C8F23" w:rsidR="0060451A" w:rsidRDefault="00DE1BDF" w:rsidP="0060451A">
      <w:pPr>
        <w:pStyle w:val="Heading2"/>
      </w:pPr>
      <w:r>
        <w:lastRenderedPageBreak/>
        <w:t>4</w:t>
      </w:r>
      <w:r w:rsidR="0060451A" w:rsidRPr="005E5491">
        <w:t>-</w:t>
      </w:r>
      <w:r w:rsidR="0060451A">
        <w:t>Util</w:t>
      </w:r>
    </w:p>
    <w:p w14:paraId="4E648296" w14:textId="77777777" w:rsidR="0060451A" w:rsidRPr="005E5491" w:rsidRDefault="0060451A" w:rsidP="0060451A">
      <w:pPr>
        <w:spacing w:before="40" w:after="0" w:line="240" w:lineRule="auto"/>
        <w:rPr>
          <w:rFonts w:ascii="Times New Roman" w:eastAsia="Times New Roman" w:hAnsi="Times New Roman" w:cs="Times New Roman"/>
          <w:sz w:val="24"/>
        </w:rPr>
      </w:pPr>
      <w:r w:rsidRPr="005E5491">
        <w:rPr>
          <w:rFonts w:eastAsia="Times New Roman"/>
          <w:b/>
          <w:bCs/>
          <w:color w:val="000000"/>
          <w:sz w:val="26"/>
          <w:szCs w:val="26"/>
        </w:rPr>
        <w:t>First- Pleasure and pain are the starting point for moral reasoning—they’re our most baseline desires and the only things that explain the intrinsic value of objects or actions</w:t>
      </w:r>
    </w:p>
    <w:p w14:paraId="00F2A364" w14:textId="77777777" w:rsidR="0060451A" w:rsidRPr="005E5491" w:rsidRDefault="0060451A" w:rsidP="0060451A">
      <w:pPr>
        <w:spacing w:line="240" w:lineRule="auto"/>
        <w:rPr>
          <w:rFonts w:ascii="Times New Roman" w:eastAsia="Times New Roman" w:hAnsi="Times New Roman" w:cs="Times New Roman"/>
          <w:sz w:val="24"/>
        </w:rPr>
      </w:pPr>
      <w:r w:rsidRPr="005E5491">
        <w:rPr>
          <w:rFonts w:eastAsia="Times New Roman"/>
          <w:b/>
          <w:bCs/>
          <w:color w:val="000000"/>
          <w:sz w:val="26"/>
          <w:szCs w:val="26"/>
        </w:rPr>
        <w:t>Moen 16</w:t>
      </w:r>
      <w:r w:rsidRPr="005E5491">
        <w:rPr>
          <w:rFonts w:eastAsia="Times New Roman"/>
          <w:color w:val="000000"/>
          <w:szCs w:val="22"/>
        </w:rPr>
        <w:t xml:space="preserve"> [Ole Martin Moen, Research Fellow in Philosophy at University of Oslo “An Argument for Hedonism” Journal of Value Inquiry (Springer), 50 (2) 2016: 267–281] SJDI</w:t>
      </w:r>
    </w:p>
    <w:p w14:paraId="7772E035" w14:textId="77777777" w:rsidR="0060451A" w:rsidRPr="005E5491" w:rsidRDefault="0060451A" w:rsidP="0060451A">
      <w:pPr>
        <w:spacing w:line="240" w:lineRule="auto"/>
        <w:rPr>
          <w:rFonts w:ascii="Times New Roman" w:eastAsia="Times New Roman" w:hAnsi="Times New Roman" w:cs="Times New Roman"/>
          <w:sz w:val="24"/>
        </w:rPr>
      </w:pPr>
      <w:r w:rsidRPr="005E5491">
        <w:rPr>
          <w:rFonts w:eastAsia="Times New Roman"/>
          <w:color w:val="000000"/>
          <w:szCs w:val="22"/>
        </w:rPr>
        <w:t xml:space="preserve">Let us start by observing, empirically, that </w:t>
      </w:r>
      <w:r w:rsidRPr="005E5491">
        <w:rPr>
          <w:rFonts w:eastAsia="Times New Roman"/>
          <w:color w:val="000000"/>
          <w:szCs w:val="22"/>
          <w:u w:val="single"/>
        </w:rPr>
        <w:t xml:space="preserve">a widely shared judgment about intrinsic value and disvalue is that </w:t>
      </w:r>
      <w:r w:rsidRPr="005E5491">
        <w:rPr>
          <w:rFonts w:eastAsia="Times New Roman"/>
          <w:color w:val="000000"/>
          <w:szCs w:val="22"/>
          <w:u w:val="single"/>
          <w:shd w:val="clear" w:color="auto" w:fill="00FF00"/>
        </w:rPr>
        <w:t>pleasure is intrinsically valuable and pain is intrinsically disvaluable</w:t>
      </w:r>
      <w:r w:rsidRPr="005E5491">
        <w:rPr>
          <w:rFonts w:eastAsia="Times New Roman"/>
          <w:color w:val="000000"/>
          <w:szCs w:val="22"/>
          <w:u w:val="single"/>
        </w:rPr>
        <w:t>. On virtually any proposed list of intrinsic values and disvalues (we will look at some of them below), pleasure is included among the intrinsic values and pain among the intrinsic disvalues</w:t>
      </w:r>
      <w:r w:rsidRPr="005E5491">
        <w:rPr>
          <w:rFonts w:eastAsia="Times New Roman"/>
          <w:b/>
          <w:bCs/>
          <w:color w:val="000000"/>
          <w:szCs w:val="22"/>
          <w:u w:val="single"/>
        </w:rPr>
        <w:t>.</w:t>
      </w:r>
      <w:r w:rsidRPr="005E5491">
        <w:rPr>
          <w:rFonts w:eastAsia="Times New Roman"/>
          <w:color w:val="000000"/>
          <w:szCs w:val="22"/>
        </w:rPr>
        <w:t xml:space="preserve"> This inclusion makes intuitive sense, moreover, for </w:t>
      </w:r>
      <w:r w:rsidRPr="005E5491">
        <w:rPr>
          <w:rFonts w:eastAsia="Times New Roman"/>
          <w:color w:val="000000"/>
          <w:szCs w:val="22"/>
          <w:u w:val="single"/>
          <w:shd w:val="clear" w:color="auto" w:fill="00FF00"/>
        </w:rPr>
        <w:t>there is something undeniably good about</w:t>
      </w:r>
      <w:r w:rsidRPr="005E5491">
        <w:rPr>
          <w:rFonts w:eastAsia="Times New Roman"/>
          <w:color w:val="000000"/>
          <w:szCs w:val="22"/>
          <w:u w:val="single"/>
        </w:rPr>
        <w:t xml:space="preserve"> the way </w:t>
      </w:r>
      <w:r w:rsidRPr="005E5491">
        <w:rPr>
          <w:rFonts w:eastAsia="Times New Roman"/>
          <w:color w:val="000000"/>
          <w:szCs w:val="22"/>
          <w:u w:val="single"/>
          <w:shd w:val="clear" w:color="auto" w:fill="00FF00"/>
        </w:rPr>
        <w:t>pleasure</w:t>
      </w:r>
      <w:r w:rsidRPr="005E5491">
        <w:rPr>
          <w:rFonts w:eastAsia="Times New Roman"/>
          <w:color w:val="000000"/>
          <w:szCs w:val="22"/>
          <w:u w:val="single"/>
        </w:rPr>
        <w:t xml:space="preserve"> feels </w:t>
      </w:r>
      <w:r w:rsidRPr="005E5491">
        <w:rPr>
          <w:rFonts w:eastAsia="Times New Roman"/>
          <w:color w:val="000000"/>
          <w:szCs w:val="22"/>
          <w:u w:val="single"/>
          <w:shd w:val="clear" w:color="auto" w:fill="00FF00"/>
        </w:rPr>
        <w:t>and something undeniably bad about</w:t>
      </w:r>
      <w:r w:rsidRPr="005E5491">
        <w:rPr>
          <w:rFonts w:eastAsia="Times New Roman"/>
          <w:color w:val="000000"/>
          <w:szCs w:val="22"/>
          <w:u w:val="single"/>
        </w:rPr>
        <w:t xml:space="preserve"> the way </w:t>
      </w:r>
      <w:r w:rsidRPr="005E5491">
        <w:rPr>
          <w:rFonts w:eastAsia="Times New Roman"/>
          <w:color w:val="000000"/>
          <w:szCs w:val="22"/>
          <w:u w:val="single"/>
          <w:shd w:val="clear" w:color="auto" w:fill="00FF00"/>
        </w:rPr>
        <w:t>pain</w:t>
      </w:r>
      <w:r w:rsidRPr="005E5491">
        <w:rPr>
          <w:rFonts w:eastAsia="Times New Roman"/>
          <w:color w:val="000000"/>
          <w:szCs w:val="22"/>
          <w:u w:val="single"/>
        </w:rPr>
        <w:t xml:space="preserve"> feels, and neither the goodness of pleasure nor the badness of pain seems to be exhausted by the further effects that these experiences might have.</w:t>
      </w:r>
      <w:r w:rsidRPr="005E5491">
        <w:rPr>
          <w:rFonts w:eastAsia="Times New Roman"/>
          <w:color w:val="000000"/>
          <w:szCs w:val="22"/>
        </w:rPr>
        <w:t xml:space="preserve"> “Pleasure” and “pain” are here understood inclusively, as encompassing anything hedonically positive and anything hedonically negative.2 </w:t>
      </w:r>
      <w:r w:rsidRPr="005E5491">
        <w:rPr>
          <w:rFonts w:eastAsia="Times New Roman"/>
          <w:color w:val="000000"/>
          <w:szCs w:val="22"/>
          <w:u w:val="single"/>
        </w:rPr>
        <w:t xml:space="preserve">The special </w:t>
      </w:r>
      <w:r w:rsidRPr="005E5491">
        <w:rPr>
          <w:rFonts w:eastAsia="Times New Roman"/>
          <w:color w:val="000000"/>
          <w:szCs w:val="22"/>
          <w:u w:val="single"/>
          <w:shd w:val="clear" w:color="auto" w:fill="00FF00"/>
        </w:rPr>
        <w:t>value statuses of pleasure and pain are manifested in how we treat</w:t>
      </w:r>
      <w:r w:rsidRPr="005E5491">
        <w:rPr>
          <w:rFonts w:eastAsia="Times New Roman"/>
          <w:color w:val="000000"/>
          <w:szCs w:val="22"/>
          <w:u w:val="single"/>
        </w:rPr>
        <w:t xml:space="preserve"> these </w:t>
      </w:r>
      <w:r w:rsidRPr="005E5491">
        <w:rPr>
          <w:rFonts w:eastAsia="Times New Roman"/>
          <w:color w:val="000000"/>
          <w:szCs w:val="22"/>
          <w:u w:val="single"/>
          <w:shd w:val="clear" w:color="auto" w:fill="00FF00"/>
        </w:rPr>
        <w:t>experiences in</w:t>
      </w:r>
      <w:r w:rsidRPr="005E5491">
        <w:rPr>
          <w:rFonts w:eastAsia="Times New Roman"/>
          <w:color w:val="000000"/>
          <w:szCs w:val="22"/>
          <w:u w:val="single"/>
        </w:rPr>
        <w:t xml:space="preserve"> our </w:t>
      </w:r>
      <w:r w:rsidRPr="005E5491">
        <w:rPr>
          <w:rFonts w:eastAsia="Times New Roman"/>
          <w:color w:val="000000"/>
          <w:szCs w:val="22"/>
          <w:u w:val="single"/>
          <w:shd w:val="clear" w:color="auto" w:fill="00FF00"/>
        </w:rPr>
        <w:t>everyday reasoning</w:t>
      </w:r>
      <w:r w:rsidRPr="005E5491">
        <w:rPr>
          <w:rFonts w:eastAsia="Times New Roman"/>
          <w:color w:val="000000"/>
          <w:szCs w:val="22"/>
          <w:u w:val="single"/>
        </w:rPr>
        <w:t xml:space="preserve"> about values</w:t>
      </w:r>
      <w:r w:rsidRPr="005E5491">
        <w:rPr>
          <w:rFonts w:eastAsia="Times New Roman"/>
          <w:b/>
          <w:bCs/>
          <w:color w:val="000000"/>
          <w:szCs w:val="22"/>
          <w:u w:val="single"/>
        </w:rPr>
        <w:t>.</w:t>
      </w:r>
      <w:r w:rsidRPr="005E5491">
        <w:rPr>
          <w:rFonts w:eastAsia="Times New Roman"/>
          <w:color w:val="000000"/>
          <w:szCs w:val="22"/>
        </w:rPr>
        <w:t xml:space="preserve"> If you tell me that you are heading for the convenience store, </w:t>
      </w:r>
      <w:r w:rsidRPr="005E5491">
        <w:rPr>
          <w:rFonts w:eastAsia="Times New Roman"/>
          <w:color w:val="000000"/>
          <w:szCs w:val="22"/>
          <w:u w:val="single"/>
        </w:rPr>
        <w:t>I might ask: “What for?” This is a reasonable question, for when you go to the convenience store you usually do so</w:t>
      </w:r>
      <w:r w:rsidRPr="005E5491">
        <w:rPr>
          <w:rFonts w:eastAsia="Times New Roman"/>
          <w:color w:val="000000"/>
          <w:szCs w:val="22"/>
        </w:rPr>
        <w:t xml:space="preserve">, not merely for the sake of going to the convenience store, but </w:t>
      </w:r>
      <w:r w:rsidRPr="005E5491">
        <w:rPr>
          <w:rFonts w:eastAsia="Times New Roman"/>
          <w:color w:val="000000"/>
          <w:szCs w:val="22"/>
          <w:u w:val="single"/>
        </w:rPr>
        <w:t>for the sake of achieving something further that you deem to be valuable</w:t>
      </w:r>
      <w:r w:rsidRPr="005E5491">
        <w:rPr>
          <w:rFonts w:eastAsia="Times New Roman"/>
          <w:b/>
          <w:bCs/>
          <w:color w:val="000000"/>
          <w:szCs w:val="22"/>
          <w:u w:val="single"/>
        </w:rPr>
        <w:t>.</w:t>
      </w:r>
      <w:r w:rsidRPr="005E5491">
        <w:rPr>
          <w:rFonts w:eastAsia="Times New Roman"/>
          <w:color w:val="000000"/>
          <w:szCs w:val="22"/>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5E5491">
        <w:rPr>
          <w:rFonts w:eastAsia="Times New Roman"/>
          <w:color w:val="000000"/>
          <w:szCs w:val="22"/>
          <w:u w:val="single"/>
        </w:rPr>
        <w:t xml:space="preserve">If I then proceed by asking “But what is the pleasure of drinking the soda good for?” the discussion is likely to reach an awkward end. The reason is that the </w:t>
      </w:r>
      <w:r w:rsidRPr="005E5491">
        <w:rPr>
          <w:rFonts w:eastAsia="Times New Roman"/>
          <w:color w:val="000000"/>
          <w:szCs w:val="22"/>
          <w:u w:val="single"/>
          <w:shd w:val="clear" w:color="auto" w:fill="00FF00"/>
        </w:rPr>
        <w:t>pleasure is not good for anything further</w:t>
      </w:r>
      <w:r w:rsidRPr="005E5491">
        <w:rPr>
          <w:rFonts w:eastAsia="Times New Roman"/>
          <w:color w:val="000000"/>
          <w:szCs w:val="22"/>
          <w:u w:val="single"/>
        </w:rPr>
        <w:t>; it is simply that for which going to the convenience store and buying the soda is good.</w:t>
      </w:r>
      <w:r w:rsidRPr="005E5491">
        <w:rPr>
          <w:rFonts w:eastAsia="Times New Roman"/>
          <w:color w:val="000000"/>
          <w:szCs w:val="22"/>
        </w:rPr>
        <w:t>3 As Aristotle observes</w:t>
      </w:r>
      <w:r w:rsidRPr="005E5491">
        <w:rPr>
          <w:rFonts w:eastAsia="Times New Roman"/>
          <w:b/>
          <w:bCs/>
          <w:color w:val="000000"/>
          <w:szCs w:val="22"/>
          <w:u w:val="single"/>
        </w:rPr>
        <w:t xml:space="preserve">: </w:t>
      </w:r>
      <w:r w:rsidRPr="005E5491">
        <w:rPr>
          <w:rFonts w:eastAsia="Times New Roman"/>
          <w:color w:val="000000"/>
          <w:szCs w:val="22"/>
          <w:u w:val="single"/>
        </w:rPr>
        <w:t>“We never ask [a man] what his end is in being pleased, because we assume that pleasure is choice worthy in itself.”</w:t>
      </w:r>
      <w:r w:rsidRPr="005E5491">
        <w:rPr>
          <w:rFonts w:eastAsia="Times New Roman"/>
          <w:color w:val="000000"/>
          <w:szCs w:val="22"/>
        </w:rPr>
        <w:t>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pleasure and pain are both places where we reach the end of the line in matters of value.</w:t>
      </w:r>
    </w:p>
    <w:p w14:paraId="0D1049E5" w14:textId="2B15E53E" w:rsidR="0060451A" w:rsidRPr="005E5491" w:rsidRDefault="0060451A" w:rsidP="0060451A">
      <w:pPr>
        <w:spacing w:before="40" w:after="0" w:line="240" w:lineRule="auto"/>
        <w:rPr>
          <w:rFonts w:ascii="Times New Roman" w:eastAsia="Times New Roman" w:hAnsi="Times New Roman" w:cs="Times New Roman"/>
          <w:sz w:val="24"/>
        </w:rPr>
      </w:pPr>
      <w:r w:rsidRPr="005E5491">
        <w:rPr>
          <w:rFonts w:eastAsia="Times New Roman"/>
          <w:b/>
          <w:bCs/>
          <w:color w:val="000000"/>
          <w:sz w:val="26"/>
          <w:szCs w:val="26"/>
        </w:rPr>
        <w:t>Second- every other value criterion can be explained in reference to pleasure and pain</w:t>
      </w:r>
      <w:r>
        <w:rPr>
          <w:rFonts w:eastAsia="Times New Roman"/>
          <w:b/>
          <w:bCs/>
          <w:color w:val="000000"/>
          <w:sz w:val="26"/>
          <w:szCs w:val="26"/>
        </w:rPr>
        <w:t xml:space="preserve">- they say </w:t>
      </w:r>
      <w:r w:rsidR="00DE1BDF">
        <w:rPr>
          <w:rFonts w:eastAsia="Times New Roman"/>
          <w:b/>
          <w:bCs/>
          <w:color w:val="000000"/>
          <w:sz w:val="26"/>
          <w:szCs w:val="26"/>
        </w:rPr>
        <w:t>libertarianism</w:t>
      </w:r>
      <w:r>
        <w:rPr>
          <w:rFonts w:eastAsia="Times New Roman"/>
          <w:b/>
          <w:bCs/>
          <w:color w:val="000000"/>
          <w:sz w:val="26"/>
          <w:szCs w:val="26"/>
        </w:rPr>
        <w:t xml:space="preserve"> good cuz they think it’ll make stuff better</w:t>
      </w:r>
    </w:p>
    <w:p w14:paraId="44EF7FC7" w14:textId="77777777" w:rsidR="0060451A" w:rsidRPr="005E5491" w:rsidRDefault="0060451A" w:rsidP="0060451A">
      <w:pPr>
        <w:spacing w:before="40" w:after="0" w:line="240" w:lineRule="auto"/>
        <w:rPr>
          <w:rFonts w:ascii="Times New Roman" w:eastAsia="Times New Roman" w:hAnsi="Times New Roman" w:cs="Times New Roman"/>
          <w:sz w:val="24"/>
        </w:rPr>
      </w:pPr>
      <w:r w:rsidRPr="005E5491">
        <w:rPr>
          <w:rFonts w:eastAsia="Times New Roman"/>
          <w:b/>
          <w:bCs/>
          <w:color w:val="000000"/>
          <w:sz w:val="26"/>
          <w:szCs w:val="26"/>
        </w:rPr>
        <w:t>Third- governments need to use expected wellbeing when they make decisions because it’s the only way to weigh conflicting concerns</w:t>
      </w:r>
      <w:r>
        <w:rPr>
          <w:rFonts w:eastAsia="Times New Roman"/>
          <w:b/>
          <w:bCs/>
          <w:color w:val="000000"/>
          <w:sz w:val="26"/>
          <w:szCs w:val="26"/>
        </w:rPr>
        <w:t>- empirically proven since they weigh concerns of workers vs business owners</w:t>
      </w:r>
    </w:p>
    <w:p w14:paraId="3305C7DD" w14:textId="77777777" w:rsidR="0060451A" w:rsidRPr="005E5491" w:rsidRDefault="0060451A" w:rsidP="0060451A"/>
    <w:p w14:paraId="7FD14990" w14:textId="77777777" w:rsidR="0060451A" w:rsidRDefault="0060451A" w:rsidP="0060451A">
      <w:pPr>
        <w:pStyle w:val="Heading2"/>
      </w:pPr>
      <w:r>
        <w:lastRenderedPageBreak/>
        <w:t>Case</w:t>
      </w:r>
    </w:p>
    <w:p w14:paraId="2D7C3E70" w14:textId="154A3BF2" w:rsidR="0009258E" w:rsidRDefault="0009258E" w:rsidP="0060451A">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overview</w:t>
      </w:r>
    </w:p>
    <w:p w14:paraId="3C70BBE4" w14:textId="1E513C1F" w:rsidR="0060451A" w:rsidRDefault="0060451A" w:rsidP="0060451A">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A2 unconditionally valuable</w:t>
      </w:r>
    </w:p>
    <w:p w14:paraId="764CDE5C" w14:textId="0E43A67B" w:rsidR="0060451A" w:rsidRDefault="0060451A" w:rsidP="0060451A">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A2 use freedom to contest- have degrees of freedom- I can read the 1nc but I can’t fly</w:t>
      </w:r>
    </w:p>
    <w:p w14:paraId="545686B6" w14:textId="2E510A5D" w:rsidR="0060451A" w:rsidRDefault="0060451A" w:rsidP="0060451A">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A2 actor spec- absent the government, anarchy is still hierarchical- government is just us being more deliberate about it</w:t>
      </w:r>
    </w:p>
    <w:p w14:paraId="76074FE6" w14:textId="5197095F" w:rsidR="0060451A" w:rsidRDefault="0060451A" w:rsidP="0060451A">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A2 freedom prereqs- no warrant</w:t>
      </w:r>
    </w:p>
    <w:p w14:paraId="2A4F5D00" w14:textId="256D471B" w:rsidR="0060451A" w:rsidRDefault="0060451A" w:rsidP="0060451A">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A2 culpability- assume free will otherwise there’s no point to debating</w:t>
      </w:r>
    </w:p>
    <w:p w14:paraId="6C4DA1E2" w14:textId="780865BD" w:rsidR="0060451A" w:rsidRDefault="0060451A" w:rsidP="0060451A">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Consequences fail</w:t>
      </w:r>
    </w:p>
    <w:p w14:paraId="7533F9D2" w14:textId="79E446C3" w:rsidR="0060451A" w:rsidRDefault="0060451A" w:rsidP="0060451A">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A2 can’t predict- don’t need to be perfect- need to be better</w:t>
      </w:r>
    </w:p>
    <w:p w14:paraId="457B91B0" w14:textId="241C57BE" w:rsidR="0060451A" w:rsidRDefault="0060451A" w:rsidP="0060451A">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A2 normativity- we don’t hold ppl that don’t mess up acccountable- no warrant why conseq means that’s inev</w:t>
      </w:r>
    </w:p>
    <w:p w14:paraId="3AD5E677" w14:textId="3E4818CD" w:rsidR="0060451A" w:rsidRDefault="0060451A" w:rsidP="0060451A">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A2 trust- a- every framework measn different actions in different circumstances b- daoism’s desire systems theory explains what people do way better than blippy phil analytics cuz they have no warrants</w:t>
      </w:r>
    </w:p>
    <w:p w14:paraId="27F1E97A" w14:textId="77777777" w:rsidR="0060451A" w:rsidRDefault="0060451A" w:rsidP="0060451A">
      <w:pPr>
        <w:pStyle w:val="Heading3"/>
      </w:pPr>
      <w:r>
        <w:lastRenderedPageBreak/>
        <w:t>Topic stuff</w:t>
      </w:r>
    </w:p>
    <w:p w14:paraId="0696C13E" w14:textId="77777777" w:rsidR="0060451A" w:rsidRPr="00D05F8A" w:rsidRDefault="0060451A" w:rsidP="0060451A">
      <w:pPr>
        <w:spacing w:before="40"/>
        <w:outlineLvl w:val="3"/>
        <w:rPr>
          <w:rFonts w:ascii="Times New Roman" w:eastAsia="Times New Roman" w:hAnsi="Times New Roman" w:cs="Times New Roman"/>
          <w:b/>
          <w:bCs/>
        </w:rPr>
      </w:pPr>
      <w:r w:rsidRPr="00D05F8A">
        <w:rPr>
          <w:rFonts w:eastAsia="Times New Roman"/>
          <w:b/>
          <w:bCs/>
          <w:color w:val="000000"/>
          <w:sz w:val="26"/>
          <w:szCs w:val="26"/>
        </w:rPr>
        <w:t xml:space="preserve">1] Strikes violate </w:t>
      </w:r>
      <w:r w:rsidRPr="00D05F8A">
        <w:rPr>
          <w:rFonts w:eastAsia="Times New Roman"/>
          <w:b/>
          <w:bCs/>
          <w:color w:val="000000"/>
          <w:sz w:val="26"/>
          <w:szCs w:val="26"/>
          <w:u w:val="single"/>
        </w:rPr>
        <w:t>individual autonomy</w:t>
      </w:r>
      <w:r w:rsidRPr="00D05F8A">
        <w:rPr>
          <w:rFonts w:eastAsia="Times New Roman"/>
          <w:b/>
          <w:bCs/>
          <w:color w:val="000000"/>
          <w:sz w:val="26"/>
          <w:szCs w:val="26"/>
        </w:rPr>
        <w:t xml:space="preserve"> by exercising </w:t>
      </w:r>
      <w:r w:rsidRPr="00D05F8A">
        <w:rPr>
          <w:rFonts w:eastAsia="Times New Roman"/>
          <w:b/>
          <w:bCs/>
          <w:color w:val="000000"/>
          <w:sz w:val="26"/>
          <w:szCs w:val="26"/>
          <w:u w:val="single"/>
        </w:rPr>
        <w:t>coercion</w:t>
      </w:r>
      <w:r w:rsidRPr="00D05F8A">
        <w:rPr>
          <w:rFonts w:eastAsia="Times New Roman"/>
          <w:b/>
          <w:bCs/>
          <w:color w:val="000000"/>
          <w:sz w:val="26"/>
          <w:szCs w:val="26"/>
        </w:rPr>
        <w:t>.</w:t>
      </w:r>
    </w:p>
    <w:p w14:paraId="60802BC8" w14:textId="77777777" w:rsidR="0060451A" w:rsidRPr="00D05F8A" w:rsidRDefault="0060451A" w:rsidP="0060451A">
      <w:pPr>
        <w:rPr>
          <w:rFonts w:ascii="Times New Roman" w:eastAsia="Times New Roman" w:hAnsi="Times New Roman" w:cs="Times New Roman"/>
        </w:rPr>
      </w:pPr>
      <w:r w:rsidRPr="00D05F8A">
        <w:rPr>
          <w:rFonts w:eastAsia="Times New Roman"/>
          <w:b/>
          <w:bCs/>
          <w:color w:val="000000"/>
          <w:sz w:val="26"/>
          <w:szCs w:val="26"/>
        </w:rPr>
        <w:t>Gourevitch 18</w:t>
      </w:r>
      <w:r w:rsidRPr="00D05F8A">
        <w:rPr>
          <w:rFonts w:eastAsia="Times New Roman"/>
          <w:color w:val="000000"/>
          <w:szCs w:val="22"/>
        </w:rPr>
        <w:t xml:space="preserve"> [Alex; Brown University; “The Right to Strike: A Radical View,” American Political Science Review; 2018;</w:t>
      </w:r>
      <w:hyperlink r:id="rId11" w:history="1">
        <w:r w:rsidRPr="00D05F8A">
          <w:rPr>
            <w:rFonts w:eastAsia="Times New Roman"/>
            <w:color w:val="000000"/>
            <w:szCs w:val="22"/>
          </w:rPr>
          <w:t xml:space="preserve"> </w:t>
        </w:r>
        <w:r w:rsidRPr="00D05F8A">
          <w:rPr>
            <w:rFonts w:eastAsia="Times New Roman"/>
            <w:color w:val="1155CC"/>
            <w:szCs w:val="22"/>
            <w:u w:val="single"/>
          </w:rPr>
          <w:t>https://sci-hub.se/10.1017/s0003055418000321]</w:t>
        </w:r>
      </w:hyperlink>
      <w:r w:rsidRPr="00D05F8A">
        <w:rPr>
          <w:rFonts w:eastAsia="Times New Roman"/>
          <w:color w:val="000000"/>
          <w:szCs w:val="22"/>
        </w:rPr>
        <w:t xml:space="preserve"> Justin</w:t>
      </w:r>
    </w:p>
    <w:p w14:paraId="301C83B4" w14:textId="77777777" w:rsidR="0060451A" w:rsidRPr="00D05F8A" w:rsidRDefault="0060451A" w:rsidP="0060451A">
      <w:pPr>
        <w:rPr>
          <w:rFonts w:ascii="Times New Roman" w:eastAsia="Times New Roman" w:hAnsi="Times New Roman" w:cs="Times New Roman"/>
        </w:rPr>
      </w:pPr>
      <w:r w:rsidRPr="00D05F8A">
        <w:rPr>
          <w:rFonts w:eastAsia="Times New Roman"/>
          <w:color w:val="000000"/>
          <w:szCs w:val="22"/>
        </w:rPr>
        <w:t>**Edited for ableist language</w:t>
      </w:r>
    </w:p>
    <w:p w14:paraId="50F56762" w14:textId="77777777" w:rsidR="0060451A" w:rsidRPr="00D05F8A" w:rsidRDefault="0060451A" w:rsidP="0060451A">
      <w:pPr>
        <w:rPr>
          <w:rFonts w:ascii="Times New Roman" w:eastAsia="Times New Roman" w:hAnsi="Times New Roman" w:cs="Times New Roman"/>
        </w:rPr>
      </w:pPr>
      <w:r w:rsidRPr="00D05F8A">
        <w:rPr>
          <w:rFonts w:eastAsia="Times New Roman"/>
          <w:color w:val="000000"/>
          <w:sz w:val="16"/>
          <w:szCs w:val="16"/>
        </w:rPr>
        <w:t xml:space="preserve">Every </w:t>
      </w:r>
      <w:r w:rsidRPr="00D05F8A">
        <w:rPr>
          <w:rFonts w:eastAsia="Times New Roman"/>
          <w:color w:val="000000"/>
          <w:szCs w:val="22"/>
          <w:u w:val="single"/>
        </w:rPr>
        <w:t xml:space="preserve">liberal </w:t>
      </w:r>
      <w:r w:rsidRPr="00D05F8A">
        <w:rPr>
          <w:rFonts w:eastAsia="Times New Roman"/>
          <w:color w:val="000000"/>
          <w:szCs w:val="22"/>
          <w:u w:val="single"/>
          <w:shd w:val="clear" w:color="auto" w:fill="00FF00"/>
        </w:rPr>
        <w:t xml:space="preserve">democracy </w:t>
      </w:r>
      <w:r w:rsidRPr="00D05F8A">
        <w:rPr>
          <w:rFonts w:eastAsia="Times New Roman"/>
          <w:b/>
          <w:bCs/>
          <w:color w:val="000000"/>
          <w:szCs w:val="22"/>
          <w:u w:val="single"/>
          <w:shd w:val="clear" w:color="auto" w:fill="00FF00"/>
        </w:rPr>
        <w:t>recognizes</w:t>
      </w:r>
      <w:r w:rsidRPr="00D05F8A">
        <w:rPr>
          <w:rFonts w:eastAsia="Times New Roman"/>
          <w:color w:val="000000"/>
          <w:szCs w:val="22"/>
          <w:u w:val="single"/>
        </w:rPr>
        <w:t xml:space="preserve"> that workers have a </w:t>
      </w:r>
      <w:r w:rsidRPr="00D05F8A">
        <w:rPr>
          <w:rFonts w:eastAsia="Times New Roman"/>
          <w:b/>
          <w:bCs/>
          <w:color w:val="000000"/>
          <w:szCs w:val="22"/>
          <w:u w:val="single"/>
          <w:shd w:val="clear" w:color="auto" w:fill="00FF00"/>
        </w:rPr>
        <w:t>right</w:t>
      </w:r>
      <w:r w:rsidRPr="00D05F8A">
        <w:rPr>
          <w:rFonts w:eastAsia="Times New Roman"/>
          <w:color w:val="000000"/>
          <w:szCs w:val="22"/>
          <w:u w:val="single"/>
          <w:shd w:val="clear" w:color="auto" w:fill="00FF00"/>
        </w:rPr>
        <w:t xml:space="preserve"> to </w:t>
      </w:r>
      <w:r w:rsidRPr="00D05F8A">
        <w:rPr>
          <w:rFonts w:eastAsia="Times New Roman"/>
          <w:b/>
          <w:bCs/>
          <w:color w:val="000000"/>
          <w:szCs w:val="22"/>
          <w:u w:val="single"/>
          <w:shd w:val="clear" w:color="auto" w:fill="00FF00"/>
        </w:rPr>
        <w:t>strike</w:t>
      </w:r>
      <w:r w:rsidRPr="00D05F8A">
        <w:rPr>
          <w:rFonts w:eastAsia="Times New Roman"/>
          <w:color w:val="000000"/>
          <w:sz w:val="16"/>
          <w:szCs w:val="16"/>
        </w:rPr>
        <w:t xml:space="preserve">. That right is protected in law, sometimes in the constitution itself. Yet </w:t>
      </w:r>
      <w:r w:rsidRPr="00D05F8A">
        <w:rPr>
          <w:rFonts w:eastAsia="Times New Roman"/>
          <w:color w:val="000000"/>
          <w:szCs w:val="22"/>
          <w:u w:val="single"/>
          <w:shd w:val="clear" w:color="auto" w:fill="00FF00"/>
        </w:rPr>
        <w:t xml:space="preserve">strikes pose </w:t>
      </w:r>
      <w:r w:rsidRPr="00D05F8A">
        <w:rPr>
          <w:rFonts w:eastAsia="Times New Roman"/>
          <w:b/>
          <w:bCs/>
          <w:color w:val="000000"/>
          <w:szCs w:val="22"/>
          <w:u w:val="single"/>
          <w:shd w:val="clear" w:color="auto" w:fill="00FF00"/>
        </w:rPr>
        <w:t>serious</w:t>
      </w:r>
      <w:r w:rsidRPr="00D05F8A">
        <w:rPr>
          <w:rFonts w:eastAsia="Times New Roman"/>
          <w:color w:val="000000"/>
          <w:szCs w:val="22"/>
          <w:u w:val="single"/>
          <w:shd w:val="clear" w:color="auto" w:fill="00FF00"/>
        </w:rPr>
        <w:t xml:space="preserve"> </w:t>
      </w:r>
      <w:r w:rsidRPr="00D05F8A">
        <w:rPr>
          <w:rFonts w:eastAsia="Times New Roman"/>
          <w:b/>
          <w:bCs/>
          <w:color w:val="000000"/>
          <w:szCs w:val="22"/>
          <w:u w:val="single"/>
          <w:shd w:val="clear" w:color="auto" w:fill="00FF00"/>
        </w:rPr>
        <w:t>problems</w:t>
      </w:r>
      <w:r w:rsidRPr="00D05F8A">
        <w:rPr>
          <w:rFonts w:eastAsia="Times New Roman"/>
          <w:color w:val="000000"/>
          <w:szCs w:val="22"/>
          <w:u w:val="single"/>
        </w:rPr>
        <w:t xml:space="preserve"> for </w:t>
      </w:r>
      <w:r w:rsidRPr="00D05F8A">
        <w:rPr>
          <w:rFonts w:eastAsia="Times New Roman"/>
          <w:b/>
          <w:bCs/>
          <w:color w:val="000000"/>
          <w:szCs w:val="22"/>
          <w:u w:val="single"/>
        </w:rPr>
        <w:t>liberal</w:t>
      </w:r>
      <w:r w:rsidRPr="00D05F8A">
        <w:rPr>
          <w:rFonts w:eastAsia="Times New Roman"/>
          <w:color w:val="000000"/>
          <w:szCs w:val="22"/>
          <w:u w:val="single"/>
        </w:rPr>
        <w:t xml:space="preserve"> </w:t>
      </w:r>
      <w:r w:rsidRPr="00D05F8A">
        <w:rPr>
          <w:rFonts w:eastAsia="Times New Roman"/>
          <w:b/>
          <w:bCs/>
          <w:color w:val="000000"/>
          <w:szCs w:val="22"/>
          <w:u w:val="single"/>
        </w:rPr>
        <w:t>societies</w:t>
      </w:r>
      <w:r w:rsidRPr="00D05F8A">
        <w:rPr>
          <w:rFonts w:eastAsia="Times New Roman"/>
          <w:color w:val="000000"/>
          <w:szCs w:val="22"/>
          <w:u w:val="single"/>
        </w:rPr>
        <w:t xml:space="preserve">. They involve </w:t>
      </w:r>
      <w:r w:rsidRPr="00D05F8A">
        <w:rPr>
          <w:rFonts w:eastAsia="Times New Roman"/>
          <w:b/>
          <w:bCs/>
          <w:color w:val="000000"/>
          <w:szCs w:val="22"/>
          <w:u w:val="single"/>
        </w:rPr>
        <w:t>violence</w:t>
      </w:r>
      <w:r w:rsidRPr="00D05F8A">
        <w:rPr>
          <w:rFonts w:eastAsia="Times New Roman"/>
          <w:color w:val="000000"/>
          <w:szCs w:val="22"/>
          <w:u w:val="single"/>
        </w:rPr>
        <w:t xml:space="preserve"> and </w:t>
      </w:r>
      <w:r w:rsidRPr="00D05F8A">
        <w:rPr>
          <w:rFonts w:eastAsia="Times New Roman"/>
          <w:b/>
          <w:bCs/>
          <w:color w:val="000000"/>
          <w:szCs w:val="22"/>
          <w:u w:val="single"/>
          <w:shd w:val="clear" w:color="auto" w:fill="00FF00"/>
        </w:rPr>
        <w:t>coercion</w:t>
      </w:r>
      <w:r w:rsidRPr="00D05F8A">
        <w:rPr>
          <w:rFonts w:eastAsia="Times New Roman"/>
          <w:color w:val="000000"/>
          <w:sz w:val="16"/>
          <w:szCs w:val="16"/>
        </w:rPr>
        <w:t xml:space="preserve">, they often </w:t>
      </w:r>
      <w:r w:rsidRPr="00D05F8A">
        <w:rPr>
          <w:rFonts w:eastAsia="Times New Roman"/>
          <w:color w:val="000000"/>
          <w:szCs w:val="22"/>
          <w:u w:val="single"/>
        </w:rPr>
        <w:t>violate</w:t>
      </w:r>
      <w:r w:rsidRPr="00D05F8A">
        <w:rPr>
          <w:rFonts w:eastAsia="Times New Roman"/>
          <w:color w:val="000000"/>
          <w:sz w:val="16"/>
          <w:szCs w:val="16"/>
        </w:rPr>
        <w:t xml:space="preserve"> some </w:t>
      </w:r>
      <w:r w:rsidRPr="00D05F8A">
        <w:rPr>
          <w:rFonts w:eastAsia="Times New Roman"/>
          <w:b/>
          <w:bCs/>
          <w:color w:val="000000"/>
          <w:szCs w:val="22"/>
          <w:u w:val="single"/>
        </w:rPr>
        <w:t>basic</w:t>
      </w:r>
      <w:r w:rsidRPr="00D05F8A">
        <w:rPr>
          <w:rFonts w:eastAsia="Times New Roman"/>
          <w:color w:val="000000"/>
          <w:szCs w:val="22"/>
          <w:u w:val="single"/>
        </w:rPr>
        <w:t xml:space="preserve"> </w:t>
      </w:r>
      <w:r w:rsidRPr="00D05F8A">
        <w:rPr>
          <w:rFonts w:eastAsia="Times New Roman"/>
          <w:b/>
          <w:bCs/>
          <w:color w:val="000000"/>
          <w:szCs w:val="22"/>
          <w:u w:val="single"/>
        </w:rPr>
        <w:t>liberal</w:t>
      </w:r>
      <w:r w:rsidRPr="00D05F8A">
        <w:rPr>
          <w:rFonts w:eastAsia="Times New Roman"/>
          <w:color w:val="000000"/>
          <w:szCs w:val="22"/>
          <w:u w:val="single"/>
        </w:rPr>
        <w:t xml:space="preserve"> </w:t>
      </w:r>
      <w:r w:rsidRPr="00D05F8A">
        <w:rPr>
          <w:rFonts w:eastAsia="Times New Roman"/>
          <w:b/>
          <w:bCs/>
          <w:color w:val="000000"/>
          <w:szCs w:val="22"/>
          <w:u w:val="single"/>
        </w:rPr>
        <w:t>liberties</w:t>
      </w:r>
      <w:r w:rsidRPr="00D05F8A">
        <w:rPr>
          <w:rFonts w:eastAsia="Times New Roman"/>
          <w:color w:val="000000"/>
          <w:szCs w:val="22"/>
          <w:u w:val="single"/>
        </w:rPr>
        <w:t xml:space="preserve">, they appear to </w:t>
      </w:r>
      <w:r w:rsidRPr="00D05F8A">
        <w:rPr>
          <w:rFonts w:eastAsia="Times New Roman"/>
          <w:b/>
          <w:bCs/>
          <w:color w:val="000000"/>
          <w:szCs w:val="22"/>
          <w:u w:val="single"/>
          <w:shd w:val="clear" w:color="auto" w:fill="00FF00"/>
        </w:rPr>
        <w:t>involve</w:t>
      </w:r>
      <w:r w:rsidRPr="00D05F8A">
        <w:rPr>
          <w:rFonts w:eastAsia="Times New Roman"/>
          <w:color w:val="000000"/>
          <w:szCs w:val="22"/>
          <w:u w:val="single"/>
          <w:shd w:val="clear" w:color="auto" w:fill="00FF00"/>
        </w:rPr>
        <w:t xml:space="preserve"> group </w:t>
      </w:r>
      <w:r w:rsidRPr="00D05F8A">
        <w:rPr>
          <w:rFonts w:eastAsia="Times New Roman"/>
          <w:color w:val="000000"/>
          <w:szCs w:val="22"/>
          <w:u w:val="single"/>
        </w:rPr>
        <w:t xml:space="preserve">rights </w:t>
      </w:r>
      <w:r w:rsidRPr="00D05F8A">
        <w:rPr>
          <w:rFonts w:eastAsia="Times New Roman"/>
          <w:color w:val="000000"/>
          <w:szCs w:val="22"/>
          <w:u w:val="single"/>
          <w:shd w:val="clear" w:color="auto" w:fill="00FF00"/>
        </w:rPr>
        <w:t xml:space="preserve">having </w:t>
      </w:r>
      <w:r w:rsidRPr="00D05F8A">
        <w:rPr>
          <w:rFonts w:eastAsia="Times New Roman"/>
          <w:b/>
          <w:bCs/>
          <w:color w:val="000000"/>
          <w:szCs w:val="22"/>
          <w:u w:val="single"/>
          <w:shd w:val="clear" w:color="auto" w:fill="00FF00"/>
        </w:rPr>
        <w:t>priority</w:t>
      </w:r>
      <w:r w:rsidRPr="00D05F8A">
        <w:rPr>
          <w:rFonts w:eastAsia="Times New Roman"/>
          <w:color w:val="000000"/>
          <w:szCs w:val="22"/>
          <w:u w:val="single"/>
        </w:rPr>
        <w:t xml:space="preserve"> over </w:t>
      </w:r>
      <w:r w:rsidRPr="00D05F8A">
        <w:rPr>
          <w:rFonts w:eastAsia="Times New Roman"/>
          <w:b/>
          <w:bCs/>
          <w:color w:val="000000"/>
          <w:szCs w:val="22"/>
          <w:u w:val="single"/>
        </w:rPr>
        <w:t>individual</w:t>
      </w:r>
      <w:r w:rsidRPr="00D05F8A">
        <w:rPr>
          <w:rFonts w:eastAsia="Times New Roman"/>
          <w:color w:val="000000"/>
          <w:szCs w:val="22"/>
          <w:u w:val="single"/>
        </w:rPr>
        <w:t xml:space="preserve"> </w:t>
      </w:r>
      <w:r w:rsidRPr="00D05F8A">
        <w:rPr>
          <w:rFonts w:eastAsia="Times New Roman"/>
          <w:b/>
          <w:bCs/>
          <w:color w:val="000000"/>
          <w:szCs w:val="22"/>
          <w:u w:val="single"/>
        </w:rPr>
        <w:t>ones</w:t>
      </w:r>
      <w:r w:rsidRPr="00D05F8A">
        <w:rPr>
          <w:rFonts w:eastAsia="Times New Roman"/>
          <w:color w:val="000000"/>
          <w:szCs w:val="22"/>
          <w:u w:val="single"/>
        </w:rPr>
        <w:t xml:space="preserve">, </w:t>
      </w:r>
      <w:r w:rsidRPr="00D05F8A">
        <w:rPr>
          <w:rFonts w:eastAsia="Times New Roman"/>
          <w:color w:val="000000"/>
          <w:szCs w:val="22"/>
          <w:u w:val="single"/>
          <w:shd w:val="clear" w:color="auto" w:fill="00FF00"/>
        </w:rPr>
        <w:t>and</w:t>
      </w:r>
      <w:r w:rsidRPr="00D05F8A">
        <w:rPr>
          <w:rFonts w:eastAsia="Times New Roman"/>
          <w:color w:val="000000"/>
          <w:szCs w:val="22"/>
          <w:u w:val="single"/>
        </w:rPr>
        <w:t xml:space="preserve"> they can </w:t>
      </w:r>
      <w:r w:rsidRPr="00D05F8A">
        <w:rPr>
          <w:rFonts w:eastAsia="Times New Roman"/>
          <w:b/>
          <w:bCs/>
          <w:color w:val="000000"/>
          <w:szCs w:val="22"/>
          <w:u w:val="single"/>
          <w:shd w:val="clear" w:color="auto" w:fill="00FF00"/>
        </w:rPr>
        <w:t>threaten</w:t>
      </w:r>
      <w:r w:rsidRPr="00D05F8A">
        <w:rPr>
          <w:rFonts w:eastAsia="Times New Roman"/>
          <w:color w:val="000000"/>
          <w:szCs w:val="22"/>
          <w:u w:val="single"/>
          <w:shd w:val="clear" w:color="auto" w:fill="00FF00"/>
        </w:rPr>
        <w:t xml:space="preserve"> </w:t>
      </w:r>
      <w:r w:rsidRPr="00D05F8A">
        <w:rPr>
          <w:rFonts w:eastAsia="Times New Roman"/>
          <w:b/>
          <w:bCs/>
          <w:color w:val="000000"/>
          <w:szCs w:val="22"/>
          <w:u w:val="single"/>
          <w:shd w:val="clear" w:color="auto" w:fill="00FF00"/>
        </w:rPr>
        <w:t>public</w:t>
      </w:r>
      <w:r w:rsidRPr="00D05F8A">
        <w:rPr>
          <w:rFonts w:eastAsia="Times New Roman"/>
          <w:color w:val="000000"/>
          <w:szCs w:val="22"/>
          <w:u w:val="single"/>
          <w:shd w:val="clear" w:color="auto" w:fill="00FF00"/>
        </w:rPr>
        <w:t xml:space="preserve"> </w:t>
      </w:r>
      <w:r w:rsidRPr="00D05F8A">
        <w:rPr>
          <w:rFonts w:eastAsia="Times New Roman"/>
          <w:b/>
          <w:bCs/>
          <w:color w:val="000000"/>
          <w:szCs w:val="22"/>
          <w:u w:val="single"/>
          <w:shd w:val="clear" w:color="auto" w:fill="00FF00"/>
        </w:rPr>
        <w:t>order</w:t>
      </w:r>
      <w:r w:rsidRPr="00D05F8A">
        <w:rPr>
          <w:rFonts w:eastAsia="Times New Roman"/>
          <w:color w:val="000000"/>
          <w:szCs w:val="22"/>
          <w:u w:val="single"/>
        </w:rPr>
        <w:t xml:space="preserve"> itself. </w:t>
      </w:r>
      <w:r w:rsidRPr="00D05F8A">
        <w:rPr>
          <w:rFonts w:eastAsia="Times New Roman"/>
          <w:color w:val="000000"/>
          <w:szCs w:val="22"/>
          <w:u w:val="single"/>
          <w:shd w:val="clear" w:color="auto" w:fill="00FF00"/>
        </w:rPr>
        <w:t>Strikes are</w:t>
      </w:r>
      <w:r w:rsidRPr="00D05F8A">
        <w:rPr>
          <w:rFonts w:eastAsia="Times New Roman"/>
          <w:color w:val="000000"/>
          <w:szCs w:val="22"/>
          <w:u w:val="single"/>
        </w:rPr>
        <w:t xml:space="preserve"> also</w:t>
      </w:r>
      <w:r w:rsidRPr="00D05F8A">
        <w:rPr>
          <w:rFonts w:eastAsia="Times New Roman"/>
          <w:color w:val="000000"/>
          <w:sz w:val="16"/>
          <w:szCs w:val="16"/>
        </w:rPr>
        <w:t xml:space="preserve"> one of the most common forms of </w:t>
      </w:r>
      <w:r w:rsidRPr="00D05F8A">
        <w:rPr>
          <w:rFonts w:eastAsia="Times New Roman"/>
          <w:b/>
          <w:bCs/>
          <w:color w:val="000000"/>
          <w:szCs w:val="22"/>
          <w:u w:val="single"/>
          <w:shd w:val="clear" w:color="auto" w:fill="00FF00"/>
        </w:rPr>
        <w:t>disruptive</w:t>
      </w:r>
      <w:r w:rsidRPr="00D05F8A">
        <w:rPr>
          <w:rFonts w:eastAsia="Times New Roman"/>
          <w:color w:val="000000"/>
          <w:szCs w:val="22"/>
          <w:u w:val="single"/>
        </w:rPr>
        <w:t xml:space="preserve"> </w:t>
      </w:r>
      <w:r w:rsidRPr="00D05F8A">
        <w:rPr>
          <w:rFonts w:eastAsia="Times New Roman"/>
          <w:b/>
          <w:bCs/>
          <w:color w:val="000000"/>
          <w:szCs w:val="22"/>
          <w:u w:val="single"/>
        </w:rPr>
        <w:t>collective</w:t>
      </w:r>
      <w:r w:rsidRPr="00D05F8A">
        <w:rPr>
          <w:rFonts w:eastAsia="Times New Roman"/>
          <w:color w:val="000000"/>
          <w:szCs w:val="22"/>
          <w:u w:val="single"/>
        </w:rPr>
        <w:t xml:space="preserve"> </w:t>
      </w:r>
      <w:r w:rsidRPr="00D05F8A">
        <w:rPr>
          <w:rFonts w:eastAsia="Times New Roman"/>
          <w:b/>
          <w:bCs/>
          <w:color w:val="000000"/>
          <w:szCs w:val="22"/>
          <w:u w:val="single"/>
        </w:rPr>
        <w:t>protest</w:t>
      </w:r>
      <w:r w:rsidRPr="00D05F8A">
        <w:rPr>
          <w:rFonts w:eastAsia="Times New Roman"/>
          <w:color w:val="000000"/>
          <w:sz w:val="16"/>
          <w:szCs w:val="16"/>
        </w:rPr>
        <w:t xml:space="preserve"> in modern history. Even given the dramatic decline in strike activity since its peak in the 1970s, they can play significant roles in our lives. For instance, just over the past few years in the United States, </w:t>
      </w:r>
      <w:r w:rsidRPr="00D05F8A">
        <w:rPr>
          <w:rFonts w:eastAsia="Times New Roman"/>
          <w:color w:val="000000"/>
          <w:szCs w:val="22"/>
          <w:u w:val="single"/>
        </w:rPr>
        <w:t xml:space="preserve">large illegal strikes by teachers </w:t>
      </w:r>
      <w:r w:rsidRPr="00D05F8A">
        <w:rPr>
          <w:rFonts w:eastAsia="Times New Roman"/>
          <w:strike/>
          <w:color w:val="000000"/>
          <w:szCs w:val="22"/>
          <w:u w:val="single"/>
        </w:rPr>
        <w:t>paralyzed</w:t>
      </w:r>
      <w:r w:rsidRPr="00D05F8A">
        <w:rPr>
          <w:rFonts w:eastAsia="Times New Roman"/>
          <w:color w:val="000000"/>
          <w:szCs w:val="22"/>
          <w:u w:val="single"/>
        </w:rPr>
        <w:t xml:space="preserve"> </w:t>
      </w:r>
      <w:r w:rsidRPr="00D05F8A">
        <w:rPr>
          <w:rFonts w:eastAsia="Times New Roman"/>
          <w:b/>
          <w:bCs/>
          <w:color w:val="000000"/>
          <w:szCs w:val="22"/>
          <w:u w:val="single"/>
        </w:rPr>
        <w:t>froze</w:t>
      </w:r>
      <w:r w:rsidRPr="00D05F8A">
        <w:rPr>
          <w:rFonts w:eastAsia="Times New Roman"/>
          <w:color w:val="000000"/>
          <w:szCs w:val="22"/>
          <w:u w:val="single"/>
        </w:rPr>
        <w:t xml:space="preserve"> major school districts in Chicago and Seattle, as well as </w:t>
      </w:r>
      <w:r w:rsidRPr="00D05F8A">
        <w:rPr>
          <w:rFonts w:eastAsia="Times New Roman"/>
          <w:b/>
          <w:bCs/>
          <w:color w:val="000000"/>
          <w:szCs w:val="22"/>
          <w:u w:val="single"/>
        </w:rPr>
        <w:t>statewide</w:t>
      </w:r>
      <w:r w:rsidRPr="00D05F8A">
        <w:rPr>
          <w:rFonts w:eastAsia="Times New Roman"/>
          <w:color w:val="000000"/>
          <w:szCs w:val="22"/>
          <w:u w:val="single"/>
        </w:rPr>
        <w:t xml:space="preserve"> in </w:t>
      </w:r>
      <w:r w:rsidRPr="00D05F8A">
        <w:rPr>
          <w:rFonts w:eastAsia="Times New Roman"/>
          <w:b/>
          <w:bCs/>
          <w:color w:val="000000"/>
          <w:szCs w:val="22"/>
          <w:u w:val="single"/>
        </w:rPr>
        <w:t>West</w:t>
      </w:r>
      <w:r w:rsidRPr="00D05F8A">
        <w:rPr>
          <w:rFonts w:eastAsia="Times New Roman"/>
          <w:color w:val="000000"/>
          <w:szCs w:val="22"/>
          <w:u w:val="single"/>
        </w:rPr>
        <w:t xml:space="preserve"> </w:t>
      </w:r>
      <w:r w:rsidRPr="00D05F8A">
        <w:rPr>
          <w:rFonts w:eastAsia="Times New Roman"/>
          <w:b/>
          <w:bCs/>
          <w:color w:val="000000"/>
          <w:szCs w:val="22"/>
          <w:u w:val="single"/>
        </w:rPr>
        <w:t>Virginia</w:t>
      </w:r>
      <w:r w:rsidRPr="00D05F8A">
        <w:rPr>
          <w:rFonts w:eastAsia="Times New Roman"/>
          <w:color w:val="000000"/>
          <w:szCs w:val="22"/>
          <w:u w:val="single"/>
        </w:rPr>
        <w:t xml:space="preserve">, </w:t>
      </w:r>
      <w:r w:rsidRPr="00D05F8A">
        <w:rPr>
          <w:rFonts w:eastAsia="Times New Roman"/>
          <w:b/>
          <w:bCs/>
          <w:color w:val="000000"/>
          <w:szCs w:val="22"/>
          <w:u w:val="single"/>
        </w:rPr>
        <w:t>Oklahoma</w:t>
      </w:r>
      <w:r w:rsidRPr="00D05F8A">
        <w:rPr>
          <w:rFonts w:eastAsia="Times New Roman"/>
          <w:color w:val="000000"/>
          <w:szCs w:val="22"/>
          <w:u w:val="single"/>
        </w:rPr>
        <w:t xml:space="preserve">, </w:t>
      </w:r>
      <w:r w:rsidRPr="00D05F8A">
        <w:rPr>
          <w:rFonts w:eastAsia="Times New Roman"/>
          <w:b/>
          <w:bCs/>
          <w:color w:val="000000"/>
          <w:szCs w:val="22"/>
          <w:u w:val="single"/>
        </w:rPr>
        <w:t>Arizona</w:t>
      </w:r>
      <w:r w:rsidRPr="00D05F8A">
        <w:rPr>
          <w:rFonts w:eastAsia="Times New Roman"/>
          <w:color w:val="000000"/>
          <w:szCs w:val="22"/>
          <w:u w:val="single"/>
        </w:rPr>
        <w:t xml:space="preserve">, and </w:t>
      </w:r>
      <w:r w:rsidRPr="00D05F8A">
        <w:rPr>
          <w:rFonts w:eastAsia="Times New Roman"/>
          <w:b/>
          <w:bCs/>
          <w:color w:val="000000"/>
          <w:szCs w:val="22"/>
          <w:u w:val="single"/>
        </w:rPr>
        <w:t>Colorado</w:t>
      </w:r>
      <w:r w:rsidRPr="00D05F8A">
        <w:rPr>
          <w:rFonts w:eastAsia="Times New Roman"/>
          <w:color w:val="000000"/>
          <w:sz w:val="16"/>
          <w:szCs w:val="16"/>
        </w:rPr>
        <w:t xml:space="preserve">; </w:t>
      </w:r>
      <w:r w:rsidRPr="00D05F8A">
        <w:rPr>
          <w:rFonts w:eastAsia="Times New Roman"/>
          <w:color w:val="000000"/>
          <w:szCs w:val="22"/>
          <w:u w:val="single"/>
        </w:rPr>
        <w:t xml:space="preserve">a </w:t>
      </w:r>
      <w:r w:rsidRPr="00D05F8A">
        <w:rPr>
          <w:rFonts w:eastAsia="Times New Roman"/>
          <w:b/>
          <w:bCs/>
          <w:color w:val="000000"/>
          <w:szCs w:val="22"/>
          <w:u w:val="single"/>
        </w:rPr>
        <w:t>strike</w:t>
      </w:r>
      <w:r w:rsidRPr="00D05F8A">
        <w:rPr>
          <w:rFonts w:eastAsia="Times New Roman"/>
          <w:color w:val="000000"/>
          <w:szCs w:val="22"/>
          <w:u w:val="single"/>
        </w:rPr>
        <w:t xml:space="preserve"> by taxi drivers played a </w:t>
      </w:r>
      <w:r w:rsidRPr="00D05F8A">
        <w:rPr>
          <w:rFonts w:eastAsia="Times New Roman"/>
          <w:b/>
          <w:bCs/>
          <w:color w:val="000000"/>
          <w:szCs w:val="22"/>
          <w:u w:val="single"/>
        </w:rPr>
        <w:t>major</w:t>
      </w:r>
      <w:r w:rsidRPr="00D05F8A">
        <w:rPr>
          <w:rFonts w:eastAsia="Times New Roman"/>
          <w:color w:val="000000"/>
          <w:szCs w:val="22"/>
          <w:u w:val="single"/>
        </w:rPr>
        <w:t xml:space="preserve"> role in debates and court decisions regarding </w:t>
      </w:r>
      <w:r w:rsidRPr="00D05F8A">
        <w:rPr>
          <w:rFonts w:eastAsia="Times New Roman"/>
          <w:b/>
          <w:bCs/>
          <w:color w:val="000000"/>
          <w:szCs w:val="22"/>
          <w:u w:val="single"/>
        </w:rPr>
        <w:t>immigration</w:t>
      </w:r>
      <w:r w:rsidRPr="00D05F8A">
        <w:rPr>
          <w:rFonts w:eastAsia="Times New Roman"/>
          <w:color w:val="000000"/>
          <w:sz w:val="16"/>
          <w:szCs w:val="16"/>
        </w:rPr>
        <w:t>; and strikes by retail and foodservice workers were instrumental in getting new minimum wage and other legislation passed in states like California, New York, and North Carolina. Yet, despite their significance, there is almost no political philosophy written about strikes.1 This despite the enormous literature on neighboring forms of protest like nonviolence, civil disobedience, conscientious refusal, and social movements.</w:t>
      </w:r>
    </w:p>
    <w:p w14:paraId="718BF004" w14:textId="77777777" w:rsidR="0060451A" w:rsidRPr="00D05F8A" w:rsidRDefault="0060451A" w:rsidP="0060451A">
      <w:pPr>
        <w:rPr>
          <w:rFonts w:ascii="Times New Roman" w:eastAsia="Times New Roman" w:hAnsi="Times New Roman" w:cs="Times New Roman"/>
        </w:rPr>
      </w:pPr>
      <w:r w:rsidRPr="00D05F8A">
        <w:rPr>
          <w:rFonts w:eastAsia="Times New Roman"/>
          <w:color w:val="000000"/>
          <w:sz w:val="16"/>
          <w:szCs w:val="16"/>
        </w:rPr>
        <w:t xml:space="preserve">The </w:t>
      </w:r>
      <w:r w:rsidRPr="00D05F8A">
        <w:rPr>
          <w:rFonts w:eastAsia="Times New Roman"/>
          <w:color w:val="000000"/>
          <w:szCs w:val="22"/>
          <w:u w:val="single"/>
        </w:rPr>
        <w:t xml:space="preserve">right to strike raises </w:t>
      </w:r>
      <w:r w:rsidRPr="00D05F8A">
        <w:rPr>
          <w:rFonts w:eastAsia="Times New Roman"/>
          <w:b/>
          <w:bCs/>
          <w:color w:val="000000"/>
          <w:szCs w:val="22"/>
          <w:u w:val="single"/>
        </w:rPr>
        <w:t>far</w:t>
      </w:r>
      <w:r w:rsidRPr="00D05F8A">
        <w:rPr>
          <w:rFonts w:eastAsia="Times New Roman"/>
          <w:color w:val="000000"/>
          <w:szCs w:val="22"/>
          <w:u w:val="single"/>
        </w:rPr>
        <w:t xml:space="preserve"> more </w:t>
      </w:r>
      <w:r w:rsidRPr="00D05F8A">
        <w:rPr>
          <w:rFonts w:eastAsia="Times New Roman"/>
          <w:b/>
          <w:bCs/>
          <w:color w:val="000000"/>
          <w:szCs w:val="22"/>
          <w:u w:val="single"/>
        </w:rPr>
        <w:t>issues</w:t>
      </w:r>
      <w:r w:rsidRPr="00D05F8A">
        <w:rPr>
          <w:rFonts w:eastAsia="Times New Roman"/>
          <w:color w:val="000000"/>
          <w:szCs w:val="22"/>
          <w:u w:val="single"/>
        </w:rPr>
        <w:t xml:space="preserve"> than a </w:t>
      </w:r>
      <w:r w:rsidRPr="00D05F8A">
        <w:rPr>
          <w:rFonts w:eastAsia="Times New Roman"/>
          <w:b/>
          <w:bCs/>
          <w:color w:val="000000"/>
          <w:szCs w:val="22"/>
          <w:u w:val="single"/>
        </w:rPr>
        <w:t>single</w:t>
      </w:r>
      <w:r w:rsidRPr="00D05F8A">
        <w:rPr>
          <w:rFonts w:eastAsia="Times New Roman"/>
          <w:color w:val="000000"/>
          <w:szCs w:val="22"/>
          <w:u w:val="single"/>
        </w:rPr>
        <w:t xml:space="preserve"> </w:t>
      </w:r>
      <w:r w:rsidRPr="00D05F8A">
        <w:rPr>
          <w:rFonts w:eastAsia="Times New Roman"/>
          <w:b/>
          <w:bCs/>
          <w:color w:val="000000"/>
          <w:szCs w:val="22"/>
          <w:u w:val="single"/>
        </w:rPr>
        <w:t>essay</w:t>
      </w:r>
      <w:r w:rsidRPr="00D05F8A">
        <w:rPr>
          <w:rFonts w:eastAsia="Times New Roman"/>
          <w:color w:val="000000"/>
          <w:szCs w:val="22"/>
          <w:u w:val="single"/>
        </w:rPr>
        <w:t xml:space="preserve"> can handle</w:t>
      </w:r>
      <w:r w:rsidRPr="00D05F8A">
        <w:rPr>
          <w:rFonts w:eastAsia="Times New Roman"/>
          <w:color w:val="000000"/>
          <w:sz w:val="16"/>
          <w:szCs w:val="16"/>
        </w:rPr>
        <w:t xml:space="preserve">. In what follows, </w:t>
      </w:r>
      <w:r w:rsidRPr="00D05F8A">
        <w:rPr>
          <w:rFonts w:eastAsia="Times New Roman"/>
          <w:color w:val="000000"/>
          <w:szCs w:val="22"/>
          <w:u w:val="single"/>
        </w:rPr>
        <w:t xml:space="preserve">I address a particularly significant problem regarding the right to strike and its </w:t>
      </w:r>
      <w:r w:rsidRPr="00D05F8A">
        <w:rPr>
          <w:rFonts w:eastAsia="Times New Roman"/>
          <w:b/>
          <w:bCs/>
          <w:color w:val="000000"/>
          <w:szCs w:val="22"/>
          <w:u w:val="single"/>
        </w:rPr>
        <w:t>relation</w:t>
      </w:r>
      <w:r w:rsidRPr="00D05F8A">
        <w:rPr>
          <w:rFonts w:eastAsia="Times New Roman"/>
          <w:color w:val="000000"/>
          <w:szCs w:val="22"/>
          <w:u w:val="single"/>
        </w:rPr>
        <w:t xml:space="preserve"> to </w:t>
      </w:r>
      <w:r w:rsidRPr="00D05F8A">
        <w:rPr>
          <w:rFonts w:eastAsia="Times New Roman"/>
          <w:b/>
          <w:bCs/>
          <w:color w:val="000000"/>
          <w:szCs w:val="22"/>
          <w:u w:val="single"/>
        </w:rPr>
        <w:t>coercive</w:t>
      </w:r>
      <w:r w:rsidRPr="00D05F8A">
        <w:rPr>
          <w:rFonts w:eastAsia="Times New Roman"/>
          <w:color w:val="000000"/>
          <w:szCs w:val="22"/>
          <w:u w:val="single"/>
        </w:rPr>
        <w:t xml:space="preserve"> </w:t>
      </w:r>
      <w:r w:rsidRPr="00D05F8A">
        <w:rPr>
          <w:rFonts w:eastAsia="Times New Roman"/>
          <w:b/>
          <w:bCs/>
          <w:color w:val="000000"/>
          <w:szCs w:val="22"/>
          <w:u w:val="single"/>
        </w:rPr>
        <w:t>strike</w:t>
      </w:r>
      <w:r w:rsidRPr="00D05F8A">
        <w:rPr>
          <w:rFonts w:eastAsia="Times New Roman"/>
          <w:color w:val="000000"/>
          <w:szCs w:val="22"/>
          <w:u w:val="single"/>
        </w:rPr>
        <w:t xml:space="preserve"> </w:t>
      </w:r>
      <w:r w:rsidRPr="00D05F8A">
        <w:rPr>
          <w:rFonts w:eastAsia="Times New Roman"/>
          <w:b/>
          <w:bCs/>
          <w:color w:val="000000"/>
          <w:szCs w:val="22"/>
          <w:u w:val="single"/>
        </w:rPr>
        <w:t>tactics</w:t>
      </w:r>
      <w:r w:rsidRPr="00D05F8A">
        <w:rPr>
          <w:rFonts w:eastAsia="Times New Roman"/>
          <w:color w:val="000000"/>
          <w:sz w:val="16"/>
          <w:szCs w:val="16"/>
        </w:rPr>
        <w:t xml:space="preserve">. I argue that </w:t>
      </w:r>
      <w:r w:rsidRPr="00D05F8A">
        <w:rPr>
          <w:rFonts w:eastAsia="Times New Roman"/>
          <w:color w:val="000000"/>
          <w:szCs w:val="22"/>
          <w:u w:val="single"/>
        </w:rPr>
        <w:t xml:space="preserve">strikes present a </w:t>
      </w:r>
      <w:r w:rsidRPr="00D05F8A">
        <w:rPr>
          <w:rFonts w:eastAsia="Times New Roman"/>
          <w:b/>
          <w:bCs/>
          <w:color w:val="000000"/>
          <w:szCs w:val="22"/>
          <w:u w:val="single"/>
        </w:rPr>
        <w:t>dilemma</w:t>
      </w:r>
      <w:r w:rsidRPr="00D05F8A">
        <w:rPr>
          <w:rFonts w:eastAsia="Times New Roman"/>
          <w:color w:val="000000"/>
          <w:sz w:val="16"/>
          <w:szCs w:val="16"/>
        </w:rPr>
        <w:t xml:space="preserve"> for liberal societies </w:t>
      </w:r>
      <w:r w:rsidRPr="00D05F8A">
        <w:rPr>
          <w:rFonts w:eastAsia="Times New Roman"/>
          <w:color w:val="000000"/>
          <w:szCs w:val="22"/>
          <w:u w:val="single"/>
        </w:rPr>
        <w:t xml:space="preserve">because </w:t>
      </w:r>
      <w:r w:rsidRPr="00D05F8A">
        <w:rPr>
          <w:rFonts w:eastAsia="Times New Roman"/>
          <w:color w:val="000000"/>
          <w:szCs w:val="22"/>
          <w:u w:val="single"/>
          <w:shd w:val="clear" w:color="auto" w:fill="00FF00"/>
        </w:rPr>
        <w:t xml:space="preserve">for </w:t>
      </w:r>
      <w:r w:rsidRPr="00D05F8A">
        <w:rPr>
          <w:rFonts w:eastAsia="Times New Roman"/>
          <w:b/>
          <w:bCs/>
          <w:color w:val="000000"/>
          <w:szCs w:val="22"/>
          <w:u w:val="single"/>
        </w:rPr>
        <w:t>most</w:t>
      </w:r>
      <w:r w:rsidRPr="00D05F8A">
        <w:rPr>
          <w:rFonts w:eastAsia="Times New Roman"/>
          <w:color w:val="000000"/>
          <w:szCs w:val="22"/>
          <w:u w:val="single"/>
        </w:rPr>
        <w:t xml:space="preserve"> </w:t>
      </w:r>
      <w:r w:rsidRPr="00D05F8A">
        <w:rPr>
          <w:rFonts w:eastAsia="Times New Roman"/>
          <w:b/>
          <w:bCs/>
          <w:color w:val="000000"/>
          <w:szCs w:val="22"/>
          <w:u w:val="single"/>
          <w:shd w:val="clear" w:color="auto" w:fill="00FF00"/>
        </w:rPr>
        <w:t>workers</w:t>
      </w:r>
      <w:r w:rsidRPr="00D05F8A">
        <w:rPr>
          <w:rFonts w:eastAsia="Times New Roman"/>
          <w:color w:val="000000"/>
          <w:szCs w:val="22"/>
          <w:u w:val="single"/>
          <w:shd w:val="clear" w:color="auto" w:fill="00FF00"/>
        </w:rPr>
        <w:t xml:space="preserve"> to have </w:t>
      </w:r>
      <w:r w:rsidRPr="00D05F8A">
        <w:rPr>
          <w:rFonts w:eastAsia="Times New Roman"/>
          <w:color w:val="000000"/>
          <w:szCs w:val="22"/>
          <w:u w:val="single"/>
        </w:rPr>
        <w:t xml:space="preserve">a reasonable chance of </w:t>
      </w:r>
      <w:r w:rsidRPr="00D05F8A">
        <w:rPr>
          <w:rFonts w:eastAsia="Times New Roman"/>
          <w:b/>
          <w:bCs/>
          <w:color w:val="000000"/>
          <w:szCs w:val="22"/>
          <w:u w:val="single"/>
          <w:shd w:val="clear" w:color="auto" w:fill="00FF00"/>
        </w:rPr>
        <w:t>success</w:t>
      </w:r>
      <w:r w:rsidRPr="00D05F8A">
        <w:rPr>
          <w:rFonts w:eastAsia="Times New Roman"/>
          <w:color w:val="000000"/>
          <w:szCs w:val="22"/>
          <w:u w:val="single"/>
          <w:shd w:val="clear" w:color="auto" w:fill="00FF00"/>
        </w:rPr>
        <w:t xml:space="preserve"> they need to use</w:t>
      </w:r>
      <w:r w:rsidRPr="00D05F8A">
        <w:rPr>
          <w:rFonts w:eastAsia="Times New Roman"/>
          <w:color w:val="000000"/>
          <w:szCs w:val="22"/>
          <w:u w:val="single"/>
        </w:rPr>
        <w:t xml:space="preserve"> some </w:t>
      </w:r>
      <w:r w:rsidRPr="00D05F8A">
        <w:rPr>
          <w:rFonts w:eastAsia="Times New Roman"/>
          <w:b/>
          <w:bCs/>
          <w:color w:val="000000"/>
          <w:szCs w:val="22"/>
          <w:u w:val="single"/>
          <w:shd w:val="clear" w:color="auto" w:fill="00FF00"/>
        </w:rPr>
        <w:t>coercive</w:t>
      </w:r>
      <w:r w:rsidRPr="00D05F8A">
        <w:rPr>
          <w:rFonts w:eastAsia="Times New Roman"/>
          <w:color w:val="000000"/>
          <w:szCs w:val="22"/>
          <w:u w:val="single"/>
          <w:shd w:val="clear" w:color="auto" w:fill="00FF00"/>
        </w:rPr>
        <w:t xml:space="preserve"> </w:t>
      </w:r>
      <w:r w:rsidRPr="00D05F8A">
        <w:rPr>
          <w:rFonts w:eastAsia="Times New Roman"/>
          <w:b/>
          <w:bCs/>
          <w:color w:val="000000"/>
          <w:szCs w:val="22"/>
          <w:u w:val="single"/>
          <w:shd w:val="clear" w:color="auto" w:fill="00FF00"/>
        </w:rPr>
        <w:t>strike</w:t>
      </w:r>
      <w:r w:rsidRPr="00D05F8A">
        <w:rPr>
          <w:rFonts w:eastAsia="Times New Roman"/>
          <w:color w:val="000000"/>
          <w:szCs w:val="22"/>
          <w:u w:val="single"/>
          <w:shd w:val="clear" w:color="auto" w:fill="00FF00"/>
        </w:rPr>
        <w:t xml:space="preserve"> </w:t>
      </w:r>
      <w:r w:rsidRPr="00D05F8A">
        <w:rPr>
          <w:rFonts w:eastAsia="Times New Roman"/>
          <w:b/>
          <w:bCs/>
          <w:color w:val="000000"/>
          <w:szCs w:val="22"/>
          <w:u w:val="single"/>
        </w:rPr>
        <w:t>tactics</w:t>
      </w:r>
      <w:r w:rsidRPr="00D05F8A">
        <w:rPr>
          <w:rFonts w:eastAsia="Times New Roman"/>
          <w:color w:val="000000"/>
          <w:szCs w:val="22"/>
          <w:u w:val="single"/>
        </w:rPr>
        <w:t xml:space="preserve">. But these </w:t>
      </w:r>
      <w:r w:rsidRPr="00D05F8A">
        <w:rPr>
          <w:rFonts w:eastAsia="Times New Roman"/>
          <w:color w:val="000000"/>
          <w:szCs w:val="22"/>
          <w:u w:val="single"/>
          <w:shd w:val="clear" w:color="auto" w:fill="00FF00"/>
        </w:rPr>
        <w:t xml:space="preserve">coercive strike </w:t>
      </w:r>
      <w:r w:rsidRPr="00D05F8A">
        <w:rPr>
          <w:rFonts w:eastAsia="Times New Roman"/>
          <w:color w:val="000000"/>
          <w:szCs w:val="22"/>
          <w:u w:val="single"/>
        </w:rPr>
        <w:t xml:space="preserve">tactics both </w:t>
      </w:r>
      <w:r w:rsidRPr="00D05F8A">
        <w:rPr>
          <w:rFonts w:eastAsia="Times New Roman"/>
          <w:b/>
          <w:bCs/>
          <w:color w:val="000000"/>
          <w:szCs w:val="22"/>
          <w:u w:val="single"/>
          <w:shd w:val="clear" w:color="auto" w:fill="00FF00"/>
        </w:rPr>
        <w:t>violate</w:t>
      </w:r>
      <w:r w:rsidRPr="00D05F8A">
        <w:rPr>
          <w:rFonts w:eastAsia="Times New Roman"/>
          <w:color w:val="000000"/>
          <w:szCs w:val="22"/>
          <w:u w:val="single"/>
        </w:rPr>
        <w:t xml:space="preserve"> the law and </w:t>
      </w:r>
      <w:r w:rsidRPr="00D05F8A">
        <w:rPr>
          <w:rFonts w:eastAsia="Times New Roman"/>
          <w:b/>
          <w:bCs/>
          <w:color w:val="000000"/>
          <w:szCs w:val="22"/>
          <w:u w:val="single"/>
        </w:rPr>
        <w:t>infringe</w:t>
      </w:r>
      <w:r w:rsidRPr="00D05F8A">
        <w:rPr>
          <w:rFonts w:eastAsia="Times New Roman"/>
          <w:color w:val="000000"/>
          <w:szCs w:val="22"/>
          <w:u w:val="single"/>
        </w:rPr>
        <w:t xml:space="preserve"> </w:t>
      </w:r>
      <w:r w:rsidRPr="00D05F8A">
        <w:rPr>
          <w:rFonts w:eastAsia="Times New Roman"/>
          <w:color w:val="000000"/>
          <w:szCs w:val="22"/>
          <w:u w:val="single"/>
          <w:shd w:val="clear" w:color="auto" w:fill="00FF00"/>
        </w:rPr>
        <w:t>upon</w:t>
      </w:r>
      <w:r w:rsidRPr="00D05F8A">
        <w:rPr>
          <w:rFonts w:eastAsia="Times New Roman"/>
          <w:color w:val="000000"/>
          <w:szCs w:val="22"/>
          <w:u w:val="single"/>
        </w:rPr>
        <w:t xml:space="preserve"> what are widely held to be </w:t>
      </w:r>
      <w:r w:rsidRPr="00D05F8A">
        <w:rPr>
          <w:rFonts w:eastAsia="Times New Roman"/>
          <w:b/>
          <w:bCs/>
          <w:color w:val="000000"/>
          <w:szCs w:val="22"/>
          <w:u w:val="single"/>
        </w:rPr>
        <w:t>basic</w:t>
      </w:r>
      <w:r w:rsidRPr="00D05F8A">
        <w:rPr>
          <w:rFonts w:eastAsia="Times New Roman"/>
          <w:color w:val="000000"/>
          <w:szCs w:val="22"/>
          <w:u w:val="single"/>
        </w:rPr>
        <w:t xml:space="preserve"> </w:t>
      </w:r>
      <w:r w:rsidRPr="00D05F8A">
        <w:rPr>
          <w:rFonts w:eastAsia="Times New Roman"/>
          <w:b/>
          <w:bCs/>
          <w:color w:val="000000"/>
          <w:szCs w:val="22"/>
          <w:u w:val="single"/>
        </w:rPr>
        <w:t>liberal</w:t>
      </w:r>
      <w:r w:rsidRPr="00D05F8A">
        <w:rPr>
          <w:rFonts w:eastAsia="Times New Roman"/>
          <w:color w:val="000000"/>
          <w:szCs w:val="22"/>
          <w:u w:val="single"/>
        </w:rPr>
        <w:t xml:space="preserve"> </w:t>
      </w:r>
      <w:r w:rsidRPr="00D05F8A">
        <w:rPr>
          <w:rFonts w:eastAsia="Times New Roman"/>
          <w:b/>
          <w:bCs/>
          <w:color w:val="000000"/>
          <w:szCs w:val="22"/>
          <w:u w:val="single"/>
          <w:shd w:val="clear" w:color="auto" w:fill="00FF00"/>
        </w:rPr>
        <w:t>rights</w:t>
      </w:r>
      <w:r w:rsidRPr="00D05F8A">
        <w:rPr>
          <w:rFonts w:eastAsia="Times New Roman"/>
          <w:color w:val="000000"/>
          <w:sz w:val="16"/>
          <w:szCs w:val="16"/>
        </w:rPr>
        <w:t xml:space="preserve">. To resolve this dilemma, </w:t>
      </w:r>
      <w:r w:rsidRPr="00D05F8A">
        <w:rPr>
          <w:rFonts w:eastAsia="Times New Roman"/>
          <w:color w:val="000000"/>
          <w:szCs w:val="22"/>
          <w:u w:val="single"/>
        </w:rPr>
        <w:t xml:space="preserve">we have to know </w:t>
      </w:r>
      <w:r w:rsidRPr="00D05F8A">
        <w:rPr>
          <w:rFonts w:eastAsia="Times New Roman"/>
          <w:b/>
          <w:bCs/>
          <w:color w:val="000000"/>
          <w:szCs w:val="22"/>
          <w:u w:val="single"/>
        </w:rPr>
        <w:t>why</w:t>
      </w:r>
      <w:r w:rsidRPr="00D05F8A">
        <w:rPr>
          <w:rFonts w:eastAsia="Times New Roman"/>
          <w:color w:val="000000"/>
          <w:szCs w:val="22"/>
          <w:u w:val="single"/>
        </w:rPr>
        <w:t xml:space="preserve"> workers have the right to strike</w:t>
      </w:r>
      <w:r w:rsidRPr="00D05F8A">
        <w:rPr>
          <w:rFonts w:eastAsia="Times New Roman"/>
          <w:color w:val="000000"/>
          <w:sz w:val="16"/>
          <w:szCs w:val="16"/>
        </w:rPr>
        <w:t xml:space="preserve"> in the first place. I argue that </w:t>
      </w:r>
      <w:r w:rsidRPr="00D05F8A">
        <w:rPr>
          <w:rFonts w:eastAsia="Times New Roman"/>
          <w:color w:val="000000"/>
          <w:szCs w:val="22"/>
          <w:u w:val="single"/>
        </w:rPr>
        <w:t xml:space="preserve">the </w:t>
      </w:r>
      <w:r w:rsidRPr="00D05F8A">
        <w:rPr>
          <w:rFonts w:eastAsia="Times New Roman"/>
          <w:color w:val="000000"/>
          <w:szCs w:val="22"/>
          <w:u w:val="single"/>
          <w:shd w:val="clear" w:color="auto" w:fill="00FF00"/>
        </w:rPr>
        <w:t xml:space="preserve">best way of </w:t>
      </w:r>
      <w:r w:rsidRPr="00D05F8A">
        <w:rPr>
          <w:rFonts w:eastAsia="Times New Roman"/>
          <w:b/>
          <w:bCs/>
          <w:color w:val="000000"/>
          <w:szCs w:val="22"/>
          <w:u w:val="single"/>
          <w:shd w:val="clear" w:color="auto" w:fill="00FF00"/>
        </w:rPr>
        <w:t>understanding</w:t>
      </w:r>
      <w:r w:rsidRPr="00D05F8A">
        <w:rPr>
          <w:rFonts w:eastAsia="Times New Roman"/>
          <w:color w:val="000000"/>
          <w:szCs w:val="22"/>
          <w:u w:val="single"/>
          <w:shd w:val="clear" w:color="auto" w:fill="00FF00"/>
        </w:rPr>
        <w:t xml:space="preserve"> </w:t>
      </w:r>
      <w:r w:rsidRPr="00D05F8A">
        <w:rPr>
          <w:rFonts w:eastAsia="Times New Roman"/>
          <w:color w:val="000000"/>
          <w:szCs w:val="22"/>
          <w:u w:val="single"/>
        </w:rPr>
        <w:t xml:space="preserve">the </w:t>
      </w:r>
      <w:r w:rsidRPr="00D05F8A">
        <w:rPr>
          <w:rFonts w:eastAsia="Times New Roman"/>
          <w:color w:val="000000"/>
          <w:szCs w:val="22"/>
          <w:u w:val="single"/>
          <w:shd w:val="clear" w:color="auto" w:fill="00FF00"/>
        </w:rPr>
        <w:t>right to strike is</w:t>
      </w:r>
      <w:r w:rsidRPr="00D05F8A">
        <w:rPr>
          <w:rFonts w:eastAsia="Times New Roman"/>
          <w:color w:val="000000"/>
          <w:szCs w:val="22"/>
          <w:u w:val="single"/>
        </w:rPr>
        <w:t xml:space="preserve"> as </w:t>
      </w:r>
      <w:r w:rsidRPr="00D05F8A">
        <w:rPr>
          <w:rFonts w:eastAsia="Times New Roman"/>
          <w:color w:val="000000"/>
          <w:szCs w:val="22"/>
          <w:u w:val="single"/>
          <w:shd w:val="clear" w:color="auto" w:fill="00FF00"/>
        </w:rPr>
        <w:t xml:space="preserve">a right to </w:t>
      </w:r>
      <w:r w:rsidRPr="00D05F8A">
        <w:rPr>
          <w:rFonts w:eastAsia="Times New Roman"/>
          <w:b/>
          <w:bCs/>
          <w:color w:val="000000"/>
          <w:szCs w:val="22"/>
          <w:u w:val="single"/>
          <w:shd w:val="clear" w:color="auto" w:fill="00FF00"/>
        </w:rPr>
        <w:t>resist</w:t>
      </w:r>
      <w:r w:rsidRPr="00D05F8A">
        <w:rPr>
          <w:rFonts w:eastAsia="Times New Roman"/>
          <w:color w:val="000000"/>
          <w:szCs w:val="22"/>
          <w:u w:val="single"/>
        </w:rPr>
        <w:t xml:space="preserve"> the </w:t>
      </w:r>
      <w:r w:rsidRPr="00D05F8A">
        <w:rPr>
          <w:rFonts w:eastAsia="Times New Roman"/>
          <w:b/>
          <w:bCs/>
          <w:color w:val="000000"/>
          <w:szCs w:val="22"/>
          <w:u w:val="single"/>
          <w:shd w:val="clear" w:color="auto" w:fill="00FF00"/>
        </w:rPr>
        <w:t>oppression</w:t>
      </w:r>
      <w:r w:rsidRPr="00D05F8A">
        <w:rPr>
          <w:rFonts w:eastAsia="Times New Roman"/>
          <w:color w:val="000000"/>
          <w:szCs w:val="22"/>
          <w:u w:val="single"/>
        </w:rPr>
        <w:t xml:space="preserve"> that workers face in the </w:t>
      </w:r>
      <w:r w:rsidRPr="00D05F8A">
        <w:rPr>
          <w:rFonts w:eastAsia="Times New Roman"/>
          <w:b/>
          <w:bCs/>
          <w:color w:val="000000"/>
          <w:szCs w:val="22"/>
          <w:u w:val="single"/>
        </w:rPr>
        <w:t>standard</w:t>
      </w:r>
      <w:r w:rsidRPr="00D05F8A">
        <w:rPr>
          <w:rFonts w:eastAsia="Times New Roman"/>
          <w:color w:val="000000"/>
          <w:szCs w:val="22"/>
          <w:u w:val="single"/>
        </w:rPr>
        <w:t xml:space="preserve"> </w:t>
      </w:r>
      <w:r w:rsidRPr="00D05F8A">
        <w:rPr>
          <w:rFonts w:eastAsia="Times New Roman"/>
          <w:b/>
          <w:bCs/>
          <w:color w:val="000000"/>
          <w:szCs w:val="22"/>
          <w:u w:val="single"/>
        </w:rPr>
        <w:t>liberal</w:t>
      </w:r>
      <w:r w:rsidRPr="00D05F8A">
        <w:rPr>
          <w:rFonts w:eastAsia="Times New Roman"/>
          <w:color w:val="000000"/>
          <w:szCs w:val="22"/>
          <w:u w:val="single"/>
        </w:rPr>
        <w:t xml:space="preserve"> </w:t>
      </w:r>
      <w:r w:rsidRPr="00D05F8A">
        <w:rPr>
          <w:rFonts w:eastAsia="Times New Roman"/>
          <w:b/>
          <w:bCs/>
          <w:color w:val="000000"/>
          <w:szCs w:val="22"/>
          <w:u w:val="single"/>
        </w:rPr>
        <w:t>capitalist</w:t>
      </w:r>
      <w:r w:rsidRPr="00D05F8A">
        <w:rPr>
          <w:rFonts w:eastAsia="Times New Roman"/>
          <w:color w:val="000000"/>
          <w:szCs w:val="22"/>
          <w:u w:val="single"/>
        </w:rPr>
        <w:t xml:space="preserve"> </w:t>
      </w:r>
      <w:r w:rsidRPr="00D05F8A">
        <w:rPr>
          <w:rFonts w:eastAsia="Times New Roman"/>
          <w:b/>
          <w:bCs/>
          <w:color w:val="000000"/>
          <w:szCs w:val="22"/>
          <w:u w:val="single"/>
        </w:rPr>
        <w:t>economy</w:t>
      </w:r>
      <w:r w:rsidRPr="00D05F8A">
        <w:rPr>
          <w:rFonts w:eastAsia="Times New Roman"/>
          <w:color w:val="000000"/>
          <w:sz w:val="16"/>
          <w:szCs w:val="16"/>
        </w:rPr>
        <w:t xml:space="preserve">. This way of </w:t>
      </w:r>
      <w:r w:rsidRPr="00D05F8A">
        <w:rPr>
          <w:rFonts w:eastAsia="Times New Roman"/>
          <w:b/>
          <w:bCs/>
          <w:color w:val="000000"/>
          <w:szCs w:val="22"/>
          <w:u w:val="single"/>
          <w:shd w:val="clear" w:color="auto" w:fill="00FF00"/>
        </w:rPr>
        <w:t>understanding</w:t>
      </w:r>
      <w:r w:rsidRPr="00D05F8A">
        <w:rPr>
          <w:rFonts w:eastAsia="Times New Roman"/>
          <w:color w:val="000000"/>
          <w:szCs w:val="22"/>
          <w:u w:val="single"/>
        </w:rPr>
        <w:t xml:space="preserve"> the right </w:t>
      </w:r>
      <w:r w:rsidRPr="00D05F8A">
        <w:rPr>
          <w:rFonts w:eastAsia="Times New Roman"/>
          <w:color w:val="000000"/>
          <w:szCs w:val="22"/>
          <w:u w:val="single"/>
          <w:shd w:val="clear" w:color="auto" w:fill="00FF00"/>
        </w:rPr>
        <w:t xml:space="preserve">explains why </w:t>
      </w:r>
      <w:r w:rsidRPr="00D05F8A">
        <w:rPr>
          <w:rFonts w:eastAsia="Times New Roman"/>
          <w:color w:val="000000"/>
          <w:szCs w:val="22"/>
          <w:u w:val="single"/>
        </w:rPr>
        <w:t xml:space="preserve">the use of </w:t>
      </w:r>
      <w:r w:rsidRPr="00D05F8A">
        <w:rPr>
          <w:rFonts w:eastAsia="Times New Roman"/>
          <w:b/>
          <w:bCs/>
          <w:color w:val="000000"/>
          <w:szCs w:val="22"/>
          <w:u w:val="single"/>
          <w:shd w:val="clear" w:color="auto" w:fill="00FF00"/>
        </w:rPr>
        <w:t>coercive</w:t>
      </w:r>
      <w:r w:rsidRPr="00D05F8A">
        <w:rPr>
          <w:rFonts w:eastAsia="Times New Roman"/>
          <w:color w:val="000000"/>
          <w:szCs w:val="22"/>
          <w:u w:val="single"/>
          <w:shd w:val="clear" w:color="auto" w:fill="00FF00"/>
        </w:rPr>
        <w:t xml:space="preserve"> </w:t>
      </w:r>
      <w:r w:rsidRPr="00D05F8A">
        <w:rPr>
          <w:rFonts w:eastAsia="Times New Roman"/>
          <w:b/>
          <w:bCs/>
          <w:color w:val="000000"/>
          <w:szCs w:val="22"/>
          <w:u w:val="single"/>
          <w:shd w:val="clear" w:color="auto" w:fill="00FF00"/>
        </w:rPr>
        <w:t>strike</w:t>
      </w:r>
      <w:r w:rsidRPr="00D05F8A">
        <w:rPr>
          <w:rFonts w:eastAsia="Times New Roman"/>
          <w:color w:val="000000"/>
          <w:szCs w:val="22"/>
          <w:u w:val="single"/>
          <w:shd w:val="clear" w:color="auto" w:fill="00FF00"/>
        </w:rPr>
        <w:t xml:space="preserve"> </w:t>
      </w:r>
      <w:r w:rsidRPr="00D05F8A">
        <w:rPr>
          <w:rFonts w:eastAsia="Times New Roman"/>
          <w:b/>
          <w:bCs/>
          <w:color w:val="000000"/>
          <w:szCs w:val="22"/>
          <w:u w:val="single"/>
        </w:rPr>
        <w:t>tactics</w:t>
      </w:r>
      <w:r w:rsidRPr="00D05F8A">
        <w:rPr>
          <w:rFonts w:eastAsia="Times New Roman"/>
          <w:color w:val="000000"/>
          <w:szCs w:val="22"/>
          <w:u w:val="single"/>
        </w:rPr>
        <w:t xml:space="preserve"> </w:t>
      </w:r>
      <w:r w:rsidRPr="00D05F8A">
        <w:rPr>
          <w:rFonts w:eastAsia="Times New Roman"/>
          <w:color w:val="000000"/>
          <w:szCs w:val="22"/>
          <w:u w:val="single"/>
          <w:shd w:val="clear" w:color="auto" w:fill="00FF00"/>
        </w:rPr>
        <w:t xml:space="preserve">is not morally </w:t>
      </w:r>
      <w:r w:rsidRPr="00D05F8A">
        <w:rPr>
          <w:rFonts w:eastAsia="Times New Roman"/>
          <w:b/>
          <w:bCs/>
          <w:color w:val="000000"/>
          <w:szCs w:val="22"/>
          <w:u w:val="single"/>
          <w:shd w:val="clear" w:color="auto" w:fill="00FF00"/>
        </w:rPr>
        <w:t>constrained</w:t>
      </w:r>
      <w:r w:rsidRPr="00D05F8A">
        <w:rPr>
          <w:rFonts w:eastAsia="Times New Roman"/>
          <w:color w:val="000000"/>
          <w:szCs w:val="22"/>
          <w:u w:val="single"/>
        </w:rPr>
        <w:t xml:space="preserve"> by</w:t>
      </w:r>
      <w:r w:rsidRPr="00D05F8A">
        <w:rPr>
          <w:rFonts w:eastAsia="Times New Roman"/>
          <w:color w:val="000000"/>
          <w:sz w:val="16"/>
          <w:szCs w:val="16"/>
        </w:rPr>
        <w:t xml:space="preserve"> the </w:t>
      </w:r>
      <w:r w:rsidRPr="00D05F8A">
        <w:rPr>
          <w:rFonts w:eastAsia="Times New Roman"/>
          <w:color w:val="000000"/>
          <w:szCs w:val="22"/>
          <w:u w:val="single"/>
        </w:rPr>
        <w:t xml:space="preserve">requirement to respect the </w:t>
      </w:r>
      <w:r w:rsidRPr="00D05F8A">
        <w:rPr>
          <w:rFonts w:eastAsia="Times New Roman"/>
          <w:b/>
          <w:bCs/>
          <w:color w:val="000000"/>
          <w:szCs w:val="22"/>
          <w:u w:val="single"/>
        </w:rPr>
        <w:t>basic</w:t>
      </w:r>
      <w:r w:rsidRPr="00D05F8A">
        <w:rPr>
          <w:rFonts w:eastAsia="Times New Roman"/>
          <w:color w:val="000000"/>
          <w:szCs w:val="22"/>
          <w:u w:val="single"/>
        </w:rPr>
        <w:t xml:space="preserve"> </w:t>
      </w:r>
      <w:r w:rsidRPr="00D05F8A">
        <w:rPr>
          <w:rFonts w:eastAsia="Times New Roman"/>
          <w:b/>
          <w:bCs/>
          <w:color w:val="000000"/>
          <w:szCs w:val="22"/>
          <w:u w:val="single"/>
        </w:rPr>
        <w:t>liberties</w:t>
      </w:r>
      <w:r w:rsidRPr="00D05F8A">
        <w:rPr>
          <w:rFonts w:eastAsia="Times New Roman"/>
          <w:color w:val="000000"/>
          <w:sz w:val="16"/>
          <w:szCs w:val="16"/>
        </w:rPr>
        <w:t xml:space="preserve"> nor the related laws that strikers violate when using certain coercive tactics.</w:t>
      </w:r>
    </w:p>
    <w:p w14:paraId="2083CC5B" w14:textId="77777777" w:rsidR="0060451A" w:rsidRPr="00D05F8A" w:rsidRDefault="0060451A" w:rsidP="0060451A">
      <w:pPr>
        <w:spacing w:before="40"/>
        <w:outlineLvl w:val="3"/>
        <w:rPr>
          <w:rFonts w:ascii="Times New Roman" w:eastAsia="Times New Roman" w:hAnsi="Times New Roman" w:cs="Times New Roman"/>
          <w:b/>
          <w:bCs/>
        </w:rPr>
      </w:pPr>
      <w:r w:rsidRPr="00D05F8A">
        <w:rPr>
          <w:rFonts w:eastAsia="Times New Roman"/>
          <w:b/>
          <w:bCs/>
          <w:color w:val="000000"/>
          <w:sz w:val="26"/>
          <w:szCs w:val="26"/>
        </w:rPr>
        <w:t xml:space="preserve">2] </w:t>
      </w:r>
      <w:r w:rsidRPr="00D05F8A">
        <w:rPr>
          <w:rFonts w:eastAsia="Times New Roman"/>
          <w:b/>
          <w:bCs/>
          <w:color w:val="000000"/>
          <w:sz w:val="26"/>
          <w:szCs w:val="26"/>
          <w:u w:val="single"/>
        </w:rPr>
        <w:t>Means to an end</w:t>
      </w:r>
      <w:r w:rsidRPr="00D05F8A">
        <w:rPr>
          <w:rFonts w:eastAsia="Times New Roman"/>
          <w:b/>
          <w:bCs/>
          <w:color w:val="000000"/>
          <w:sz w:val="26"/>
          <w:szCs w:val="26"/>
        </w:rPr>
        <w:t>: employees ignore their duty to help their patients in favor of higher wages which treats them as a means to an end.</w:t>
      </w:r>
    </w:p>
    <w:p w14:paraId="7B437F1E" w14:textId="77777777" w:rsidR="0060451A" w:rsidRPr="00D05F8A" w:rsidRDefault="0060451A" w:rsidP="0060451A">
      <w:pPr>
        <w:spacing w:before="40"/>
        <w:outlineLvl w:val="3"/>
        <w:rPr>
          <w:rFonts w:ascii="Times New Roman" w:eastAsia="Times New Roman" w:hAnsi="Times New Roman" w:cs="Times New Roman"/>
          <w:b/>
          <w:bCs/>
        </w:rPr>
      </w:pPr>
      <w:r w:rsidRPr="00D05F8A">
        <w:rPr>
          <w:rFonts w:eastAsia="Times New Roman"/>
          <w:b/>
          <w:bCs/>
          <w:color w:val="000000"/>
          <w:sz w:val="26"/>
          <w:szCs w:val="26"/>
        </w:rPr>
        <w:t xml:space="preserve">3] The aff homogenizes all strikes as an unconditional right which is </w:t>
      </w:r>
      <w:r w:rsidRPr="00D05F8A">
        <w:rPr>
          <w:rFonts w:eastAsia="Times New Roman"/>
          <w:b/>
          <w:bCs/>
          <w:color w:val="000000"/>
          <w:sz w:val="26"/>
          <w:szCs w:val="26"/>
          <w:u w:val="single"/>
        </w:rPr>
        <w:t>unethical</w:t>
      </w:r>
      <w:r w:rsidRPr="00D05F8A">
        <w:rPr>
          <w:rFonts w:eastAsia="Times New Roman"/>
          <w:b/>
          <w:bCs/>
          <w:color w:val="000000"/>
          <w:sz w:val="26"/>
          <w:szCs w:val="26"/>
        </w:rPr>
        <w:t>.</w:t>
      </w:r>
    </w:p>
    <w:p w14:paraId="6770ADB6" w14:textId="77777777" w:rsidR="0060451A" w:rsidRPr="00D05F8A" w:rsidRDefault="0060451A" w:rsidP="0060451A">
      <w:pPr>
        <w:rPr>
          <w:rFonts w:ascii="Times New Roman" w:eastAsia="Times New Roman" w:hAnsi="Times New Roman" w:cs="Times New Roman"/>
        </w:rPr>
      </w:pPr>
      <w:r w:rsidRPr="00D05F8A">
        <w:rPr>
          <w:rFonts w:eastAsia="Times New Roman"/>
          <w:b/>
          <w:bCs/>
          <w:color w:val="000000"/>
          <w:sz w:val="26"/>
          <w:szCs w:val="26"/>
        </w:rPr>
        <w:t>Loewy 2K</w:t>
      </w:r>
      <w:r w:rsidRPr="00D05F8A">
        <w:rPr>
          <w:rFonts w:eastAsia="Times New Roman"/>
          <w:color w:val="000000"/>
          <w:szCs w:val="22"/>
        </w:rPr>
        <w:t xml:space="preserve">, </w:t>
      </w:r>
      <w:r w:rsidRPr="00D05F8A">
        <w:rPr>
          <w:rFonts w:eastAsia="Times New Roman"/>
          <w:color w:val="000000"/>
          <w:sz w:val="16"/>
          <w:szCs w:val="16"/>
        </w:rPr>
        <w:t>Erich H. "Of healthcare professionals, ethics, and strikes." Cambridge Q. Healthcare Ethics 9 (2000): 513. (Erich H. Loewy M.D., F.A.C.P., was born in Vienna, Austria in 1927 and was able to escape first to England and then to the U.S. in late 1938. He was initially trained as a cardiologist. He taught at Case Western Reserve and practiced in Cleveland, Ohio. After 14 years he devoted himself fully to Bioethics and taught at the University of Illinois for 12 years. In 1996 he was selected as the first endowed Alumni Association Chair of Bioethics at the University of California Davis School of Medicine and has taught there since.) JG</w:t>
      </w:r>
    </w:p>
    <w:p w14:paraId="68C51D38" w14:textId="77777777" w:rsidR="0060451A" w:rsidRPr="00D05F8A" w:rsidRDefault="0060451A" w:rsidP="0060451A">
      <w:pPr>
        <w:rPr>
          <w:rFonts w:ascii="Times New Roman" w:eastAsia="Times New Roman" w:hAnsi="Times New Roman" w:cs="Times New Roman"/>
        </w:rPr>
      </w:pPr>
      <w:r w:rsidRPr="00D05F8A">
        <w:rPr>
          <w:rFonts w:eastAsia="Times New Roman"/>
          <w:color w:val="000000"/>
          <w:szCs w:val="22"/>
          <w:u w:val="single"/>
        </w:rPr>
        <w:t xml:space="preserve">It would seem then that the </w:t>
      </w:r>
      <w:r w:rsidRPr="00D05F8A">
        <w:rPr>
          <w:rFonts w:eastAsia="Times New Roman"/>
          <w:color w:val="000000"/>
          <w:szCs w:val="22"/>
          <w:u w:val="single"/>
          <w:shd w:val="clear" w:color="auto" w:fill="00FF00"/>
        </w:rPr>
        <w:t xml:space="preserve">ethical considerations for workers striking in </w:t>
      </w:r>
      <w:r w:rsidRPr="00D05F8A">
        <w:rPr>
          <w:rFonts w:eastAsia="Times New Roman"/>
          <w:color w:val="000000"/>
          <w:szCs w:val="22"/>
          <w:u w:val="single"/>
        </w:rPr>
        <w:t xml:space="preserve">an industry such as </w:t>
      </w:r>
      <w:r w:rsidRPr="00D05F8A">
        <w:rPr>
          <w:rFonts w:eastAsia="Times New Roman"/>
          <w:color w:val="000000"/>
          <w:szCs w:val="22"/>
          <w:u w:val="single"/>
          <w:shd w:val="clear" w:color="auto" w:fill="00FF00"/>
        </w:rPr>
        <w:t>a shoe factory or</w:t>
      </w:r>
      <w:r w:rsidRPr="00D05F8A">
        <w:rPr>
          <w:rFonts w:eastAsia="Times New Roman"/>
          <w:color w:val="000000"/>
          <w:szCs w:val="22"/>
          <w:u w:val="single"/>
        </w:rPr>
        <w:t xml:space="preserve"> a </w:t>
      </w:r>
      <w:r w:rsidRPr="00D05F8A">
        <w:rPr>
          <w:rFonts w:eastAsia="Times New Roman"/>
          <w:color w:val="000000"/>
          <w:szCs w:val="22"/>
          <w:u w:val="single"/>
          <w:shd w:val="clear" w:color="auto" w:fill="00FF00"/>
        </w:rPr>
        <w:t xml:space="preserve">chain grocery store are </w:t>
      </w:r>
      <w:r w:rsidRPr="00D05F8A">
        <w:rPr>
          <w:rFonts w:eastAsia="Times New Roman"/>
          <w:color w:val="000000"/>
          <w:szCs w:val="22"/>
          <w:u w:val="single"/>
        </w:rPr>
        <w:t xml:space="preserve">quite </w:t>
      </w:r>
      <w:r w:rsidRPr="00D05F8A">
        <w:rPr>
          <w:rFonts w:eastAsia="Times New Roman"/>
          <w:color w:val="000000"/>
          <w:szCs w:val="22"/>
          <w:u w:val="single"/>
          <w:shd w:val="clear" w:color="auto" w:fill="00FF00"/>
        </w:rPr>
        <w:t xml:space="preserve">different from </w:t>
      </w:r>
      <w:r w:rsidRPr="00D05F8A">
        <w:rPr>
          <w:rFonts w:eastAsia="Times New Roman"/>
          <w:color w:val="000000"/>
          <w:szCs w:val="22"/>
          <w:u w:val="single"/>
        </w:rPr>
        <w:t xml:space="preserve">the </w:t>
      </w:r>
      <w:r w:rsidRPr="00D05F8A">
        <w:rPr>
          <w:rFonts w:eastAsia="Times New Roman"/>
          <w:color w:val="000000"/>
          <w:szCs w:val="22"/>
          <w:u w:val="single"/>
          <w:shd w:val="clear" w:color="auto" w:fill="00FF00"/>
        </w:rPr>
        <w:t xml:space="preserve">ethical considerations for </w:t>
      </w:r>
      <w:r w:rsidRPr="00D05F8A">
        <w:rPr>
          <w:rFonts w:eastAsia="Times New Roman"/>
          <w:color w:val="000000"/>
          <w:szCs w:val="22"/>
          <w:u w:val="single"/>
        </w:rPr>
        <w:t xml:space="preserve">workers in </w:t>
      </w:r>
      <w:r w:rsidRPr="00D05F8A">
        <w:rPr>
          <w:rFonts w:eastAsia="Times New Roman"/>
          <w:color w:val="000000"/>
          <w:szCs w:val="22"/>
          <w:u w:val="single"/>
          <w:shd w:val="clear" w:color="auto" w:fill="00FF00"/>
        </w:rPr>
        <w:t>sanitation</w:t>
      </w:r>
      <w:r w:rsidRPr="00D05F8A">
        <w:rPr>
          <w:rFonts w:eastAsia="Times New Roman"/>
          <w:color w:val="000000"/>
          <w:szCs w:val="22"/>
          <w:u w:val="single"/>
        </w:rPr>
        <w:t xml:space="preserve">, </w:t>
      </w:r>
      <w:r w:rsidRPr="00D05F8A">
        <w:rPr>
          <w:rFonts w:eastAsia="Times New Roman"/>
          <w:color w:val="000000"/>
          <w:szCs w:val="22"/>
          <w:u w:val="single"/>
          <w:shd w:val="clear" w:color="auto" w:fill="00FF00"/>
        </w:rPr>
        <w:t>police</w:t>
      </w:r>
      <w:r w:rsidRPr="00D05F8A">
        <w:rPr>
          <w:rFonts w:eastAsia="Times New Roman"/>
          <w:color w:val="000000"/>
          <w:szCs w:val="22"/>
          <w:u w:val="single"/>
        </w:rPr>
        <w:t xml:space="preserve">, </w:t>
      </w:r>
      <w:r w:rsidRPr="00D05F8A">
        <w:rPr>
          <w:rFonts w:eastAsia="Times New Roman"/>
          <w:color w:val="000000"/>
          <w:szCs w:val="22"/>
          <w:u w:val="single"/>
          <w:shd w:val="clear" w:color="auto" w:fill="00FF00"/>
        </w:rPr>
        <w:t>or fire departments</w:t>
      </w:r>
      <w:r w:rsidRPr="00D05F8A">
        <w:rPr>
          <w:rFonts w:eastAsia="Times New Roman"/>
          <w:color w:val="000000"/>
          <w:szCs w:val="22"/>
          <w:u w:val="single"/>
        </w:rPr>
        <w:t xml:space="preserve">, or for professionals such as teachers or those involved directly in healthcare. Even in the latter “professional” category, there are subtle but distinct differences of “rights” and obligations. However, one cannot conclude that for workers </w:t>
      </w:r>
      <w:r w:rsidRPr="00D05F8A">
        <w:rPr>
          <w:rFonts w:eastAsia="Times New Roman"/>
          <w:color w:val="000000"/>
          <w:szCs w:val="22"/>
          <w:u w:val="single"/>
        </w:rPr>
        <w:lastRenderedPageBreak/>
        <w:t xml:space="preserve">in essential industries strikes are simply ethically not permissible, whereas they are permissible for workers in less essential industries. </w:t>
      </w:r>
      <w:r w:rsidRPr="00D05F8A">
        <w:rPr>
          <w:rFonts w:eastAsia="Times New Roman"/>
          <w:color w:val="000000"/>
          <w:szCs w:val="22"/>
          <w:u w:val="single"/>
          <w:shd w:val="clear" w:color="auto" w:fill="00FF00"/>
        </w:rPr>
        <w:t>Strikes</w:t>
      </w:r>
      <w:r w:rsidRPr="00D05F8A">
        <w:rPr>
          <w:rFonts w:eastAsia="Times New Roman"/>
          <w:color w:val="000000"/>
          <w:szCs w:val="22"/>
          <w:u w:val="single"/>
        </w:rPr>
        <w:t xml:space="preserve">, </w:t>
      </w:r>
      <w:r w:rsidRPr="00D05F8A">
        <w:rPr>
          <w:rFonts w:eastAsia="Times New Roman"/>
          <w:color w:val="000000"/>
          <w:szCs w:val="22"/>
          <w:u w:val="single"/>
          <w:shd w:val="clear" w:color="auto" w:fill="00FF00"/>
        </w:rPr>
        <w:t>by necessity, injure another</w:t>
      </w:r>
      <w:r w:rsidRPr="00D05F8A">
        <w:rPr>
          <w:rFonts w:eastAsia="Times New Roman"/>
          <w:color w:val="000000"/>
          <w:szCs w:val="22"/>
          <w:u w:val="single"/>
        </w:rPr>
        <w:t xml:space="preserve">, </w:t>
      </w:r>
      <w:r w:rsidRPr="00D05F8A">
        <w:rPr>
          <w:rFonts w:eastAsia="Times New Roman"/>
          <w:color w:val="000000"/>
          <w:szCs w:val="22"/>
          <w:u w:val="single"/>
          <w:shd w:val="clear" w:color="auto" w:fill="00FF00"/>
        </w:rPr>
        <w:t>and injuring another cannot be ethically neutral</w:t>
      </w:r>
      <w:r w:rsidRPr="00D05F8A">
        <w:rPr>
          <w:rFonts w:eastAsia="Times New Roman"/>
          <w:color w:val="000000"/>
          <w:szCs w:val="22"/>
          <w:u w:val="single"/>
        </w:rPr>
        <w:t xml:space="preserve">. </w:t>
      </w:r>
      <w:r w:rsidRPr="00D05F8A">
        <w:rPr>
          <w:rFonts w:eastAsia="Times New Roman"/>
          <w:color w:val="000000"/>
          <w:szCs w:val="22"/>
          <w:u w:val="single"/>
          <w:shd w:val="clear" w:color="auto" w:fill="00FF00"/>
        </w:rPr>
        <w:t>Injuring others is prima facie ethically problematic</w:t>
      </w:r>
      <w:r w:rsidRPr="00D05F8A">
        <w:rPr>
          <w:rFonts w:eastAsia="Times New Roman"/>
          <w:color w:val="000000"/>
          <w:szCs w:val="22"/>
          <w:u w:val="single"/>
        </w:rPr>
        <w:t xml:space="preserve">—that is, unless a good and weighty argument for doing so can be made, injuring another is not ethically proper. </w:t>
      </w:r>
      <w:r w:rsidRPr="00D05F8A">
        <w:rPr>
          <w:rFonts w:eastAsia="Times New Roman"/>
          <w:color w:val="000000"/>
          <w:szCs w:val="22"/>
          <w:u w:val="single"/>
          <w:shd w:val="clear" w:color="auto" w:fill="00FF00"/>
        </w:rPr>
        <w:t>Striking by a worker</w:t>
      </w:r>
      <w:r w:rsidRPr="00D05F8A">
        <w:rPr>
          <w:rFonts w:eastAsia="Times New Roman"/>
          <w:color w:val="000000"/>
          <w:szCs w:val="22"/>
          <w:u w:val="single"/>
        </w:rPr>
        <w:t xml:space="preserve">, in as much as doing so injures another or others, </w:t>
      </w:r>
      <w:r w:rsidRPr="00D05F8A">
        <w:rPr>
          <w:rFonts w:eastAsia="Times New Roman"/>
          <w:color w:val="000000"/>
          <w:szCs w:val="22"/>
          <w:u w:val="single"/>
          <w:shd w:val="clear" w:color="auto" w:fill="00FF00"/>
        </w:rPr>
        <w:t>is only a conditional right</w:t>
      </w:r>
      <w:r w:rsidRPr="00D05F8A">
        <w:rPr>
          <w:rFonts w:eastAsia="Times New Roman"/>
          <w:color w:val="000000"/>
          <w:szCs w:val="22"/>
          <w:u w:val="single"/>
        </w:rPr>
        <w:t xml:space="preserve">. </w:t>
      </w:r>
      <w:r w:rsidRPr="00D05F8A">
        <w:rPr>
          <w:rFonts w:eastAsia="Times New Roman"/>
          <w:color w:val="000000"/>
          <w:szCs w:val="22"/>
          <w:u w:val="single"/>
          <w:shd w:val="clear" w:color="auto" w:fill="00FF00"/>
        </w:rPr>
        <w:t xml:space="preserve">A compelling ethical argument </w:t>
      </w:r>
      <w:r w:rsidRPr="00D05F8A">
        <w:rPr>
          <w:rFonts w:eastAsia="Times New Roman"/>
          <w:color w:val="000000"/>
          <w:szCs w:val="22"/>
          <w:u w:val="single"/>
        </w:rPr>
        <w:t xml:space="preserve">in favor of striking </w:t>
      </w:r>
      <w:r w:rsidRPr="00D05F8A">
        <w:rPr>
          <w:rFonts w:eastAsia="Times New Roman"/>
          <w:color w:val="000000"/>
          <w:szCs w:val="22"/>
          <w:u w:val="single"/>
          <w:shd w:val="clear" w:color="auto" w:fill="00FF00"/>
        </w:rPr>
        <w:t xml:space="preserve">is needed </w:t>
      </w:r>
      <w:r w:rsidRPr="00D05F8A">
        <w:rPr>
          <w:rFonts w:eastAsia="Times New Roman"/>
          <w:color w:val="000000"/>
          <w:szCs w:val="22"/>
          <w:u w:val="single"/>
        </w:rPr>
        <w:t xml:space="preserve">as well as an ethical argument in favor of striking </w:t>
      </w:r>
      <w:r w:rsidRPr="00D05F8A">
        <w:rPr>
          <w:rFonts w:eastAsia="Times New Roman"/>
          <w:color w:val="000000"/>
          <w:szCs w:val="22"/>
          <w:u w:val="single"/>
          <w:shd w:val="clear" w:color="auto" w:fill="00FF00"/>
        </w:rPr>
        <w:t xml:space="preserve">at the time and </w:t>
      </w:r>
      <w:r w:rsidRPr="00D05F8A">
        <w:rPr>
          <w:rFonts w:eastAsia="Times New Roman"/>
          <w:color w:val="000000"/>
          <w:szCs w:val="22"/>
          <w:u w:val="single"/>
        </w:rPr>
        <w:t xml:space="preserve">in the </w:t>
      </w:r>
      <w:r w:rsidRPr="00D05F8A">
        <w:rPr>
          <w:rFonts w:eastAsia="Times New Roman"/>
          <w:color w:val="000000"/>
          <w:szCs w:val="22"/>
          <w:u w:val="single"/>
          <w:shd w:val="clear" w:color="auto" w:fill="00FF00"/>
        </w:rPr>
        <w:t>way planned</w:t>
      </w:r>
      <w:r w:rsidRPr="00D05F8A">
        <w:rPr>
          <w:rFonts w:eastAsia="Times New Roman"/>
          <w:color w:val="000000"/>
          <w:szCs w:val="22"/>
          <w:u w:val="single"/>
        </w:rPr>
        <w:t xml:space="preserve">. </w:t>
      </w:r>
      <w:r w:rsidRPr="00D05F8A">
        <w:rPr>
          <w:rFonts w:eastAsia="Times New Roman"/>
          <w:color w:val="000000"/>
          <w:szCs w:val="22"/>
          <w:u w:val="single"/>
          <w:shd w:val="clear" w:color="auto" w:fill="00FF00"/>
        </w:rPr>
        <w:t xml:space="preserve">It remains to delineate the conditions </w:t>
      </w:r>
      <w:r w:rsidRPr="00D05F8A">
        <w:rPr>
          <w:rFonts w:eastAsia="Times New Roman"/>
          <w:color w:val="000000"/>
          <w:szCs w:val="22"/>
          <w:u w:val="single"/>
        </w:rPr>
        <w:t>under which strikes, especially strikes by workers in essential industries and even more so by persons who consider themselves to be “professionals,” may legitimately proceed and yet fulfill their basic purpose.</w:t>
      </w:r>
    </w:p>
    <w:p w14:paraId="6CFEE214" w14:textId="77777777" w:rsidR="0060451A" w:rsidRPr="00D05F8A" w:rsidRDefault="0060451A" w:rsidP="0060451A">
      <w:pPr>
        <w:spacing w:before="40"/>
        <w:outlineLvl w:val="3"/>
        <w:rPr>
          <w:rFonts w:ascii="Times New Roman" w:eastAsia="Times New Roman" w:hAnsi="Times New Roman" w:cs="Times New Roman"/>
          <w:b/>
          <w:bCs/>
        </w:rPr>
      </w:pPr>
      <w:r w:rsidRPr="00D05F8A">
        <w:rPr>
          <w:rFonts w:eastAsia="Times New Roman"/>
          <w:b/>
          <w:bCs/>
          <w:color w:val="000000"/>
          <w:sz w:val="26"/>
          <w:szCs w:val="26"/>
        </w:rPr>
        <w:t xml:space="preserve">4] </w:t>
      </w:r>
      <w:r w:rsidRPr="00D05F8A">
        <w:rPr>
          <w:rFonts w:eastAsia="Times New Roman"/>
          <w:b/>
          <w:bCs/>
          <w:color w:val="000000"/>
          <w:sz w:val="26"/>
          <w:szCs w:val="26"/>
          <w:u w:val="single"/>
        </w:rPr>
        <w:t>Free-riding</w:t>
      </w:r>
      <w:r w:rsidRPr="00D05F8A">
        <w:rPr>
          <w:rFonts w:eastAsia="Times New Roman"/>
          <w:b/>
          <w:bCs/>
          <w:color w:val="000000"/>
          <w:sz w:val="26"/>
          <w:szCs w:val="26"/>
        </w:rPr>
        <w:t>: strikes are a form of free-riding since those who don’t participate still reap the benefits.</w:t>
      </w:r>
    </w:p>
    <w:p w14:paraId="09341952" w14:textId="77777777" w:rsidR="0060451A" w:rsidRPr="00D05F8A" w:rsidRDefault="0060451A" w:rsidP="0060451A">
      <w:pPr>
        <w:rPr>
          <w:rFonts w:ascii="Times New Roman" w:eastAsia="Times New Roman" w:hAnsi="Times New Roman" w:cs="Times New Roman"/>
        </w:rPr>
      </w:pPr>
      <w:r w:rsidRPr="00D05F8A">
        <w:rPr>
          <w:rFonts w:eastAsia="Times New Roman"/>
          <w:b/>
          <w:bCs/>
          <w:color w:val="000000"/>
          <w:sz w:val="26"/>
          <w:szCs w:val="26"/>
        </w:rPr>
        <w:t>Dolsak and Prakash 19</w:t>
      </w:r>
      <w:r w:rsidRPr="00D05F8A">
        <w:rPr>
          <w:rFonts w:eastAsia="Times New Roman"/>
          <w:color w:val="000000"/>
          <w:szCs w:val="22"/>
        </w:rPr>
        <w:t xml:space="preserve"> [Nives and Aseem; We write on environmental issues, climate politics and NGOs; “Climate Strikes: What They Accomplish And How They Could Have More Impact,” 9/14/19; Forbes;</w:t>
      </w:r>
      <w:hyperlink r:id="rId12" w:history="1">
        <w:r w:rsidRPr="00D05F8A">
          <w:rPr>
            <w:rFonts w:eastAsia="Times New Roman"/>
            <w:color w:val="000000"/>
            <w:szCs w:val="22"/>
          </w:rPr>
          <w:t xml:space="preserve"> </w:t>
        </w:r>
        <w:r w:rsidRPr="00D05F8A">
          <w:rPr>
            <w:rFonts w:eastAsia="Times New Roman"/>
            <w:color w:val="1155CC"/>
            <w:szCs w:val="22"/>
            <w:u w:val="single"/>
          </w:rPr>
          <w:t>https://www.forbes.com/sites/prakashdolsak/2019/09/14/climate-strikes-what-they-accomplish-and-how-they-could-have-more-impact/?sh=2244a9bd5eed</w:t>
        </w:r>
      </w:hyperlink>
      <w:r w:rsidRPr="00D05F8A">
        <w:rPr>
          <w:rFonts w:eastAsia="Times New Roman"/>
          <w:color w:val="000000"/>
          <w:szCs w:val="22"/>
        </w:rPr>
        <w:t>] Justin</w:t>
      </w:r>
    </w:p>
    <w:p w14:paraId="2EBC229A" w14:textId="77777777" w:rsidR="0060451A" w:rsidRPr="00D05F8A" w:rsidRDefault="0060451A" w:rsidP="0060451A">
      <w:pPr>
        <w:rPr>
          <w:rFonts w:ascii="Times New Roman" w:eastAsia="Times New Roman" w:hAnsi="Times New Roman" w:cs="Times New Roman"/>
        </w:rPr>
      </w:pPr>
      <w:r w:rsidRPr="00D05F8A">
        <w:rPr>
          <w:rFonts w:eastAsia="Times New Roman"/>
          <w:color w:val="000000"/>
          <w:szCs w:val="22"/>
          <w:u w:val="single"/>
        </w:rPr>
        <w:t xml:space="preserve">While strikes and protests build </w:t>
      </w:r>
      <w:r w:rsidRPr="00D05F8A">
        <w:rPr>
          <w:rFonts w:eastAsia="Times New Roman"/>
          <w:b/>
          <w:bCs/>
          <w:color w:val="000000"/>
          <w:szCs w:val="22"/>
          <w:u w:val="single"/>
        </w:rPr>
        <w:t>solidarity</w:t>
      </w:r>
      <w:r w:rsidRPr="00D05F8A">
        <w:rPr>
          <w:rFonts w:eastAsia="Times New Roman"/>
          <w:color w:val="000000"/>
          <w:szCs w:val="22"/>
          <w:u w:val="single"/>
        </w:rPr>
        <w:t xml:space="preserve"> among their supporters, they are susceptible to </w:t>
      </w:r>
      <w:r w:rsidRPr="00D05F8A">
        <w:rPr>
          <w:rFonts w:eastAsia="Times New Roman"/>
          <w:b/>
          <w:bCs/>
          <w:color w:val="000000"/>
          <w:szCs w:val="22"/>
          <w:u w:val="single"/>
        </w:rPr>
        <w:t>collective action problems</w:t>
      </w:r>
      <w:r w:rsidRPr="00D05F8A">
        <w:rPr>
          <w:rFonts w:eastAsia="Times New Roman"/>
          <w:color w:val="000000"/>
          <w:szCs w:val="22"/>
          <w:u w:val="single"/>
        </w:rPr>
        <w:t xml:space="preserve">. This is </w:t>
      </w:r>
      <w:r w:rsidRPr="00D05F8A">
        <w:rPr>
          <w:rFonts w:eastAsia="Times New Roman"/>
          <w:b/>
          <w:bCs/>
          <w:color w:val="000000"/>
          <w:szCs w:val="22"/>
          <w:u w:val="single"/>
        </w:rPr>
        <w:t>because</w:t>
      </w:r>
      <w:r w:rsidRPr="00D05F8A">
        <w:rPr>
          <w:rFonts w:eastAsia="Times New Roman"/>
          <w:color w:val="000000"/>
          <w:szCs w:val="22"/>
          <w:u w:val="single"/>
        </w:rPr>
        <w:t xml:space="preserve"> </w:t>
      </w:r>
      <w:r w:rsidRPr="00D05F8A">
        <w:rPr>
          <w:rFonts w:eastAsia="Times New Roman"/>
          <w:b/>
          <w:bCs/>
          <w:color w:val="000000"/>
          <w:szCs w:val="22"/>
          <w:u w:val="single"/>
          <w:shd w:val="clear" w:color="auto" w:fill="00FF00"/>
        </w:rPr>
        <w:t>the goals that strikers pursue tend to create non-excludable benefits</w:t>
      </w:r>
      <w:r w:rsidRPr="00D05F8A">
        <w:rPr>
          <w:rFonts w:eastAsia="Times New Roman"/>
          <w:color w:val="000000"/>
          <w:szCs w:val="22"/>
          <w:u w:val="single"/>
        </w:rPr>
        <w:t xml:space="preserve">. That is, </w:t>
      </w:r>
      <w:r w:rsidRPr="00D05F8A">
        <w:rPr>
          <w:rFonts w:eastAsia="Times New Roman"/>
          <w:color w:val="000000"/>
          <w:szCs w:val="22"/>
          <w:u w:val="single"/>
          <w:shd w:val="clear" w:color="auto" w:fill="00FF00"/>
        </w:rPr>
        <w:t>benefits such as climate protection</w:t>
      </w:r>
      <w:r w:rsidRPr="00D05F8A">
        <w:rPr>
          <w:rFonts w:eastAsia="Times New Roman"/>
          <w:color w:val="000000"/>
          <w:szCs w:val="22"/>
          <w:u w:val="single"/>
        </w:rPr>
        <w:t xml:space="preserve"> can be </w:t>
      </w:r>
      <w:r w:rsidRPr="00D05F8A">
        <w:rPr>
          <w:rFonts w:eastAsia="Times New Roman"/>
          <w:b/>
          <w:bCs/>
          <w:color w:val="000000"/>
          <w:szCs w:val="22"/>
          <w:u w:val="single"/>
          <w:shd w:val="clear" w:color="auto" w:fill="00FF00"/>
        </w:rPr>
        <w:t>enjoyed</w:t>
      </w:r>
      <w:r w:rsidRPr="00D05F8A">
        <w:rPr>
          <w:rFonts w:eastAsia="Times New Roman"/>
          <w:color w:val="000000"/>
          <w:szCs w:val="22"/>
          <w:u w:val="single"/>
          <w:shd w:val="clear" w:color="auto" w:fill="00FF00"/>
        </w:rPr>
        <w:t xml:space="preserve"> by both </w:t>
      </w:r>
      <w:r w:rsidRPr="00D05F8A">
        <w:rPr>
          <w:rFonts w:eastAsia="Times New Roman"/>
          <w:b/>
          <w:bCs/>
          <w:color w:val="000000"/>
          <w:szCs w:val="22"/>
          <w:u w:val="single"/>
          <w:shd w:val="clear" w:color="auto" w:fill="00FF00"/>
        </w:rPr>
        <w:t>strikers</w:t>
      </w:r>
      <w:r w:rsidRPr="00D05F8A">
        <w:rPr>
          <w:rFonts w:eastAsia="Times New Roman"/>
          <w:color w:val="000000"/>
          <w:szCs w:val="22"/>
          <w:u w:val="single"/>
          <w:shd w:val="clear" w:color="auto" w:fill="00FF00"/>
        </w:rPr>
        <w:t xml:space="preserve"> and </w:t>
      </w:r>
      <w:r w:rsidRPr="00D05F8A">
        <w:rPr>
          <w:rFonts w:eastAsia="Times New Roman"/>
          <w:b/>
          <w:bCs/>
          <w:color w:val="000000"/>
          <w:szCs w:val="22"/>
          <w:u w:val="single"/>
          <w:shd w:val="clear" w:color="auto" w:fill="00FF00"/>
        </w:rPr>
        <w:t>non</w:t>
      </w:r>
      <w:r w:rsidRPr="00D05F8A">
        <w:rPr>
          <w:rFonts w:eastAsia="Times New Roman"/>
          <w:color w:val="000000"/>
          <w:szCs w:val="22"/>
          <w:u w:val="single"/>
          <w:shd w:val="clear" w:color="auto" w:fill="00FF00"/>
        </w:rPr>
        <w:t>-</w:t>
      </w:r>
      <w:r w:rsidRPr="00D05F8A">
        <w:rPr>
          <w:rFonts w:eastAsia="Times New Roman"/>
          <w:b/>
          <w:bCs/>
          <w:color w:val="000000"/>
          <w:szCs w:val="22"/>
          <w:u w:val="single"/>
          <w:shd w:val="clear" w:color="auto" w:fill="00FF00"/>
        </w:rPr>
        <w:t>strikers</w:t>
      </w:r>
      <w:r w:rsidRPr="00D05F8A">
        <w:rPr>
          <w:rFonts w:eastAsia="Times New Roman"/>
          <w:color w:val="000000"/>
          <w:szCs w:val="22"/>
          <w:u w:val="single"/>
        </w:rPr>
        <w:t xml:space="preserve">. Thus, </w:t>
      </w:r>
      <w:r w:rsidRPr="00D05F8A">
        <w:rPr>
          <w:rFonts w:eastAsia="Times New Roman"/>
          <w:color w:val="000000"/>
          <w:szCs w:val="22"/>
          <w:u w:val="single"/>
          <w:shd w:val="clear" w:color="auto" w:fill="00FF00"/>
        </w:rPr>
        <w:t>large participation</w:t>
      </w:r>
      <w:r w:rsidRPr="00D05F8A">
        <w:rPr>
          <w:rFonts w:eastAsia="Times New Roman"/>
          <w:color w:val="000000"/>
          <w:szCs w:val="22"/>
          <w:u w:val="single"/>
        </w:rPr>
        <w:t xml:space="preserve"> in climate strikes </w:t>
      </w:r>
      <w:r w:rsidRPr="00D05F8A">
        <w:rPr>
          <w:rFonts w:eastAsia="Times New Roman"/>
          <w:color w:val="000000"/>
          <w:szCs w:val="22"/>
          <w:u w:val="single"/>
          <w:shd w:val="clear" w:color="auto" w:fill="00FF00"/>
        </w:rPr>
        <w:t>will reveal</w:t>
      </w:r>
      <w:r w:rsidRPr="00D05F8A">
        <w:rPr>
          <w:rFonts w:eastAsia="Times New Roman"/>
          <w:color w:val="000000"/>
          <w:szCs w:val="22"/>
          <w:u w:val="single"/>
        </w:rPr>
        <w:t xml:space="preserve"> that in spite of </w:t>
      </w:r>
      <w:r w:rsidRPr="00D05F8A">
        <w:rPr>
          <w:rFonts w:eastAsia="Times New Roman"/>
          <w:b/>
          <w:bCs/>
          <w:color w:val="000000"/>
          <w:szCs w:val="22"/>
          <w:u w:val="single"/>
          <w:shd w:val="clear" w:color="auto" w:fill="00FF00"/>
        </w:rPr>
        <w:t>free-riding problems</w:t>
      </w:r>
      <w:r w:rsidRPr="00D05F8A">
        <w:rPr>
          <w:rFonts w:eastAsia="Times New Roman"/>
          <w:color w:val="000000"/>
          <w:szCs w:val="22"/>
          <w:u w:val="single"/>
        </w:rPr>
        <w:t>, a large number of people have a strong preference for climate action.</w:t>
      </w:r>
    </w:p>
    <w:p w14:paraId="02883030" w14:textId="77777777" w:rsidR="0060451A" w:rsidRPr="00D05F8A" w:rsidRDefault="0060451A" w:rsidP="0060451A">
      <w:pPr>
        <w:spacing w:before="40"/>
        <w:outlineLvl w:val="3"/>
        <w:rPr>
          <w:rFonts w:ascii="Times New Roman" w:eastAsia="Times New Roman" w:hAnsi="Times New Roman" w:cs="Times New Roman"/>
          <w:b/>
          <w:bCs/>
        </w:rPr>
      </w:pPr>
      <w:r w:rsidRPr="00D05F8A">
        <w:rPr>
          <w:rFonts w:eastAsia="Times New Roman"/>
          <w:b/>
          <w:bCs/>
          <w:color w:val="000000"/>
          <w:sz w:val="26"/>
          <w:szCs w:val="26"/>
          <w:u w:val="single"/>
        </w:rPr>
        <w:t>[</w:t>
      </w:r>
      <w:r>
        <w:rPr>
          <w:rFonts w:eastAsia="Times New Roman"/>
          <w:b/>
          <w:bCs/>
          <w:color w:val="000000"/>
          <w:sz w:val="26"/>
          <w:szCs w:val="26"/>
          <w:u w:val="single"/>
        </w:rPr>
        <w:t>5</w:t>
      </w:r>
      <w:r w:rsidRPr="00D05F8A">
        <w:rPr>
          <w:rFonts w:eastAsia="Times New Roman"/>
          <w:b/>
          <w:bCs/>
          <w:color w:val="000000"/>
          <w:sz w:val="26"/>
          <w:szCs w:val="26"/>
          <w:u w:val="single"/>
        </w:rPr>
        <w:t>] Strikes fail to fulfill duty</w:t>
      </w:r>
    </w:p>
    <w:p w14:paraId="3DAD446E" w14:textId="77777777" w:rsidR="0060451A" w:rsidRPr="00D05F8A" w:rsidRDefault="0060451A" w:rsidP="0060451A">
      <w:pPr>
        <w:rPr>
          <w:rFonts w:ascii="Times New Roman" w:eastAsia="Times New Roman" w:hAnsi="Times New Roman" w:cs="Times New Roman"/>
        </w:rPr>
      </w:pPr>
      <w:r w:rsidRPr="00D05F8A">
        <w:rPr>
          <w:rFonts w:eastAsia="Times New Roman"/>
          <w:b/>
          <w:bCs/>
          <w:color w:val="000000"/>
          <w:sz w:val="26"/>
          <w:szCs w:val="26"/>
          <w:u w:val="single"/>
        </w:rPr>
        <w:t>Fourie 17</w:t>
      </w:r>
      <w:r w:rsidRPr="00D05F8A">
        <w:rPr>
          <w:rFonts w:eastAsia="Times New Roman"/>
          <w:color w:val="000000"/>
          <w:szCs w:val="22"/>
          <w:u w:val="single"/>
        </w:rPr>
        <w:t xml:space="preserve"> </w:t>
      </w:r>
      <w:r w:rsidRPr="00D05F8A">
        <w:rPr>
          <w:rFonts w:eastAsia="Times New Roman"/>
          <w:color w:val="000000"/>
          <w:sz w:val="16"/>
          <w:szCs w:val="16"/>
          <w:u w:val="single"/>
        </w:rPr>
        <w:t>Johan Fourie 11-30-2017 "Ethicality of Labor-Strike Demonstrates by Social Workers"</w:t>
      </w:r>
      <w:hyperlink r:id="rId13" w:history="1">
        <w:r w:rsidRPr="00D05F8A">
          <w:rPr>
            <w:rFonts w:eastAsia="Times New Roman"/>
            <w:color w:val="000000"/>
            <w:sz w:val="16"/>
            <w:szCs w:val="16"/>
            <w:u w:val="single"/>
          </w:rPr>
          <w:t xml:space="preserve"> </w:t>
        </w:r>
        <w:r w:rsidRPr="00D05F8A">
          <w:rPr>
            <w:rFonts w:eastAsia="Times New Roman"/>
            <w:color w:val="1155CC"/>
            <w:sz w:val="16"/>
            <w:szCs w:val="16"/>
            <w:u w:val="single"/>
          </w:rPr>
          <w:t>https://www.otherpapers.com/essay/Ethicality-of-Labor-Strike-Demonstrates-by-Social-Workers/62694.html</w:t>
        </w:r>
      </w:hyperlink>
      <w:r w:rsidRPr="00D05F8A">
        <w:rPr>
          <w:rFonts w:eastAsia="Times New Roman"/>
          <w:color w:val="000000"/>
          <w:sz w:val="16"/>
          <w:szCs w:val="16"/>
          <w:u w:val="single"/>
        </w:rPr>
        <w:t xml:space="preserve"> (Johan Fourie is professor of Economics and History at Stellenbosch University.) JG</w:t>
      </w:r>
    </w:p>
    <w:p w14:paraId="3B270322" w14:textId="77777777" w:rsidR="0060451A" w:rsidRPr="00D05F8A" w:rsidRDefault="0060451A" w:rsidP="0060451A">
      <w:pPr>
        <w:rPr>
          <w:rFonts w:ascii="Times New Roman" w:eastAsia="Times New Roman" w:hAnsi="Times New Roman" w:cs="Times New Roman"/>
        </w:rPr>
      </w:pPr>
      <w:r w:rsidRPr="00D05F8A">
        <w:rPr>
          <w:rFonts w:eastAsia="Times New Roman"/>
          <w:color w:val="000000"/>
          <w:sz w:val="14"/>
          <w:szCs w:val="14"/>
          <w:u w:val="single"/>
        </w:rPr>
        <w:t xml:space="preserve">Kantian </w:t>
      </w:r>
      <w:r w:rsidRPr="00827225">
        <w:t>Ethics Kantian ethics suggest that actions are morally permissible based on whether it fulfils a person's duty (Banks, 2006). To further the concept of duty, Kantian ethics held the notion of Categorical Imperatives which is believed to determine the morality of duties as it enforces and commands adherence, complicity and application. The Categorical Imperatives consist of three form</w:t>
      </w:r>
      <w:r w:rsidRPr="00D05F8A">
        <w:rPr>
          <w:rFonts w:eastAsia="Times New Roman"/>
          <w:color w:val="000000"/>
          <w:sz w:val="26"/>
          <w:szCs w:val="26"/>
          <w:u w:val="single"/>
        </w:rPr>
        <w:t>ulas. Once such a formula is to "act only on the maximum whereby at the same time you can will that it become a universal law"</w:t>
      </w:r>
      <w:r w:rsidRPr="00D05F8A">
        <w:rPr>
          <w:rFonts w:eastAsia="Times New Roman"/>
          <w:color w:val="000000"/>
          <w:sz w:val="14"/>
          <w:szCs w:val="14"/>
          <w:u w:val="single"/>
        </w:rPr>
        <w:t xml:space="preserve"> (Parrott, 2006, p. 51). Through this perspective, </w:t>
      </w:r>
      <w:r w:rsidRPr="00D05F8A">
        <w:rPr>
          <w:rFonts w:eastAsia="Times New Roman"/>
          <w:color w:val="000000"/>
          <w:sz w:val="26"/>
          <w:szCs w:val="26"/>
          <w:u w:val="single"/>
        </w:rPr>
        <w:t xml:space="preserve">Kant held that </w:t>
      </w:r>
      <w:r w:rsidRPr="00D05F8A">
        <w:rPr>
          <w:rFonts w:eastAsia="Times New Roman"/>
          <w:color w:val="000000"/>
          <w:sz w:val="26"/>
          <w:szCs w:val="26"/>
          <w:u w:val="single"/>
          <w:shd w:val="clear" w:color="auto" w:fill="FFFF00"/>
        </w:rPr>
        <w:t xml:space="preserve">persons </w:t>
      </w:r>
      <w:r w:rsidRPr="00D05F8A">
        <w:rPr>
          <w:rFonts w:eastAsia="Times New Roman"/>
          <w:color w:val="000000"/>
          <w:sz w:val="26"/>
          <w:szCs w:val="26"/>
          <w:u w:val="single"/>
        </w:rPr>
        <w:t xml:space="preserve">are to </w:t>
      </w:r>
      <w:r w:rsidRPr="00D05F8A">
        <w:rPr>
          <w:rFonts w:eastAsia="Times New Roman"/>
          <w:color w:val="000000"/>
          <w:sz w:val="26"/>
          <w:szCs w:val="26"/>
          <w:u w:val="single"/>
          <w:shd w:val="clear" w:color="auto" w:fill="FFFF00"/>
        </w:rPr>
        <w:t xml:space="preserve">engage </w:t>
      </w:r>
      <w:r w:rsidRPr="00D05F8A">
        <w:rPr>
          <w:rFonts w:eastAsia="Times New Roman"/>
          <w:color w:val="000000"/>
          <w:sz w:val="26"/>
          <w:szCs w:val="26"/>
          <w:u w:val="single"/>
        </w:rPr>
        <w:t xml:space="preserve">in </w:t>
      </w:r>
      <w:r w:rsidRPr="00D05F8A">
        <w:rPr>
          <w:rFonts w:eastAsia="Times New Roman"/>
          <w:color w:val="000000"/>
          <w:sz w:val="26"/>
          <w:szCs w:val="26"/>
          <w:u w:val="single"/>
          <w:shd w:val="clear" w:color="auto" w:fill="FFFF00"/>
        </w:rPr>
        <w:t xml:space="preserve">actions </w:t>
      </w:r>
      <w:r w:rsidRPr="00D05F8A">
        <w:rPr>
          <w:rFonts w:eastAsia="Times New Roman"/>
          <w:color w:val="000000"/>
          <w:sz w:val="26"/>
          <w:szCs w:val="26"/>
          <w:u w:val="single"/>
        </w:rPr>
        <w:t xml:space="preserve">that </w:t>
      </w:r>
      <w:r w:rsidRPr="00D05F8A">
        <w:rPr>
          <w:rFonts w:eastAsia="Times New Roman"/>
          <w:color w:val="000000"/>
          <w:sz w:val="26"/>
          <w:szCs w:val="26"/>
          <w:u w:val="single"/>
          <w:shd w:val="clear" w:color="auto" w:fill="FFFF00"/>
        </w:rPr>
        <w:t xml:space="preserve">they are willing to allow others to engage in as well </w:t>
      </w:r>
      <w:r w:rsidRPr="00D05F8A">
        <w:rPr>
          <w:rFonts w:eastAsia="Times New Roman"/>
          <w:color w:val="000000"/>
          <w:sz w:val="26"/>
          <w:szCs w:val="26"/>
          <w:u w:val="single"/>
        </w:rPr>
        <w:t>without conditions and exceptions</w:t>
      </w:r>
      <w:r w:rsidRPr="00D05F8A">
        <w:rPr>
          <w:rFonts w:eastAsia="Times New Roman"/>
          <w:color w:val="000000"/>
          <w:sz w:val="14"/>
          <w:szCs w:val="14"/>
          <w:u w:val="single"/>
        </w:rPr>
        <w:t xml:space="preserve">. </w:t>
      </w:r>
      <w:r w:rsidRPr="00D05F8A">
        <w:rPr>
          <w:rFonts w:eastAsia="Times New Roman"/>
          <w:color w:val="000000"/>
          <w:sz w:val="26"/>
          <w:szCs w:val="26"/>
          <w:u w:val="single"/>
          <w:shd w:val="clear" w:color="auto" w:fill="FFFF00"/>
        </w:rPr>
        <w:t>Applying this</w:t>
      </w:r>
      <w:r w:rsidRPr="00D05F8A">
        <w:rPr>
          <w:rFonts w:eastAsia="Times New Roman"/>
          <w:color w:val="000000"/>
          <w:sz w:val="14"/>
          <w:szCs w:val="14"/>
          <w:u w:val="single"/>
          <w:shd w:val="clear" w:color="auto" w:fill="FFFF00"/>
        </w:rPr>
        <w:t xml:space="preserve"> </w:t>
      </w:r>
      <w:r w:rsidRPr="00D05F8A">
        <w:rPr>
          <w:rFonts w:eastAsia="Times New Roman"/>
          <w:color w:val="000000"/>
          <w:sz w:val="14"/>
          <w:szCs w:val="14"/>
          <w:u w:val="single"/>
        </w:rPr>
        <w:t xml:space="preserve">formula </w:t>
      </w:r>
      <w:r w:rsidRPr="00D05F8A">
        <w:rPr>
          <w:rFonts w:eastAsia="Times New Roman"/>
          <w:color w:val="000000"/>
          <w:sz w:val="26"/>
          <w:szCs w:val="26"/>
          <w:u w:val="single"/>
          <w:shd w:val="clear" w:color="auto" w:fill="FFFF00"/>
        </w:rPr>
        <w:t>to</w:t>
      </w:r>
      <w:r w:rsidRPr="00D05F8A">
        <w:rPr>
          <w:rFonts w:eastAsia="Times New Roman"/>
          <w:color w:val="000000"/>
          <w:sz w:val="14"/>
          <w:szCs w:val="14"/>
          <w:u w:val="single"/>
          <w:shd w:val="clear" w:color="auto" w:fill="FFFF00"/>
        </w:rPr>
        <w:t xml:space="preserve"> </w:t>
      </w:r>
      <w:r w:rsidRPr="00D05F8A">
        <w:rPr>
          <w:rFonts w:eastAsia="Times New Roman"/>
          <w:color w:val="000000"/>
          <w:sz w:val="14"/>
          <w:szCs w:val="14"/>
          <w:u w:val="single"/>
        </w:rPr>
        <w:t xml:space="preserve">the </w:t>
      </w:r>
      <w:r w:rsidRPr="00D05F8A">
        <w:rPr>
          <w:rFonts w:eastAsia="Times New Roman"/>
          <w:color w:val="000000"/>
          <w:sz w:val="26"/>
          <w:szCs w:val="26"/>
          <w:u w:val="single"/>
          <w:shd w:val="clear" w:color="auto" w:fill="FFFF00"/>
        </w:rPr>
        <w:t>ethicality of social workers</w:t>
      </w:r>
      <w:r w:rsidRPr="00D05F8A">
        <w:rPr>
          <w:rFonts w:eastAsia="Times New Roman"/>
          <w:color w:val="000000"/>
          <w:sz w:val="14"/>
          <w:szCs w:val="14"/>
          <w:u w:val="single"/>
          <w:shd w:val="clear" w:color="auto" w:fill="FFFF00"/>
        </w:rPr>
        <w:t xml:space="preserve"> </w:t>
      </w:r>
      <w:r w:rsidRPr="00D05F8A">
        <w:rPr>
          <w:rFonts w:eastAsia="Times New Roman"/>
          <w:b/>
          <w:bCs/>
          <w:color w:val="000000"/>
          <w:sz w:val="26"/>
          <w:szCs w:val="26"/>
          <w:u w:val="single"/>
          <w:shd w:val="clear" w:color="auto" w:fill="FFFF00"/>
        </w:rPr>
        <w:t>participating in labor strike</w:t>
      </w:r>
      <w:r w:rsidRPr="00D05F8A">
        <w:rPr>
          <w:rFonts w:eastAsia="Times New Roman"/>
          <w:color w:val="000000"/>
          <w:sz w:val="14"/>
          <w:szCs w:val="14"/>
          <w:u w:val="single"/>
          <w:shd w:val="clear" w:color="auto" w:fill="FFFF00"/>
        </w:rPr>
        <w:t xml:space="preserve"> </w:t>
      </w:r>
      <w:r w:rsidRPr="00D05F8A">
        <w:rPr>
          <w:rFonts w:eastAsia="Times New Roman"/>
          <w:color w:val="000000"/>
          <w:sz w:val="14"/>
          <w:szCs w:val="14"/>
          <w:u w:val="single"/>
        </w:rPr>
        <w:t>demonstrations</w:t>
      </w:r>
      <w:r w:rsidRPr="00D05F8A">
        <w:rPr>
          <w:rFonts w:eastAsia="Times New Roman"/>
          <w:color w:val="000000"/>
          <w:sz w:val="26"/>
          <w:szCs w:val="26"/>
          <w:u w:val="single"/>
          <w:shd w:val="clear" w:color="auto" w:fill="FFFF00"/>
        </w:rPr>
        <w:t>, it becomes evident</w:t>
      </w:r>
      <w:r w:rsidRPr="00D05F8A">
        <w:rPr>
          <w:rFonts w:eastAsia="Times New Roman"/>
          <w:color w:val="000000"/>
          <w:sz w:val="14"/>
          <w:szCs w:val="14"/>
          <w:u w:val="single"/>
          <w:shd w:val="clear" w:color="auto" w:fill="FFFF00"/>
        </w:rPr>
        <w:t xml:space="preserve"> </w:t>
      </w:r>
      <w:r w:rsidRPr="00D05F8A">
        <w:rPr>
          <w:rFonts w:eastAsia="Times New Roman"/>
          <w:color w:val="000000"/>
          <w:sz w:val="14"/>
          <w:szCs w:val="14"/>
          <w:u w:val="single"/>
        </w:rPr>
        <w:t xml:space="preserve">that </w:t>
      </w:r>
      <w:r w:rsidRPr="00D05F8A">
        <w:rPr>
          <w:rFonts w:eastAsia="Times New Roman"/>
          <w:color w:val="000000"/>
          <w:sz w:val="26"/>
          <w:szCs w:val="26"/>
          <w:u w:val="single"/>
          <w:shd w:val="clear" w:color="auto" w:fill="FFFF00"/>
        </w:rPr>
        <w:t xml:space="preserve">such an action is </w:t>
      </w:r>
      <w:r w:rsidRPr="00D05F8A">
        <w:rPr>
          <w:rFonts w:eastAsia="Times New Roman"/>
          <w:b/>
          <w:bCs/>
          <w:color w:val="000000"/>
          <w:sz w:val="26"/>
          <w:szCs w:val="26"/>
          <w:u w:val="single"/>
          <w:shd w:val="clear" w:color="auto" w:fill="FFFF00"/>
        </w:rPr>
        <w:t>not morally permissible</w:t>
      </w:r>
      <w:r w:rsidRPr="00D05F8A">
        <w:rPr>
          <w:rFonts w:eastAsia="Times New Roman"/>
          <w:b/>
          <w:bCs/>
          <w:color w:val="000000"/>
          <w:sz w:val="14"/>
          <w:szCs w:val="14"/>
          <w:u w:val="single"/>
          <w:shd w:val="clear" w:color="auto" w:fill="FFFF00"/>
        </w:rPr>
        <w:t xml:space="preserve"> </w:t>
      </w:r>
      <w:r w:rsidRPr="00D05F8A">
        <w:rPr>
          <w:rFonts w:eastAsia="Times New Roman"/>
          <w:b/>
          <w:bCs/>
          <w:color w:val="000000"/>
          <w:sz w:val="26"/>
          <w:szCs w:val="26"/>
          <w:u w:val="single"/>
          <w:shd w:val="clear" w:color="auto" w:fill="FFFF00"/>
        </w:rPr>
        <w:t>or executing its duty</w:t>
      </w:r>
      <w:r w:rsidRPr="00D05F8A">
        <w:rPr>
          <w:rFonts w:eastAsia="Times New Roman"/>
          <w:color w:val="000000"/>
          <w:sz w:val="14"/>
          <w:szCs w:val="14"/>
          <w:u w:val="single"/>
        </w:rPr>
        <w:t>. Arguably</w:t>
      </w:r>
      <w:r w:rsidRPr="00D05F8A">
        <w:rPr>
          <w:rFonts w:eastAsia="Times New Roman"/>
          <w:color w:val="000000"/>
          <w:sz w:val="26"/>
          <w:szCs w:val="26"/>
          <w:u w:val="single"/>
        </w:rPr>
        <w:t xml:space="preserve">, </w:t>
      </w:r>
      <w:r w:rsidRPr="00D05F8A">
        <w:rPr>
          <w:rFonts w:eastAsia="Times New Roman"/>
          <w:color w:val="000000"/>
          <w:sz w:val="26"/>
          <w:szCs w:val="26"/>
          <w:u w:val="single"/>
          <w:shd w:val="clear" w:color="auto" w:fill="FFFF00"/>
        </w:rPr>
        <w:t xml:space="preserve">as much as social workers are </w:t>
      </w:r>
      <w:r w:rsidRPr="00D05F8A">
        <w:rPr>
          <w:rFonts w:eastAsia="Times New Roman"/>
          <w:color w:val="000000"/>
          <w:sz w:val="26"/>
          <w:szCs w:val="26"/>
          <w:u w:val="single"/>
        </w:rPr>
        <w:t xml:space="preserve">trained professionals and rendering services that are </w:t>
      </w:r>
      <w:r w:rsidRPr="00D05F8A">
        <w:rPr>
          <w:rFonts w:eastAsia="Times New Roman"/>
          <w:color w:val="000000"/>
          <w:sz w:val="26"/>
          <w:szCs w:val="26"/>
          <w:u w:val="single"/>
          <w:shd w:val="clear" w:color="auto" w:fill="FFFF00"/>
        </w:rPr>
        <w:t xml:space="preserve">crucial </w:t>
      </w:r>
      <w:r w:rsidRPr="00D05F8A">
        <w:rPr>
          <w:rFonts w:eastAsia="Times New Roman"/>
          <w:color w:val="000000"/>
          <w:sz w:val="26"/>
          <w:szCs w:val="26"/>
          <w:u w:val="single"/>
        </w:rPr>
        <w:t xml:space="preserve">to the functioning and well-being of society, </w:t>
      </w:r>
      <w:r w:rsidRPr="00D05F8A">
        <w:rPr>
          <w:rFonts w:eastAsia="Times New Roman"/>
          <w:color w:val="000000"/>
          <w:sz w:val="26"/>
          <w:szCs w:val="26"/>
          <w:u w:val="single"/>
          <w:shd w:val="clear" w:color="auto" w:fill="FFFF00"/>
        </w:rPr>
        <w:t xml:space="preserve">they remain ordinary citizens who </w:t>
      </w:r>
      <w:r w:rsidRPr="00D05F8A">
        <w:rPr>
          <w:rFonts w:eastAsia="Times New Roman"/>
          <w:color w:val="000000"/>
          <w:sz w:val="26"/>
          <w:szCs w:val="26"/>
          <w:u w:val="single"/>
        </w:rPr>
        <w:t xml:space="preserve">also at some point will </w:t>
      </w:r>
      <w:r w:rsidRPr="00D05F8A">
        <w:rPr>
          <w:rFonts w:eastAsia="Times New Roman"/>
          <w:b/>
          <w:bCs/>
          <w:color w:val="000000"/>
          <w:sz w:val="26"/>
          <w:szCs w:val="26"/>
          <w:u w:val="single"/>
          <w:shd w:val="clear" w:color="auto" w:fill="FFFF00"/>
        </w:rPr>
        <w:t>require crucial services</w:t>
      </w:r>
      <w:r w:rsidRPr="00D05F8A">
        <w:rPr>
          <w:rFonts w:eastAsia="Times New Roman"/>
          <w:color w:val="000000"/>
          <w:sz w:val="26"/>
          <w:szCs w:val="26"/>
          <w:u w:val="single"/>
        </w:rPr>
        <w:t>.</w:t>
      </w:r>
      <w:r w:rsidRPr="00D05F8A">
        <w:rPr>
          <w:rFonts w:eastAsia="Times New Roman"/>
          <w:color w:val="000000"/>
          <w:sz w:val="14"/>
          <w:szCs w:val="14"/>
          <w:u w:val="single"/>
        </w:rPr>
        <w:t xml:space="preserve"> </w:t>
      </w:r>
      <w:r w:rsidRPr="00D05F8A">
        <w:rPr>
          <w:rFonts w:eastAsia="Times New Roman"/>
          <w:color w:val="000000"/>
          <w:sz w:val="14"/>
          <w:szCs w:val="14"/>
          <w:u w:val="single"/>
        </w:rPr>
        <w:lastRenderedPageBreak/>
        <w:t xml:space="preserve">Examples of these </w:t>
      </w:r>
      <w:r w:rsidRPr="00D05F8A">
        <w:rPr>
          <w:rFonts w:eastAsia="Times New Roman"/>
          <w:color w:val="000000"/>
          <w:sz w:val="26"/>
          <w:szCs w:val="26"/>
          <w:u w:val="single"/>
          <w:shd w:val="clear" w:color="auto" w:fill="FFFF00"/>
        </w:rPr>
        <w:t>crucial services that may cause</w:t>
      </w:r>
      <w:r w:rsidRPr="00D05F8A">
        <w:rPr>
          <w:rFonts w:eastAsia="Times New Roman"/>
          <w:color w:val="000000"/>
          <w:sz w:val="14"/>
          <w:szCs w:val="14"/>
          <w:u w:val="single"/>
          <w:shd w:val="clear" w:color="auto" w:fill="FFFF00"/>
        </w:rPr>
        <w:t xml:space="preserve"> </w:t>
      </w:r>
      <w:r w:rsidRPr="00D05F8A">
        <w:rPr>
          <w:rFonts w:eastAsia="Times New Roman"/>
          <w:color w:val="000000"/>
          <w:sz w:val="26"/>
          <w:szCs w:val="26"/>
          <w:u w:val="single"/>
          <w:shd w:val="clear" w:color="auto" w:fill="FFFF00"/>
        </w:rPr>
        <w:t>significant harm because of its absence due to labor strike action</w:t>
      </w:r>
      <w:r w:rsidRPr="00D05F8A">
        <w:rPr>
          <w:rFonts w:eastAsia="Times New Roman"/>
          <w:color w:val="000000"/>
          <w:sz w:val="14"/>
          <w:szCs w:val="14"/>
          <w:u w:val="single"/>
          <w:shd w:val="clear" w:color="auto" w:fill="FFFF00"/>
        </w:rPr>
        <w:t xml:space="preserve"> </w:t>
      </w:r>
      <w:r w:rsidRPr="00D05F8A">
        <w:rPr>
          <w:rFonts w:eastAsia="Times New Roman"/>
          <w:color w:val="000000"/>
          <w:sz w:val="26"/>
          <w:szCs w:val="26"/>
          <w:u w:val="single"/>
        </w:rPr>
        <w:t xml:space="preserve">are </w:t>
      </w:r>
      <w:r w:rsidRPr="00D05F8A">
        <w:rPr>
          <w:rFonts w:eastAsia="Times New Roman"/>
          <w:b/>
          <w:bCs/>
          <w:color w:val="000000"/>
          <w:sz w:val="26"/>
          <w:szCs w:val="26"/>
          <w:u w:val="single"/>
          <w:shd w:val="clear" w:color="auto" w:fill="FFFF00"/>
        </w:rPr>
        <w:t>medical personnel</w:t>
      </w:r>
      <w:r w:rsidRPr="00D05F8A">
        <w:rPr>
          <w:rFonts w:eastAsia="Times New Roman"/>
          <w:b/>
          <w:bCs/>
          <w:color w:val="000000"/>
          <w:sz w:val="26"/>
          <w:szCs w:val="26"/>
          <w:u w:val="single"/>
        </w:rPr>
        <w:t xml:space="preserve">, </w:t>
      </w:r>
      <w:r w:rsidRPr="00D05F8A">
        <w:rPr>
          <w:rFonts w:eastAsia="Times New Roman"/>
          <w:b/>
          <w:bCs/>
          <w:color w:val="000000"/>
          <w:sz w:val="26"/>
          <w:szCs w:val="26"/>
          <w:u w:val="single"/>
          <w:shd w:val="clear" w:color="auto" w:fill="FFFF00"/>
        </w:rPr>
        <w:t>suicide watch centers</w:t>
      </w:r>
      <w:r w:rsidRPr="00D05F8A">
        <w:rPr>
          <w:rFonts w:eastAsia="Times New Roman"/>
          <w:b/>
          <w:bCs/>
          <w:color w:val="000000"/>
          <w:sz w:val="26"/>
          <w:szCs w:val="26"/>
          <w:u w:val="single"/>
        </w:rPr>
        <w:t xml:space="preserve">, </w:t>
      </w:r>
      <w:r w:rsidRPr="00D05F8A">
        <w:rPr>
          <w:rFonts w:eastAsia="Times New Roman"/>
          <w:b/>
          <w:bCs/>
          <w:color w:val="000000"/>
          <w:sz w:val="26"/>
          <w:szCs w:val="26"/>
          <w:u w:val="single"/>
          <w:shd w:val="clear" w:color="auto" w:fill="FFFF00"/>
        </w:rPr>
        <w:t>mental health care professionals, law enforcement, court systems</w:t>
      </w:r>
      <w:r w:rsidRPr="00D05F8A">
        <w:rPr>
          <w:rFonts w:eastAsia="Times New Roman"/>
          <w:color w:val="000000"/>
          <w:sz w:val="26"/>
          <w:szCs w:val="26"/>
          <w:u w:val="single"/>
        </w:rPr>
        <w:t>, municipal service delivery, etc</w:t>
      </w:r>
      <w:r w:rsidRPr="00D05F8A">
        <w:rPr>
          <w:rFonts w:eastAsia="Times New Roman"/>
          <w:color w:val="000000"/>
          <w:sz w:val="14"/>
          <w:szCs w:val="14"/>
          <w:u w:val="single"/>
        </w:rPr>
        <w:t xml:space="preserve">. </w:t>
      </w:r>
      <w:r w:rsidRPr="00D05F8A">
        <w:rPr>
          <w:rFonts w:eastAsia="Times New Roman"/>
          <w:color w:val="000000"/>
          <w:sz w:val="26"/>
          <w:szCs w:val="26"/>
          <w:u w:val="single"/>
        </w:rPr>
        <w:t>With these services not available, social workers will experience suffering, frustration, unhappiness, harm as the clients will do with their absence from the office. To this regard, participating and demonstrating labor strike action is not adhering to duty or morally permissible.</w:t>
      </w:r>
    </w:p>
    <w:p w14:paraId="62B011A8" w14:textId="77777777" w:rsidR="0060451A" w:rsidRPr="00D05F8A" w:rsidRDefault="0060451A" w:rsidP="0060451A">
      <w:pPr>
        <w:spacing w:before="40"/>
        <w:outlineLvl w:val="3"/>
        <w:rPr>
          <w:rFonts w:ascii="Times New Roman" w:eastAsia="Times New Roman" w:hAnsi="Times New Roman" w:cs="Times New Roman"/>
          <w:b/>
          <w:bCs/>
        </w:rPr>
      </w:pPr>
      <w:r w:rsidRPr="00D05F8A">
        <w:rPr>
          <w:rFonts w:eastAsia="Times New Roman"/>
          <w:b/>
          <w:bCs/>
          <w:color w:val="000000"/>
          <w:sz w:val="26"/>
          <w:szCs w:val="26"/>
          <w:u w:val="single"/>
        </w:rPr>
        <w:t>[</w:t>
      </w:r>
      <w:r>
        <w:rPr>
          <w:rFonts w:eastAsia="Times New Roman"/>
          <w:b/>
          <w:bCs/>
          <w:color w:val="000000"/>
          <w:sz w:val="26"/>
          <w:szCs w:val="26"/>
          <w:u w:val="single"/>
        </w:rPr>
        <w:t>6</w:t>
      </w:r>
      <w:r w:rsidRPr="00D05F8A">
        <w:rPr>
          <w:rFonts w:eastAsia="Times New Roman"/>
          <w:b/>
          <w:bCs/>
          <w:color w:val="000000"/>
          <w:sz w:val="26"/>
          <w:szCs w:val="26"/>
          <w:u w:val="single"/>
        </w:rPr>
        <w:t>] Uses others as a mere means to an end</w:t>
      </w:r>
    </w:p>
    <w:p w14:paraId="17A23FDD" w14:textId="77777777" w:rsidR="0060451A" w:rsidRPr="00D05F8A" w:rsidRDefault="0060451A" w:rsidP="0060451A">
      <w:pPr>
        <w:rPr>
          <w:rFonts w:ascii="Times New Roman" w:eastAsia="Times New Roman" w:hAnsi="Times New Roman" w:cs="Times New Roman"/>
        </w:rPr>
      </w:pPr>
      <w:r w:rsidRPr="00D05F8A">
        <w:rPr>
          <w:rFonts w:eastAsia="Times New Roman"/>
          <w:b/>
          <w:bCs/>
          <w:color w:val="000000"/>
          <w:sz w:val="26"/>
          <w:szCs w:val="26"/>
          <w:u w:val="single"/>
        </w:rPr>
        <w:t>Fourie 17</w:t>
      </w:r>
      <w:r w:rsidRPr="00D05F8A">
        <w:rPr>
          <w:rFonts w:eastAsia="Times New Roman"/>
          <w:color w:val="000000"/>
          <w:szCs w:val="22"/>
          <w:u w:val="single"/>
        </w:rPr>
        <w:t xml:space="preserve"> </w:t>
      </w:r>
      <w:r w:rsidRPr="00D05F8A">
        <w:rPr>
          <w:rFonts w:eastAsia="Times New Roman"/>
          <w:color w:val="000000"/>
          <w:sz w:val="16"/>
          <w:szCs w:val="16"/>
          <w:u w:val="single"/>
        </w:rPr>
        <w:t>Johan Fourie 11-30-2017 "Ethicality of Labor-Strike Demonstrates by Social Workers"</w:t>
      </w:r>
      <w:hyperlink r:id="rId14" w:history="1">
        <w:r w:rsidRPr="00D05F8A">
          <w:rPr>
            <w:rFonts w:eastAsia="Times New Roman"/>
            <w:color w:val="000000"/>
            <w:sz w:val="16"/>
            <w:szCs w:val="16"/>
            <w:u w:val="single"/>
          </w:rPr>
          <w:t xml:space="preserve"> </w:t>
        </w:r>
        <w:r w:rsidRPr="00D05F8A">
          <w:rPr>
            <w:rFonts w:eastAsia="Times New Roman"/>
            <w:color w:val="1155CC"/>
            <w:sz w:val="16"/>
            <w:szCs w:val="16"/>
            <w:u w:val="single"/>
          </w:rPr>
          <w:t>https://www.otherpapers.com/essay/Ethicality-of-Labor-Strike-Demonstrates-by-Social-Workers/62694.html</w:t>
        </w:r>
      </w:hyperlink>
      <w:r w:rsidRPr="00D05F8A">
        <w:rPr>
          <w:rFonts w:eastAsia="Times New Roman"/>
          <w:color w:val="000000"/>
          <w:sz w:val="16"/>
          <w:szCs w:val="16"/>
          <w:u w:val="single"/>
        </w:rPr>
        <w:t xml:space="preserve"> (Johan Fourie is professor of Economics and History at Stellenbosch University.) JG</w:t>
      </w:r>
    </w:p>
    <w:p w14:paraId="4678AEFE" w14:textId="77777777" w:rsidR="0060451A" w:rsidRPr="00D05F8A" w:rsidRDefault="0060451A" w:rsidP="0060451A">
      <w:pPr>
        <w:rPr>
          <w:rFonts w:ascii="Times New Roman" w:eastAsia="Times New Roman" w:hAnsi="Times New Roman" w:cs="Times New Roman"/>
        </w:rPr>
      </w:pPr>
      <w:r w:rsidRPr="00D05F8A">
        <w:rPr>
          <w:rFonts w:eastAsia="Times New Roman"/>
          <w:color w:val="000000"/>
          <w:sz w:val="26"/>
          <w:szCs w:val="26"/>
          <w:u w:val="single"/>
        </w:rPr>
        <w:t xml:space="preserve">A further formula of </w:t>
      </w:r>
      <w:r w:rsidRPr="00D05F8A">
        <w:rPr>
          <w:rFonts w:eastAsia="Times New Roman"/>
          <w:color w:val="000000"/>
          <w:sz w:val="26"/>
          <w:szCs w:val="26"/>
          <w:u w:val="single"/>
          <w:shd w:val="clear" w:color="auto" w:fill="FFFF00"/>
        </w:rPr>
        <w:t xml:space="preserve">the Categorical Imperative is </w:t>
      </w:r>
      <w:r w:rsidRPr="00D05F8A">
        <w:rPr>
          <w:rFonts w:eastAsia="Times New Roman"/>
          <w:color w:val="000000"/>
          <w:sz w:val="26"/>
          <w:szCs w:val="26"/>
          <w:u w:val="single"/>
        </w:rPr>
        <w:t xml:space="preserve">"so, act as to </w:t>
      </w:r>
      <w:r w:rsidRPr="00D05F8A">
        <w:rPr>
          <w:rFonts w:eastAsia="Times New Roman"/>
          <w:color w:val="000000"/>
          <w:sz w:val="26"/>
          <w:szCs w:val="26"/>
          <w:u w:val="single"/>
          <w:shd w:val="clear" w:color="auto" w:fill="FFFF00"/>
        </w:rPr>
        <w:t>treat humanity</w:t>
      </w:r>
      <w:r w:rsidRPr="00D05F8A">
        <w:rPr>
          <w:rFonts w:eastAsia="Times New Roman"/>
          <w:color w:val="000000"/>
          <w:sz w:val="26"/>
          <w:szCs w:val="26"/>
          <w:u w:val="single"/>
        </w:rPr>
        <w:t xml:space="preserve">, whether in your own person or in that of any other context, </w:t>
      </w:r>
      <w:r w:rsidRPr="00D05F8A">
        <w:rPr>
          <w:rFonts w:eastAsia="Times New Roman"/>
          <w:color w:val="000000"/>
          <w:sz w:val="26"/>
          <w:szCs w:val="26"/>
          <w:u w:val="single"/>
          <w:shd w:val="clear" w:color="auto" w:fill="FFFF00"/>
        </w:rPr>
        <w:t xml:space="preserve">never </w:t>
      </w:r>
      <w:r w:rsidRPr="00D05F8A">
        <w:rPr>
          <w:rFonts w:eastAsia="Times New Roman"/>
          <w:color w:val="000000"/>
          <w:sz w:val="26"/>
          <w:szCs w:val="26"/>
          <w:u w:val="single"/>
        </w:rPr>
        <w:t xml:space="preserve">solely </w:t>
      </w:r>
      <w:r w:rsidRPr="00D05F8A">
        <w:rPr>
          <w:rFonts w:eastAsia="Times New Roman"/>
          <w:color w:val="000000"/>
          <w:sz w:val="26"/>
          <w:szCs w:val="26"/>
          <w:u w:val="single"/>
          <w:shd w:val="clear" w:color="auto" w:fill="FFFF00"/>
        </w:rPr>
        <w:t xml:space="preserve">as a means to an end </w:t>
      </w:r>
      <w:r w:rsidRPr="00D05F8A">
        <w:rPr>
          <w:rFonts w:eastAsia="Times New Roman"/>
          <w:color w:val="000000"/>
          <w:sz w:val="26"/>
          <w:szCs w:val="26"/>
          <w:u w:val="single"/>
        </w:rPr>
        <w:t>but always as an end within itself' (Parrott, 2006, p. 51).</w:t>
      </w:r>
      <w:r w:rsidRPr="00D05F8A">
        <w:rPr>
          <w:rFonts w:eastAsia="Times New Roman"/>
          <w:color w:val="000000"/>
          <w:sz w:val="14"/>
          <w:szCs w:val="14"/>
          <w:u w:val="single"/>
        </w:rPr>
        <w:t xml:space="preserve"> By this Kant meant people should be valued and respected as an individual and not used for the benefit of others. </w:t>
      </w:r>
      <w:r w:rsidRPr="00D05F8A">
        <w:rPr>
          <w:rFonts w:eastAsia="Times New Roman"/>
          <w:color w:val="000000"/>
          <w:sz w:val="26"/>
          <w:szCs w:val="26"/>
          <w:u w:val="single"/>
          <w:shd w:val="clear" w:color="auto" w:fill="FFFF00"/>
        </w:rPr>
        <w:t xml:space="preserve">Participating in a labor-strike </w:t>
      </w:r>
      <w:r w:rsidRPr="00D05F8A">
        <w:rPr>
          <w:rFonts w:eastAsia="Times New Roman"/>
          <w:color w:val="000000"/>
          <w:sz w:val="26"/>
          <w:szCs w:val="26"/>
          <w:u w:val="single"/>
        </w:rPr>
        <w:t xml:space="preserve">demonstration/action </w:t>
      </w:r>
      <w:r w:rsidRPr="00D05F8A">
        <w:rPr>
          <w:rFonts w:eastAsia="Times New Roman"/>
          <w:color w:val="000000"/>
          <w:sz w:val="26"/>
          <w:szCs w:val="26"/>
          <w:u w:val="single"/>
          <w:shd w:val="clear" w:color="auto" w:fill="FFFF00"/>
        </w:rPr>
        <w:t xml:space="preserve">is </w:t>
      </w:r>
      <w:r w:rsidRPr="00D05F8A">
        <w:rPr>
          <w:rFonts w:eastAsia="Times New Roman"/>
          <w:b/>
          <w:bCs/>
          <w:color w:val="000000"/>
          <w:sz w:val="26"/>
          <w:szCs w:val="26"/>
          <w:u w:val="single"/>
          <w:shd w:val="clear" w:color="auto" w:fill="FFFF00"/>
        </w:rPr>
        <w:t>a direct violation of this</w:t>
      </w:r>
      <w:r w:rsidRPr="00D05F8A">
        <w:rPr>
          <w:rFonts w:eastAsia="Times New Roman"/>
          <w:color w:val="000000"/>
          <w:sz w:val="26"/>
          <w:szCs w:val="26"/>
          <w:u w:val="single"/>
          <w:shd w:val="clear" w:color="auto" w:fill="FFFF00"/>
        </w:rPr>
        <w:t xml:space="preserve"> </w:t>
      </w:r>
      <w:r w:rsidRPr="00D05F8A">
        <w:rPr>
          <w:rFonts w:eastAsia="Times New Roman"/>
          <w:color w:val="000000"/>
          <w:sz w:val="26"/>
          <w:szCs w:val="26"/>
          <w:u w:val="single"/>
        </w:rPr>
        <w:t xml:space="preserve">categorical perspective as it would not be ethically permissible </w:t>
      </w:r>
      <w:r w:rsidRPr="00D05F8A">
        <w:rPr>
          <w:rFonts w:eastAsia="Times New Roman"/>
          <w:color w:val="000000"/>
          <w:sz w:val="26"/>
          <w:szCs w:val="26"/>
          <w:u w:val="single"/>
          <w:shd w:val="clear" w:color="auto" w:fill="FFFF00"/>
        </w:rPr>
        <w:t xml:space="preserve">because the </w:t>
      </w:r>
      <w:r w:rsidRPr="00D05F8A">
        <w:rPr>
          <w:rFonts w:eastAsia="Times New Roman"/>
          <w:color w:val="000000"/>
          <w:sz w:val="26"/>
          <w:szCs w:val="26"/>
          <w:u w:val="single"/>
        </w:rPr>
        <w:t xml:space="preserve">severe dependence and </w:t>
      </w:r>
      <w:r w:rsidRPr="00D05F8A">
        <w:rPr>
          <w:rFonts w:eastAsia="Times New Roman"/>
          <w:color w:val="000000"/>
          <w:sz w:val="26"/>
          <w:szCs w:val="26"/>
          <w:u w:val="single"/>
          <w:shd w:val="clear" w:color="auto" w:fill="FFFF00"/>
        </w:rPr>
        <w:t>well-being of clients</w:t>
      </w:r>
      <w:r w:rsidRPr="00D05F8A">
        <w:rPr>
          <w:rFonts w:eastAsia="Times New Roman"/>
          <w:color w:val="000000"/>
          <w:sz w:val="26"/>
          <w:szCs w:val="26"/>
          <w:u w:val="single"/>
        </w:rPr>
        <w:t xml:space="preserve">, </w:t>
      </w:r>
      <w:r w:rsidRPr="00D05F8A">
        <w:rPr>
          <w:rFonts w:eastAsia="Times New Roman"/>
          <w:color w:val="000000"/>
          <w:sz w:val="26"/>
          <w:szCs w:val="26"/>
          <w:u w:val="single"/>
          <w:shd w:val="clear" w:color="auto" w:fill="FFFF00"/>
        </w:rPr>
        <w:t xml:space="preserve">the effective functioning of the </w:t>
      </w:r>
      <w:r w:rsidRPr="00D05F8A">
        <w:rPr>
          <w:rFonts w:eastAsia="Times New Roman"/>
          <w:color w:val="000000"/>
          <w:sz w:val="26"/>
          <w:szCs w:val="26"/>
          <w:u w:val="single"/>
        </w:rPr>
        <w:t xml:space="preserve">employer </w:t>
      </w:r>
      <w:r w:rsidRPr="00D05F8A">
        <w:rPr>
          <w:rFonts w:eastAsia="Times New Roman"/>
          <w:color w:val="000000"/>
          <w:sz w:val="26"/>
          <w:szCs w:val="26"/>
          <w:u w:val="single"/>
          <w:shd w:val="clear" w:color="auto" w:fill="FFFF00"/>
        </w:rPr>
        <w:t>organization</w:t>
      </w:r>
      <w:r w:rsidRPr="00D05F8A">
        <w:rPr>
          <w:rFonts w:eastAsia="Times New Roman"/>
          <w:color w:val="000000"/>
          <w:sz w:val="26"/>
          <w:szCs w:val="26"/>
          <w:u w:val="single"/>
        </w:rPr>
        <w:t xml:space="preserve">, </w:t>
      </w:r>
      <w:r w:rsidRPr="00D05F8A">
        <w:rPr>
          <w:rFonts w:eastAsia="Times New Roman"/>
          <w:color w:val="000000"/>
          <w:sz w:val="26"/>
          <w:szCs w:val="26"/>
          <w:u w:val="single"/>
          <w:shd w:val="clear" w:color="auto" w:fill="FFFF00"/>
        </w:rPr>
        <w:t xml:space="preserve">and society </w:t>
      </w:r>
      <w:r w:rsidRPr="00D05F8A">
        <w:rPr>
          <w:rFonts w:eastAsia="Times New Roman"/>
          <w:b/>
          <w:bCs/>
          <w:color w:val="000000"/>
          <w:sz w:val="26"/>
          <w:szCs w:val="26"/>
          <w:u w:val="single"/>
          <w:shd w:val="clear" w:color="auto" w:fill="FFFF00"/>
        </w:rPr>
        <w:t>is used to duly and unduly influence the bargaining process for better working conditions</w:t>
      </w:r>
      <w:r w:rsidRPr="00D05F8A">
        <w:rPr>
          <w:rFonts w:eastAsia="Times New Roman"/>
          <w:color w:val="000000"/>
          <w:sz w:val="26"/>
          <w:szCs w:val="26"/>
          <w:u w:val="single"/>
        </w:rPr>
        <w:t xml:space="preserve">. </w:t>
      </w:r>
      <w:r w:rsidRPr="00D05F8A">
        <w:rPr>
          <w:rFonts w:eastAsia="Times New Roman"/>
          <w:color w:val="000000"/>
          <w:sz w:val="26"/>
          <w:szCs w:val="26"/>
          <w:u w:val="single"/>
          <w:shd w:val="clear" w:color="auto" w:fill="FFFF00"/>
        </w:rPr>
        <w:t xml:space="preserve">In participating in the labor strike </w:t>
      </w:r>
      <w:r w:rsidRPr="00D05F8A">
        <w:rPr>
          <w:rFonts w:eastAsia="Times New Roman"/>
          <w:color w:val="000000"/>
          <w:sz w:val="26"/>
          <w:szCs w:val="26"/>
          <w:u w:val="single"/>
        </w:rPr>
        <w:t xml:space="preserve">demonstration, </w:t>
      </w:r>
      <w:r w:rsidRPr="00D05F8A">
        <w:rPr>
          <w:rFonts w:eastAsia="Times New Roman"/>
          <w:color w:val="000000"/>
          <w:sz w:val="26"/>
          <w:szCs w:val="26"/>
          <w:u w:val="single"/>
          <w:shd w:val="clear" w:color="auto" w:fill="FFFF00"/>
        </w:rPr>
        <w:t>the humanity</w:t>
      </w:r>
      <w:r w:rsidRPr="00D05F8A">
        <w:rPr>
          <w:rFonts w:eastAsia="Times New Roman"/>
          <w:color w:val="000000"/>
          <w:sz w:val="26"/>
          <w:szCs w:val="26"/>
          <w:u w:val="single"/>
        </w:rPr>
        <w:t xml:space="preserve">, and well-being </w:t>
      </w:r>
      <w:r w:rsidRPr="00D05F8A">
        <w:rPr>
          <w:rFonts w:eastAsia="Times New Roman"/>
          <w:color w:val="000000"/>
          <w:sz w:val="26"/>
          <w:szCs w:val="26"/>
          <w:u w:val="single"/>
          <w:shd w:val="clear" w:color="auto" w:fill="FFFF00"/>
        </w:rPr>
        <w:t xml:space="preserve">of </w:t>
      </w:r>
      <w:r w:rsidRPr="00D05F8A">
        <w:rPr>
          <w:rFonts w:eastAsia="Times New Roman"/>
          <w:color w:val="000000"/>
          <w:sz w:val="26"/>
          <w:szCs w:val="26"/>
          <w:u w:val="single"/>
        </w:rPr>
        <w:t xml:space="preserve">clients and </w:t>
      </w:r>
      <w:r w:rsidRPr="00D05F8A">
        <w:rPr>
          <w:rFonts w:eastAsia="Times New Roman"/>
          <w:color w:val="000000"/>
          <w:sz w:val="26"/>
          <w:szCs w:val="26"/>
          <w:u w:val="single"/>
          <w:shd w:val="clear" w:color="auto" w:fill="FFFF00"/>
        </w:rPr>
        <w:t xml:space="preserve">society </w:t>
      </w:r>
      <w:r w:rsidRPr="00D05F8A">
        <w:rPr>
          <w:rFonts w:eastAsia="Times New Roman"/>
          <w:b/>
          <w:bCs/>
          <w:color w:val="000000"/>
          <w:sz w:val="26"/>
          <w:szCs w:val="26"/>
          <w:u w:val="single"/>
          <w:shd w:val="clear" w:color="auto" w:fill="FFFF00"/>
        </w:rPr>
        <w:t>is not seen as crucial</w:t>
      </w:r>
      <w:r w:rsidRPr="00D05F8A">
        <w:rPr>
          <w:rFonts w:eastAsia="Times New Roman"/>
          <w:color w:val="000000"/>
          <w:sz w:val="26"/>
          <w:szCs w:val="26"/>
          <w:u w:val="single"/>
          <w:shd w:val="clear" w:color="auto" w:fill="FFFF00"/>
        </w:rPr>
        <w:t xml:space="preserve"> </w:t>
      </w:r>
      <w:r w:rsidRPr="00D05F8A">
        <w:rPr>
          <w:rFonts w:eastAsia="Times New Roman"/>
          <w:b/>
          <w:bCs/>
          <w:color w:val="000000"/>
          <w:sz w:val="26"/>
          <w:szCs w:val="26"/>
          <w:u w:val="single"/>
          <w:shd w:val="clear" w:color="auto" w:fill="FFFF00"/>
        </w:rPr>
        <w:t>and as an 'end'</w:t>
      </w:r>
      <w:r w:rsidRPr="00D05F8A">
        <w:rPr>
          <w:rFonts w:eastAsia="Times New Roman"/>
          <w:color w:val="000000"/>
          <w:sz w:val="26"/>
          <w:szCs w:val="26"/>
          <w:u w:val="single"/>
        </w:rPr>
        <w:t xml:space="preserve">, </w:t>
      </w:r>
      <w:r w:rsidRPr="00D05F8A">
        <w:rPr>
          <w:rFonts w:eastAsia="Times New Roman"/>
          <w:color w:val="000000"/>
          <w:sz w:val="26"/>
          <w:szCs w:val="26"/>
          <w:u w:val="single"/>
          <w:shd w:val="clear" w:color="auto" w:fill="FFFF00"/>
        </w:rPr>
        <w:t xml:space="preserve">but </w:t>
      </w:r>
      <w:r w:rsidRPr="00D05F8A">
        <w:rPr>
          <w:rFonts w:eastAsia="Times New Roman"/>
          <w:color w:val="000000"/>
          <w:sz w:val="26"/>
          <w:szCs w:val="26"/>
          <w:u w:val="single"/>
        </w:rPr>
        <w:t xml:space="preserve">rather </w:t>
      </w:r>
      <w:r w:rsidRPr="00D05F8A">
        <w:rPr>
          <w:rFonts w:eastAsia="Times New Roman"/>
          <w:color w:val="000000"/>
          <w:sz w:val="26"/>
          <w:szCs w:val="26"/>
          <w:u w:val="single"/>
          <w:shd w:val="clear" w:color="auto" w:fill="FFFF00"/>
        </w:rPr>
        <w:t xml:space="preserve">used to demonstrate </w:t>
      </w:r>
      <w:r w:rsidRPr="00D05F8A">
        <w:rPr>
          <w:rFonts w:eastAsia="Times New Roman"/>
          <w:color w:val="000000"/>
          <w:sz w:val="26"/>
          <w:szCs w:val="26"/>
          <w:u w:val="single"/>
        </w:rPr>
        <w:t xml:space="preserve">the undeniable </w:t>
      </w:r>
      <w:r w:rsidRPr="00D05F8A">
        <w:rPr>
          <w:rFonts w:eastAsia="Times New Roman"/>
          <w:color w:val="000000"/>
          <w:sz w:val="26"/>
          <w:szCs w:val="26"/>
          <w:u w:val="single"/>
          <w:shd w:val="clear" w:color="auto" w:fill="FFFF00"/>
        </w:rPr>
        <w:t xml:space="preserve">need for </w:t>
      </w:r>
      <w:r w:rsidRPr="00D05F8A">
        <w:rPr>
          <w:rFonts w:eastAsia="Times New Roman"/>
          <w:color w:val="000000"/>
          <w:sz w:val="26"/>
          <w:szCs w:val="26"/>
          <w:u w:val="single"/>
        </w:rPr>
        <w:t xml:space="preserve">the </w:t>
      </w:r>
      <w:r w:rsidRPr="00D05F8A">
        <w:rPr>
          <w:rFonts w:eastAsia="Times New Roman"/>
          <w:color w:val="000000"/>
          <w:sz w:val="26"/>
          <w:szCs w:val="26"/>
          <w:u w:val="single"/>
          <w:shd w:val="clear" w:color="auto" w:fill="FFFF00"/>
        </w:rPr>
        <w:t xml:space="preserve">skills </w:t>
      </w:r>
      <w:r w:rsidRPr="00D05F8A">
        <w:rPr>
          <w:rFonts w:eastAsia="Times New Roman"/>
          <w:color w:val="000000"/>
          <w:sz w:val="26"/>
          <w:szCs w:val="26"/>
          <w:u w:val="single"/>
        </w:rPr>
        <w:t xml:space="preserve">and expertise </w:t>
      </w:r>
      <w:r w:rsidRPr="00D05F8A">
        <w:rPr>
          <w:rFonts w:eastAsia="Times New Roman"/>
          <w:color w:val="000000"/>
          <w:sz w:val="26"/>
          <w:szCs w:val="26"/>
          <w:u w:val="single"/>
          <w:shd w:val="clear" w:color="auto" w:fill="FFFF00"/>
        </w:rPr>
        <w:t>of social workers</w:t>
      </w:r>
      <w:r w:rsidRPr="00D05F8A">
        <w:rPr>
          <w:rFonts w:eastAsia="Times New Roman"/>
          <w:color w:val="000000"/>
          <w:sz w:val="26"/>
          <w:szCs w:val="26"/>
          <w:u w:val="single"/>
        </w:rPr>
        <w:t>. Furthermore, through withholding services, social worker professionals demonstrate that the well-being and welfare of society have lost its inherent importance/value. Though the value of overall well-being is taught throughout the social work training process and is enshrined in the professional ethical codes.</w:t>
      </w:r>
    </w:p>
    <w:p w14:paraId="1EDE1879" w14:textId="77777777" w:rsidR="0060451A" w:rsidRPr="00D05F8A" w:rsidRDefault="0060451A" w:rsidP="0060451A">
      <w:pPr>
        <w:spacing w:before="40"/>
        <w:outlineLvl w:val="3"/>
        <w:rPr>
          <w:rFonts w:ascii="Times New Roman" w:eastAsia="Times New Roman" w:hAnsi="Times New Roman" w:cs="Times New Roman"/>
          <w:b/>
          <w:bCs/>
        </w:rPr>
      </w:pPr>
      <w:r w:rsidRPr="00D05F8A">
        <w:rPr>
          <w:rFonts w:eastAsia="Times New Roman"/>
          <w:b/>
          <w:bCs/>
          <w:color w:val="000000"/>
          <w:sz w:val="26"/>
          <w:szCs w:val="26"/>
          <w:u w:val="single"/>
        </w:rPr>
        <w:t>[</w:t>
      </w:r>
      <w:r>
        <w:rPr>
          <w:rFonts w:eastAsia="Times New Roman"/>
          <w:b/>
          <w:bCs/>
          <w:color w:val="000000"/>
          <w:sz w:val="26"/>
          <w:szCs w:val="26"/>
          <w:u w:val="single"/>
        </w:rPr>
        <w:t>7</w:t>
      </w:r>
      <w:r w:rsidRPr="00D05F8A">
        <w:rPr>
          <w:rFonts w:eastAsia="Times New Roman"/>
          <w:b/>
          <w:bCs/>
          <w:color w:val="000000"/>
          <w:sz w:val="26"/>
          <w:szCs w:val="26"/>
          <w:u w:val="single"/>
        </w:rPr>
        <w:t>] Violates the commitment to not cause harm</w:t>
      </w:r>
    </w:p>
    <w:p w14:paraId="495D9766" w14:textId="77777777" w:rsidR="0060451A" w:rsidRPr="00D05F8A" w:rsidRDefault="0060451A" w:rsidP="0060451A">
      <w:pPr>
        <w:rPr>
          <w:rFonts w:ascii="Times New Roman" w:eastAsia="Times New Roman" w:hAnsi="Times New Roman" w:cs="Times New Roman"/>
        </w:rPr>
      </w:pPr>
      <w:r w:rsidRPr="00D05F8A">
        <w:rPr>
          <w:rFonts w:eastAsia="Times New Roman"/>
          <w:b/>
          <w:bCs/>
          <w:color w:val="000000"/>
          <w:sz w:val="26"/>
          <w:szCs w:val="26"/>
          <w:u w:val="single"/>
        </w:rPr>
        <w:t>Fourie 17</w:t>
      </w:r>
      <w:r w:rsidRPr="00D05F8A">
        <w:rPr>
          <w:rFonts w:eastAsia="Times New Roman"/>
          <w:color w:val="000000"/>
          <w:szCs w:val="22"/>
          <w:u w:val="single"/>
        </w:rPr>
        <w:t xml:space="preserve"> </w:t>
      </w:r>
      <w:r w:rsidRPr="00D05F8A">
        <w:rPr>
          <w:rFonts w:eastAsia="Times New Roman"/>
          <w:color w:val="000000"/>
          <w:sz w:val="16"/>
          <w:szCs w:val="16"/>
          <w:u w:val="single"/>
        </w:rPr>
        <w:t>Johan Fourie 11-30-2017 "Ethicality of Labor-Strike Demonstrates by Social Workers"</w:t>
      </w:r>
      <w:hyperlink r:id="rId15" w:history="1">
        <w:r w:rsidRPr="00D05F8A">
          <w:rPr>
            <w:rFonts w:eastAsia="Times New Roman"/>
            <w:color w:val="000000"/>
            <w:sz w:val="16"/>
            <w:szCs w:val="16"/>
            <w:u w:val="single"/>
          </w:rPr>
          <w:t xml:space="preserve"> </w:t>
        </w:r>
        <w:r w:rsidRPr="00D05F8A">
          <w:rPr>
            <w:rFonts w:eastAsia="Times New Roman"/>
            <w:color w:val="1155CC"/>
            <w:sz w:val="16"/>
            <w:szCs w:val="16"/>
            <w:u w:val="single"/>
          </w:rPr>
          <w:t>https://www.otherpapers.com/essay/Ethicality-of-Labor-Strike-Demonstrates-by-Social-Workers/62694.html</w:t>
        </w:r>
      </w:hyperlink>
      <w:r w:rsidRPr="00D05F8A">
        <w:rPr>
          <w:rFonts w:eastAsia="Times New Roman"/>
          <w:color w:val="000000"/>
          <w:sz w:val="16"/>
          <w:szCs w:val="16"/>
          <w:u w:val="single"/>
        </w:rPr>
        <w:t xml:space="preserve"> (Johan Fourie is professor of Economics and History at Stellenbosch University.) JG</w:t>
      </w:r>
    </w:p>
    <w:p w14:paraId="2685FBCC" w14:textId="77777777" w:rsidR="0060451A" w:rsidRPr="00D05F8A" w:rsidRDefault="0060451A" w:rsidP="0060451A">
      <w:pPr>
        <w:rPr>
          <w:rFonts w:ascii="Times New Roman" w:eastAsia="Times New Roman" w:hAnsi="Times New Roman" w:cs="Times New Roman"/>
        </w:rPr>
      </w:pPr>
      <w:r w:rsidRPr="00D05F8A">
        <w:rPr>
          <w:rFonts w:eastAsia="Times New Roman"/>
          <w:color w:val="000000"/>
          <w:sz w:val="26"/>
          <w:szCs w:val="26"/>
          <w:u w:val="single"/>
        </w:rPr>
        <w:t xml:space="preserve">In addition to the above, </w:t>
      </w:r>
      <w:r w:rsidRPr="00D05F8A">
        <w:rPr>
          <w:rFonts w:eastAsia="Times New Roman"/>
          <w:color w:val="000000"/>
          <w:sz w:val="26"/>
          <w:szCs w:val="26"/>
          <w:u w:val="single"/>
          <w:shd w:val="clear" w:color="auto" w:fill="FFFF00"/>
        </w:rPr>
        <w:t xml:space="preserve">engaging in </w:t>
      </w:r>
      <w:r w:rsidRPr="00D05F8A">
        <w:rPr>
          <w:rFonts w:eastAsia="Times New Roman"/>
          <w:color w:val="000000"/>
          <w:sz w:val="26"/>
          <w:szCs w:val="26"/>
          <w:u w:val="single"/>
        </w:rPr>
        <w:t xml:space="preserve">a labor </w:t>
      </w:r>
      <w:r w:rsidRPr="00D05F8A">
        <w:rPr>
          <w:rFonts w:eastAsia="Times New Roman"/>
          <w:color w:val="000000"/>
          <w:sz w:val="26"/>
          <w:szCs w:val="26"/>
          <w:u w:val="single"/>
          <w:shd w:val="clear" w:color="auto" w:fill="FFFF00"/>
        </w:rPr>
        <w:t xml:space="preserve">strike </w:t>
      </w:r>
      <w:r w:rsidRPr="00D05F8A">
        <w:rPr>
          <w:rFonts w:eastAsia="Times New Roman"/>
          <w:color w:val="000000"/>
          <w:sz w:val="26"/>
          <w:szCs w:val="26"/>
          <w:u w:val="single"/>
        </w:rPr>
        <w:t xml:space="preserve">demonstration </w:t>
      </w:r>
      <w:r w:rsidRPr="00D05F8A">
        <w:rPr>
          <w:rFonts w:eastAsia="Times New Roman"/>
          <w:color w:val="000000"/>
          <w:sz w:val="26"/>
          <w:szCs w:val="26"/>
          <w:u w:val="single"/>
          <w:shd w:val="clear" w:color="auto" w:fill="FFFF00"/>
        </w:rPr>
        <w:t xml:space="preserve">is a </w:t>
      </w:r>
      <w:r w:rsidRPr="00D05F8A">
        <w:rPr>
          <w:rFonts w:eastAsia="Times New Roman"/>
          <w:color w:val="000000"/>
          <w:sz w:val="26"/>
          <w:szCs w:val="26"/>
          <w:u w:val="single"/>
        </w:rPr>
        <w:t xml:space="preserve">gross </w:t>
      </w:r>
      <w:r w:rsidRPr="00D05F8A">
        <w:rPr>
          <w:rFonts w:eastAsia="Times New Roman"/>
          <w:color w:val="000000"/>
          <w:sz w:val="26"/>
          <w:szCs w:val="26"/>
          <w:u w:val="single"/>
          <w:shd w:val="clear" w:color="auto" w:fill="FFFF00"/>
        </w:rPr>
        <w:t xml:space="preserve">violation of the </w:t>
      </w:r>
      <w:r w:rsidRPr="00D05F8A">
        <w:rPr>
          <w:rFonts w:eastAsia="Times New Roman"/>
          <w:b/>
          <w:bCs/>
          <w:color w:val="000000"/>
          <w:sz w:val="26"/>
          <w:szCs w:val="26"/>
          <w:u w:val="single"/>
          <w:shd w:val="clear" w:color="auto" w:fill="FFFF00"/>
        </w:rPr>
        <w:t>prima facie duty of the social worker</w:t>
      </w:r>
      <w:r w:rsidRPr="00D05F8A">
        <w:rPr>
          <w:rFonts w:eastAsia="Times New Roman"/>
          <w:color w:val="000000"/>
          <w:sz w:val="26"/>
          <w:szCs w:val="26"/>
          <w:u w:val="single"/>
        </w:rPr>
        <w:t xml:space="preserve">, nonmaleficence: </w:t>
      </w:r>
      <w:r w:rsidRPr="00D05F8A">
        <w:rPr>
          <w:rFonts w:eastAsia="Times New Roman"/>
          <w:b/>
          <w:bCs/>
          <w:color w:val="000000"/>
          <w:sz w:val="26"/>
          <w:szCs w:val="26"/>
          <w:u w:val="single"/>
          <w:shd w:val="clear" w:color="auto" w:fill="FFFF00"/>
        </w:rPr>
        <w:t>to not cause harm</w:t>
      </w:r>
      <w:r w:rsidRPr="00D05F8A">
        <w:rPr>
          <w:rFonts w:eastAsia="Times New Roman"/>
          <w:color w:val="000000"/>
          <w:sz w:val="26"/>
          <w:szCs w:val="26"/>
          <w:u w:val="single"/>
        </w:rPr>
        <w:t xml:space="preserve">, </w:t>
      </w:r>
      <w:r w:rsidRPr="00D05F8A">
        <w:rPr>
          <w:rFonts w:eastAsia="Times New Roman"/>
          <w:color w:val="000000"/>
          <w:sz w:val="26"/>
          <w:szCs w:val="26"/>
          <w:u w:val="single"/>
          <w:shd w:val="clear" w:color="auto" w:fill="FFFF00"/>
        </w:rPr>
        <w:t xml:space="preserve">and display a commitment to the well-being of </w:t>
      </w:r>
      <w:r w:rsidRPr="00D05F8A">
        <w:rPr>
          <w:rFonts w:eastAsia="Times New Roman"/>
          <w:color w:val="000000"/>
          <w:sz w:val="26"/>
          <w:szCs w:val="26"/>
          <w:u w:val="single"/>
        </w:rPr>
        <w:t xml:space="preserve">the client, organization as well as </w:t>
      </w:r>
      <w:r w:rsidRPr="00D05F8A">
        <w:rPr>
          <w:rFonts w:eastAsia="Times New Roman"/>
          <w:color w:val="000000"/>
          <w:sz w:val="26"/>
          <w:szCs w:val="26"/>
          <w:u w:val="single"/>
          <w:shd w:val="clear" w:color="auto" w:fill="FFFF00"/>
        </w:rPr>
        <w:t xml:space="preserve">society. As Social Workers withdraw </w:t>
      </w:r>
      <w:r w:rsidRPr="00D05F8A">
        <w:rPr>
          <w:rFonts w:eastAsia="Times New Roman"/>
          <w:color w:val="000000"/>
          <w:sz w:val="26"/>
          <w:szCs w:val="26"/>
          <w:u w:val="single"/>
        </w:rPr>
        <w:t xml:space="preserve">their </w:t>
      </w:r>
      <w:r w:rsidRPr="00D05F8A">
        <w:rPr>
          <w:rFonts w:eastAsia="Times New Roman"/>
          <w:color w:val="000000"/>
          <w:sz w:val="26"/>
          <w:szCs w:val="26"/>
          <w:u w:val="single"/>
          <w:shd w:val="clear" w:color="auto" w:fill="FFFF00"/>
        </w:rPr>
        <w:t>labor</w:t>
      </w:r>
      <w:r w:rsidRPr="00D05F8A">
        <w:rPr>
          <w:rFonts w:eastAsia="Times New Roman"/>
          <w:color w:val="000000"/>
          <w:sz w:val="26"/>
          <w:szCs w:val="26"/>
          <w:u w:val="single"/>
        </w:rPr>
        <w:t xml:space="preserve">, </w:t>
      </w:r>
      <w:r w:rsidRPr="00D05F8A">
        <w:rPr>
          <w:rFonts w:eastAsia="Times New Roman"/>
          <w:color w:val="000000"/>
          <w:sz w:val="26"/>
          <w:szCs w:val="26"/>
          <w:u w:val="single"/>
          <w:shd w:val="clear" w:color="auto" w:fill="FFFF00"/>
        </w:rPr>
        <w:t xml:space="preserve">services </w:t>
      </w:r>
      <w:r w:rsidRPr="00D05F8A">
        <w:rPr>
          <w:rFonts w:eastAsia="Times New Roman"/>
          <w:color w:val="000000"/>
          <w:sz w:val="26"/>
          <w:szCs w:val="26"/>
          <w:u w:val="single"/>
        </w:rPr>
        <w:t xml:space="preserve">are </w:t>
      </w:r>
      <w:r w:rsidRPr="00D05F8A">
        <w:rPr>
          <w:rFonts w:eastAsia="Times New Roman"/>
          <w:color w:val="000000"/>
          <w:sz w:val="26"/>
          <w:szCs w:val="26"/>
          <w:u w:val="single"/>
          <w:shd w:val="clear" w:color="auto" w:fill="FFFF00"/>
        </w:rPr>
        <w:t>ceased</w:t>
      </w:r>
      <w:r w:rsidRPr="00D05F8A">
        <w:rPr>
          <w:rFonts w:eastAsia="Times New Roman"/>
          <w:color w:val="000000"/>
          <w:sz w:val="26"/>
          <w:szCs w:val="26"/>
          <w:u w:val="single"/>
        </w:rPr>
        <w:t xml:space="preserve">, and automatic disruption occurs </w:t>
      </w:r>
      <w:r w:rsidRPr="00D05F8A">
        <w:rPr>
          <w:rFonts w:eastAsia="Times New Roman"/>
          <w:color w:val="000000"/>
          <w:sz w:val="26"/>
          <w:szCs w:val="26"/>
          <w:u w:val="single"/>
          <w:shd w:val="clear" w:color="auto" w:fill="FFFF00"/>
        </w:rPr>
        <w:t xml:space="preserve">which can inflict serious harm on </w:t>
      </w:r>
      <w:r w:rsidRPr="00D05F8A">
        <w:rPr>
          <w:rFonts w:eastAsia="Times New Roman"/>
          <w:color w:val="000000"/>
          <w:sz w:val="26"/>
          <w:szCs w:val="26"/>
          <w:u w:val="single"/>
          <w:shd w:val="clear" w:color="auto" w:fill="FFFF00"/>
        </w:rPr>
        <w:lastRenderedPageBreak/>
        <w:t>clients</w:t>
      </w:r>
      <w:r w:rsidRPr="00D05F8A">
        <w:rPr>
          <w:rFonts w:eastAsia="Times New Roman"/>
          <w:color w:val="000000"/>
          <w:sz w:val="26"/>
          <w:szCs w:val="26"/>
          <w:u w:val="single"/>
        </w:rPr>
        <w:t xml:space="preserve">, </w:t>
      </w:r>
      <w:r w:rsidRPr="00D05F8A">
        <w:rPr>
          <w:rFonts w:eastAsia="Times New Roman"/>
          <w:color w:val="000000"/>
          <w:sz w:val="26"/>
          <w:szCs w:val="26"/>
          <w:u w:val="single"/>
          <w:shd w:val="clear" w:color="auto" w:fill="FFFF00"/>
        </w:rPr>
        <w:t xml:space="preserve">organizational functioning </w:t>
      </w:r>
      <w:r w:rsidRPr="00D05F8A">
        <w:rPr>
          <w:rFonts w:eastAsia="Times New Roman"/>
          <w:color w:val="000000"/>
          <w:sz w:val="26"/>
          <w:szCs w:val="26"/>
          <w:u w:val="single"/>
        </w:rPr>
        <w:t xml:space="preserve">as well as </w:t>
      </w:r>
      <w:r w:rsidRPr="00D05F8A">
        <w:rPr>
          <w:rFonts w:eastAsia="Times New Roman"/>
          <w:color w:val="000000"/>
          <w:sz w:val="26"/>
          <w:szCs w:val="26"/>
          <w:u w:val="single"/>
          <w:shd w:val="clear" w:color="auto" w:fill="FFFF00"/>
        </w:rPr>
        <w:t>society</w:t>
      </w:r>
      <w:r w:rsidRPr="00D05F8A">
        <w:rPr>
          <w:rFonts w:eastAsia="Times New Roman"/>
          <w:color w:val="000000"/>
          <w:sz w:val="14"/>
          <w:szCs w:val="14"/>
          <w:u w:val="single"/>
        </w:rPr>
        <w:t xml:space="preserve">. According to Mehta and Swell (2014), examples of the harm caused to clients and organizational functioning include severe and </w:t>
      </w:r>
      <w:r w:rsidRPr="00D05F8A">
        <w:rPr>
          <w:rFonts w:eastAsia="Times New Roman"/>
          <w:color w:val="000000"/>
          <w:sz w:val="26"/>
          <w:szCs w:val="26"/>
          <w:u w:val="single"/>
          <w:shd w:val="clear" w:color="auto" w:fill="FFFF00"/>
        </w:rPr>
        <w:t>fatal delays</w:t>
      </w:r>
      <w:r w:rsidRPr="00D05F8A">
        <w:rPr>
          <w:rFonts w:eastAsia="Times New Roman"/>
          <w:color w:val="000000"/>
          <w:sz w:val="14"/>
          <w:szCs w:val="14"/>
          <w:u w:val="single"/>
          <w:shd w:val="clear" w:color="auto" w:fill="FFFF00"/>
        </w:rPr>
        <w:t xml:space="preserve"> </w:t>
      </w:r>
      <w:r w:rsidRPr="00D05F8A">
        <w:rPr>
          <w:rFonts w:eastAsia="Times New Roman"/>
          <w:color w:val="000000"/>
          <w:sz w:val="26"/>
          <w:szCs w:val="26"/>
          <w:u w:val="single"/>
          <w:shd w:val="clear" w:color="auto" w:fill="FFFF00"/>
        </w:rPr>
        <w:t>in executing</w:t>
      </w:r>
      <w:r w:rsidRPr="00D05F8A">
        <w:rPr>
          <w:rFonts w:eastAsia="Times New Roman"/>
          <w:color w:val="000000"/>
          <w:sz w:val="14"/>
          <w:szCs w:val="14"/>
          <w:u w:val="single"/>
          <w:shd w:val="clear" w:color="auto" w:fill="FFFF00"/>
        </w:rPr>
        <w:t xml:space="preserve"> </w:t>
      </w:r>
      <w:r w:rsidRPr="00D05F8A">
        <w:rPr>
          <w:rFonts w:eastAsia="Times New Roman"/>
          <w:color w:val="000000"/>
          <w:sz w:val="14"/>
          <w:szCs w:val="14"/>
          <w:u w:val="single"/>
        </w:rPr>
        <w:t xml:space="preserve">or developing timeous </w:t>
      </w:r>
      <w:r w:rsidRPr="00D05F8A">
        <w:rPr>
          <w:rFonts w:eastAsia="Times New Roman"/>
          <w:color w:val="000000"/>
          <w:sz w:val="26"/>
          <w:szCs w:val="26"/>
          <w:u w:val="single"/>
          <w:shd w:val="clear" w:color="auto" w:fill="FFFF00"/>
        </w:rPr>
        <w:t>interventions</w:t>
      </w:r>
      <w:r w:rsidRPr="00D05F8A">
        <w:rPr>
          <w:rFonts w:eastAsia="Times New Roman"/>
          <w:color w:val="000000"/>
          <w:sz w:val="14"/>
          <w:szCs w:val="14"/>
          <w:u w:val="single"/>
          <w:shd w:val="clear" w:color="auto" w:fill="FFFF00"/>
        </w:rPr>
        <w:t xml:space="preserve"> </w:t>
      </w:r>
      <w:r w:rsidRPr="00D05F8A">
        <w:rPr>
          <w:rFonts w:eastAsia="Times New Roman"/>
          <w:b/>
          <w:bCs/>
          <w:color w:val="000000"/>
          <w:sz w:val="26"/>
          <w:szCs w:val="26"/>
          <w:u w:val="single"/>
          <w:shd w:val="clear" w:color="auto" w:fill="FFFF00"/>
        </w:rPr>
        <w:t>for at-risk clients,</w:t>
      </w:r>
      <w:r w:rsidRPr="00D05F8A">
        <w:rPr>
          <w:rFonts w:eastAsia="Times New Roman"/>
          <w:color w:val="000000"/>
          <w:sz w:val="14"/>
          <w:szCs w:val="14"/>
          <w:u w:val="single"/>
          <w:shd w:val="clear" w:color="auto" w:fill="FFFF00"/>
        </w:rPr>
        <w:t xml:space="preserve"> </w:t>
      </w:r>
      <w:r w:rsidRPr="00D05F8A">
        <w:rPr>
          <w:rFonts w:eastAsia="Times New Roman"/>
          <w:color w:val="000000"/>
          <w:sz w:val="14"/>
          <w:szCs w:val="14"/>
          <w:u w:val="single"/>
        </w:rPr>
        <w:t xml:space="preserve">miscommunication, and no service delivery. </w:t>
      </w:r>
      <w:r w:rsidRPr="00D05F8A">
        <w:rPr>
          <w:rFonts w:eastAsia="Times New Roman"/>
          <w:color w:val="000000"/>
          <w:sz w:val="26"/>
          <w:szCs w:val="26"/>
          <w:u w:val="single"/>
        </w:rPr>
        <w:t xml:space="preserve">Moreover, by withdrawing their labor in a strike demonstration, </w:t>
      </w:r>
      <w:r w:rsidRPr="00D05F8A">
        <w:rPr>
          <w:rFonts w:eastAsia="Times New Roman"/>
          <w:color w:val="000000"/>
          <w:sz w:val="26"/>
          <w:szCs w:val="26"/>
          <w:u w:val="single"/>
          <w:shd w:val="clear" w:color="auto" w:fill="FFFF00"/>
        </w:rPr>
        <w:t xml:space="preserve">ethical principles such as </w:t>
      </w:r>
      <w:r w:rsidRPr="00D05F8A">
        <w:rPr>
          <w:rFonts w:eastAsia="Times New Roman"/>
          <w:color w:val="000000"/>
          <w:sz w:val="26"/>
          <w:szCs w:val="26"/>
          <w:u w:val="single"/>
        </w:rPr>
        <w:t xml:space="preserve">beneficence and </w:t>
      </w:r>
      <w:r w:rsidRPr="00D05F8A">
        <w:rPr>
          <w:rFonts w:eastAsia="Times New Roman"/>
          <w:color w:val="000000"/>
          <w:sz w:val="26"/>
          <w:szCs w:val="26"/>
          <w:u w:val="single"/>
          <w:shd w:val="clear" w:color="auto" w:fill="FFFF00"/>
        </w:rPr>
        <w:t xml:space="preserve">social justice are </w:t>
      </w:r>
      <w:r w:rsidRPr="00D05F8A">
        <w:rPr>
          <w:rFonts w:eastAsia="Times New Roman"/>
          <w:color w:val="000000"/>
          <w:sz w:val="26"/>
          <w:szCs w:val="26"/>
          <w:u w:val="single"/>
        </w:rPr>
        <w:t xml:space="preserve">also </w:t>
      </w:r>
      <w:r w:rsidRPr="00D05F8A">
        <w:rPr>
          <w:rFonts w:eastAsia="Times New Roman"/>
          <w:color w:val="000000"/>
          <w:sz w:val="26"/>
          <w:szCs w:val="26"/>
          <w:u w:val="single"/>
          <w:shd w:val="clear" w:color="auto" w:fill="FFFF00"/>
        </w:rPr>
        <w:t xml:space="preserve">not adhered </w:t>
      </w:r>
      <w:r w:rsidRPr="00D05F8A">
        <w:rPr>
          <w:rFonts w:eastAsia="Times New Roman"/>
          <w:color w:val="000000"/>
          <w:sz w:val="26"/>
          <w:szCs w:val="26"/>
          <w:u w:val="single"/>
        </w:rPr>
        <w:t xml:space="preserve">to as no acts of kindness, empathy is shown, and the </w:t>
      </w:r>
      <w:r w:rsidRPr="00D05F8A">
        <w:rPr>
          <w:rFonts w:eastAsia="Times New Roman"/>
          <w:color w:val="000000"/>
          <w:sz w:val="26"/>
          <w:szCs w:val="26"/>
          <w:u w:val="single"/>
          <w:shd w:val="clear" w:color="auto" w:fill="FFFF00"/>
        </w:rPr>
        <w:t xml:space="preserve">most vulnerable </w:t>
      </w:r>
      <w:r w:rsidRPr="00D05F8A">
        <w:rPr>
          <w:rFonts w:eastAsia="Times New Roman"/>
          <w:color w:val="000000"/>
          <w:sz w:val="26"/>
          <w:szCs w:val="26"/>
          <w:u w:val="single"/>
        </w:rPr>
        <w:t xml:space="preserve">members of society </w:t>
      </w:r>
      <w:r w:rsidRPr="00D05F8A">
        <w:rPr>
          <w:rFonts w:eastAsia="Times New Roman"/>
          <w:b/>
          <w:bCs/>
          <w:color w:val="000000"/>
          <w:sz w:val="26"/>
          <w:szCs w:val="26"/>
          <w:u w:val="single"/>
          <w:shd w:val="clear" w:color="auto" w:fill="FFFF00"/>
        </w:rPr>
        <w:t>will be impacted the most</w:t>
      </w:r>
      <w:r w:rsidRPr="00D05F8A">
        <w:rPr>
          <w:rFonts w:eastAsia="Times New Roman"/>
          <w:color w:val="000000"/>
          <w:sz w:val="26"/>
          <w:szCs w:val="26"/>
          <w:u w:val="single"/>
        </w:rPr>
        <w:t>.</w:t>
      </w:r>
    </w:p>
    <w:p w14:paraId="7D198F7B" w14:textId="77777777" w:rsidR="0060451A" w:rsidRPr="00D05F8A" w:rsidRDefault="0060451A" w:rsidP="0060451A">
      <w:pPr>
        <w:spacing w:before="40"/>
        <w:outlineLvl w:val="3"/>
        <w:rPr>
          <w:rFonts w:ascii="Times New Roman" w:eastAsia="Times New Roman" w:hAnsi="Times New Roman" w:cs="Times New Roman"/>
          <w:b/>
          <w:bCs/>
        </w:rPr>
      </w:pPr>
      <w:r w:rsidRPr="00D05F8A">
        <w:rPr>
          <w:rFonts w:eastAsia="Times New Roman"/>
          <w:b/>
          <w:bCs/>
          <w:color w:val="000000"/>
          <w:sz w:val="26"/>
          <w:szCs w:val="26"/>
          <w:u w:val="single"/>
        </w:rPr>
        <w:t>[</w:t>
      </w:r>
      <w:r>
        <w:rPr>
          <w:rFonts w:eastAsia="Times New Roman"/>
          <w:b/>
          <w:bCs/>
          <w:color w:val="000000"/>
          <w:sz w:val="26"/>
          <w:szCs w:val="26"/>
          <w:u w:val="single"/>
        </w:rPr>
        <w:t>8</w:t>
      </w:r>
      <w:r w:rsidRPr="00D05F8A">
        <w:rPr>
          <w:rFonts w:eastAsia="Times New Roman"/>
          <w:b/>
          <w:bCs/>
          <w:color w:val="000000"/>
          <w:sz w:val="26"/>
          <w:szCs w:val="26"/>
          <w:u w:val="single"/>
        </w:rPr>
        <w:t>] Strikes in essential services hurt the patient but not the employer which reduces the patient to a mere means to an end.</w:t>
      </w:r>
    </w:p>
    <w:p w14:paraId="58A261BC" w14:textId="77777777" w:rsidR="0060451A" w:rsidRPr="00D05F8A" w:rsidRDefault="0060451A" w:rsidP="0060451A">
      <w:pPr>
        <w:rPr>
          <w:rFonts w:ascii="Times New Roman" w:eastAsia="Times New Roman" w:hAnsi="Times New Roman" w:cs="Times New Roman"/>
        </w:rPr>
      </w:pPr>
      <w:r w:rsidRPr="00D05F8A">
        <w:rPr>
          <w:rFonts w:eastAsia="Times New Roman"/>
          <w:b/>
          <w:bCs/>
          <w:color w:val="000000"/>
          <w:sz w:val="26"/>
          <w:szCs w:val="26"/>
          <w:u w:val="single"/>
        </w:rPr>
        <w:t>Loewy 2K</w:t>
      </w:r>
      <w:r w:rsidRPr="00D05F8A">
        <w:rPr>
          <w:rFonts w:eastAsia="Times New Roman"/>
          <w:color w:val="000000"/>
          <w:szCs w:val="22"/>
          <w:u w:val="single"/>
        </w:rPr>
        <w:t xml:space="preserve">, </w:t>
      </w:r>
      <w:r w:rsidRPr="00D05F8A">
        <w:rPr>
          <w:rFonts w:eastAsia="Times New Roman"/>
          <w:color w:val="000000"/>
          <w:sz w:val="16"/>
          <w:szCs w:val="16"/>
          <w:u w:val="single"/>
        </w:rPr>
        <w:t>Erich H. "Of healthcare professionals, ethics, and strikes." Cambridge Q. Healthcare Ethics 9 (2000): 513. (Erich H. Loewy M.D., F.A.C.P., was born in Vienna, Austria in 1927 and was able to escape first to England and then to the U.S. in late 1938. He was initially trained as a cardiologist. He taught at Case Western Reserve and practiced in Cleveland, Ohio. After 14 years he devoted himself fully to Bioethics and taught at the University of Illinois for 12 years. In 1996 he was selected as the first endowed Alumni Association Chair of Bioethics at the University of California Davis School of Medicine and has taught there since.) JG</w:t>
      </w:r>
    </w:p>
    <w:p w14:paraId="688C5378" w14:textId="77777777" w:rsidR="0060451A" w:rsidRPr="00D05F8A" w:rsidRDefault="0060451A" w:rsidP="0060451A">
      <w:pPr>
        <w:rPr>
          <w:rFonts w:ascii="Times New Roman" w:eastAsia="Times New Roman" w:hAnsi="Times New Roman" w:cs="Times New Roman"/>
        </w:rPr>
      </w:pPr>
      <w:r w:rsidRPr="00D05F8A">
        <w:rPr>
          <w:rFonts w:eastAsia="Times New Roman"/>
          <w:color w:val="000000"/>
          <w:sz w:val="14"/>
          <w:szCs w:val="14"/>
          <w:u w:val="single"/>
        </w:rPr>
        <w:t>“</w:t>
      </w:r>
      <w:r w:rsidRPr="00D05F8A">
        <w:rPr>
          <w:rFonts w:eastAsia="Times New Roman"/>
          <w:color w:val="000000"/>
          <w:sz w:val="26"/>
          <w:szCs w:val="26"/>
          <w:u w:val="single"/>
          <w:shd w:val="clear" w:color="auto" w:fill="FFFF00"/>
        </w:rPr>
        <w:t>Essential</w:t>
      </w:r>
      <w:r w:rsidRPr="00D05F8A">
        <w:rPr>
          <w:rFonts w:eastAsia="Times New Roman"/>
          <w:color w:val="000000"/>
          <w:sz w:val="26"/>
          <w:szCs w:val="26"/>
          <w:u w:val="single"/>
        </w:rPr>
        <w:t xml:space="preserve">” Work and Strikes Healthcare </w:t>
      </w:r>
      <w:r w:rsidRPr="00D05F8A">
        <w:rPr>
          <w:rFonts w:eastAsia="Times New Roman"/>
          <w:color w:val="000000"/>
          <w:sz w:val="26"/>
          <w:szCs w:val="26"/>
          <w:u w:val="single"/>
          <w:shd w:val="clear" w:color="auto" w:fill="FFFF00"/>
        </w:rPr>
        <w:t>professionals</w:t>
      </w:r>
      <w:r w:rsidRPr="00D05F8A">
        <w:rPr>
          <w:rFonts w:eastAsia="Times New Roman"/>
          <w:color w:val="000000"/>
          <w:sz w:val="26"/>
          <w:szCs w:val="26"/>
          <w:u w:val="single"/>
        </w:rPr>
        <w:t xml:space="preserve">, garbage collectors, and other “essential” workers </w:t>
      </w:r>
      <w:r w:rsidRPr="00D05F8A">
        <w:rPr>
          <w:rFonts w:eastAsia="Times New Roman"/>
          <w:color w:val="000000"/>
          <w:sz w:val="26"/>
          <w:szCs w:val="26"/>
          <w:u w:val="single"/>
          <w:shd w:val="clear" w:color="auto" w:fill="FFFF00"/>
        </w:rPr>
        <w:t xml:space="preserve">have </w:t>
      </w:r>
      <w:r w:rsidRPr="00D05F8A">
        <w:rPr>
          <w:rFonts w:eastAsia="Times New Roman"/>
          <w:color w:val="000000"/>
          <w:sz w:val="26"/>
          <w:szCs w:val="26"/>
          <w:u w:val="single"/>
        </w:rPr>
        <w:t xml:space="preserve">a </w:t>
      </w:r>
      <w:r w:rsidRPr="00D05F8A">
        <w:rPr>
          <w:rFonts w:eastAsia="Times New Roman"/>
          <w:color w:val="000000"/>
          <w:sz w:val="26"/>
          <w:szCs w:val="26"/>
          <w:u w:val="single"/>
          <w:shd w:val="clear" w:color="auto" w:fill="FFFF00"/>
        </w:rPr>
        <w:t xml:space="preserve">responsibility </w:t>
      </w:r>
      <w:r w:rsidRPr="00D05F8A">
        <w:rPr>
          <w:rFonts w:eastAsia="Times New Roman"/>
          <w:color w:val="000000"/>
          <w:sz w:val="26"/>
          <w:szCs w:val="26"/>
          <w:u w:val="single"/>
        </w:rPr>
        <w:t xml:space="preserve">that is </w:t>
      </w:r>
      <w:r w:rsidRPr="00D05F8A">
        <w:rPr>
          <w:rFonts w:eastAsia="Times New Roman"/>
          <w:color w:val="000000"/>
          <w:sz w:val="26"/>
          <w:szCs w:val="26"/>
          <w:u w:val="single"/>
          <w:shd w:val="clear" w:color="auto" w:fill="FFFF00"/>
        </w:rPr>
        <w:t xml:space="preserve">considered </w:t>
      </w:r>
      <w:r w:rsidRPr="00D05F8A">
        <w:rPr>
          <w:rFonts w:eastAsia="Times New Roman"/>
          <w:color w:val="000000"/>
          <w:sz w:val="26"/>
          <w:szCs w:val="26"/>
          <w:u w:val="single"/>
        </w:rPr>
        <w:t xml:space="preserve">to be </w:t>
      </w:r>
      <w:r w:rsidRPr="00D05F8A">
        <w:rPr>
          <w:rFonts w:eastAsia="Times New Roman"/>
          <w:color w:val="000000"/>
          <w:sz w:val="26"/>
          <w:szCs w:val="26"/>
          <w:u w:val="single"/>
          <w:shd w:val="clear" w:color="auto" w:fill="FFFF00"/>
        </w:rPr>
        <w:t>different from</w:t>
      </w:r>
      <w:r w:rsidRPr="00D05F8A">
        <w:rPr>
          <w:rFonts w:eastAsia="Times New Roman"/>
          <w:color w:val="000000"/>
          <w:sz w:val="26"/>
          <w:szCs w:val="26"/>
          <w:u w:val="single"/>
        </w:rPr>
        <w:t xml:space="preserve">, say, the responsibilities of </w:t>
      </w:r>
      <w:r w:rsidRPr="00D05F8A">
        <w:rPr>
          <w:rFonts w:eastAsia="Times New Roman"/>
          <w:color w:val="000000"/>
          <w:sz w:val="26"/>
          <w:szCs w:val="26"/>
          <w:u w:val="single"/>
          <w:shd w:val="clear" w:color="auto" w:fill="FFFF00"/>
        </w:rPr>
        <w:t>workers in a supermarket chain</w:t>
      </w:r>
      <w:r w:rsidRPr="00D05F8A">
        <w:rPr>
          <w:rFonts w:eastAsia="Times New Roman"/>
          <w:color w:val="000000"/>
          <w:sz w:val="14"/>
          <w:szCs w:val="14"/>
          <w:u w:val="single"/>
        </w:rPr>
        <w:t xml:space="preserve">. There are almost certainly other supermarkets, </w:t>
      </w:r>
      <w:r w:rsidRPr="00D05F8A">
        <w:rPr>
          <w:rFonts w:eastAsia="Times New Roman"/>
          <w:color w:val="000000"/>
          <w:sz w:val="26"/>
          <w:szCs w:val="26"/>
          <w:u w:val="single"/>
        </w:rPr>
        <w:t xml:space="preserve">but there is generally </w:t>
      </w:r>
      <w:r w:rsidRPr="00D05F8A">
        <w:rPr>
          <w:rFonts w:eastAsia="Times New Roman"/>
          <w:color w:val="000000"/>
          <w:sz w:val="26"/>
          <w:szCs w:val="26"/>
          <w:u w:val="single"/>
          <w:shd w:val="clear" w:color="auto" w:fill="FFFF00"/>
        </w:rPr>
        <w:t xml:space="preserve">only one </w:t>
      </w:r>
      <w:r w:rsidRPr="00D05F8A">
        <w:rPr>
          <w:rFonts w:eastAsia="Times New Roman"/>
          <w:color w:val="000000"/>
          <w:sz w:val="26"/>
          <w:szCs w:val="26"/>
          <w:u w:val="single"/>
        </w:rPr>
        <w:t>municipal garbage collection service</w:t>
      </w:r>
      <w:r w:rsidRPr="00D05F8A">
        <w:rPr>
          <w:rFonts w:eastAsia="Times New Roman"/>
          <w:b/>
          <w:bCs/>
          <w:color w:val="000000"/>
          <w:sz w:val="26"/>
          <w:szCs w:val="26"/>
          <w:u w:val="single"/>
        </w:rPr>
        <w:t xml:space="preserve">, one </w:t>
      </w:r>
      <w:r w:rsidRPr="00D05F8A">
        <w:rPr>
          <w:rFonts w:eastAsia="Times New Roman"/>
          <w:b/>
          <w:bCs/>
          <w:color w:val="000000"/>
          <w:sz w:val="26"/>
          <w:szCs w:val="26"/>
          <w:u w:val="single"/>
          <w:shd w:val="clear" w:color="auto" w:fill="FFFF00"/>
        </w:rPr>
        <w:t>police force</w:t>
      </w:r>
      <w:r w:rsidRPr="00D05F8A">
        <w:rPr>
          <w:rFonts w:eastAsia="Times New Roman"/>
          <w:b/>
          <w:bCs/>
          <w:color w:val="000000"/>
          <w:sz w:val="26"/>
          <w:szCs w:val="26"/>
          <w:u w:val="single"/>
        </w:rPr>
        <w:t xml:space="preserve">, and one </w:t>
      </w:r>
      <w:r w:rsidRPr="00D05F8A">
        <w:rPr>
          <w:rFonts w:eastAsia="Times New Roman"/>
          <w:b/>
          <w:bCs/>
          <w:color w:val="000000"/>
          <w:sz w:val="26"/>
          <w:szCs w:val="26"/>
          <w:u w:val="single"/>
          <w:shd w:val="clear" w:color="auto" w:fill="FFFF00"/>
        </w:rPr>
        <w:t>fire department</w:t>
      </w:r>
      <w:r w:rsidRPr="00D05F8A">
        <w:rPr>
          <w:rFonts w:eastAsia="Times New Roman"/>
          <w:b/>
          <w:bCs/>
          <w:color w:val="000000"/>
          <w:sz w:val="26"/>
          <w:szCs w:val="26"/>
          <w:u w:val="single"/>
        </w:rPr>
        <w:t xml:space="preserve">; </w:t>
      </w:r>
      <w:r w:rsidRPr="00D05F8A">
        <w:rPr>
          <w:rFonts w:eastAsia="Times New Roman"/>
          <w:b/>
          <w:bCs/>
          <w:color w:val="000000"/>
          <w:sz w:val="26"/>
          <w:szCs w:val="26"/>
          <w:u w:val="single"/>
          <w:shd w:val="clear" w:color="auto" w:fill="FFFF00"/>
        </w:rPr>
        <w:t xml:space="preserve">and </w:t>
      </w:r>
      <w:r w:rsidRPr="00D05F8A">
        <w:rPr>
          <w:rFonts w:eastAsia="Times New Roman"/>
          <w:b/>
          <w:bCs/>
          <w:color w:val="000000"/>
          <w:sz w:val="26"/>
          <w:szCs w:val="26"/>
          <w:u w:val="single"/>
        </w:rPr>
        <w:t xml:space="preserve">in general, only one </w:t>
      </w:r>
      <w:r w:rsidRPr="00D05F8A">
        <w:rPr>
          <w:rFonts w:eastAsia="Times New Roman"/>
          <w:b/>
          <w:bCs/>
          <w:color w:val="000000"/>
          <w:sz w:val="26"/>
          <w:szCs w:val="26"/>
          <w:u w:val="single"/>
          <w:shd w:val="clear" w:color="auto" w:fill="FFFF00"/>
        </w:rPr>
        <w:t xml:space="preserve">healthcare system </w:t>
      </w:r>
      <w:r w:rsidRPr="00D05F8A">
        <w:rPr>
          <w:rFonts w:eastAsia="Times New Roman"/>
          <w:b/>
          <w:bCs/>
          <w:color w:val="000000"/>
          <w:sz w:val="26"/>
          <w:szCs w:val="26"/>
          <w:u w:val="single"/>
        </w:rPr>
        <w:t>available to us</w:t>
      </w:r>
      <w:r w:rsidRPr="00D05F8A">
        <w:rPr>
          <w:rFonts w:eastAsia="Times New Roman"/>
          <w:b/>
          <w:bCs/>
          <w:color w:val="000000"/>
          <w:sz w:val="14"/>
          <w:szCs w:val="14"/>
          <w:u w:val="single"/>
        </w:rPr>
        <w:t>.</w:t>
      </w:r>
      <w:r w:rsidRPr="00D05F8A">
        <w:rPr>
          <w:rFonts w:eastAsia="Times New Roman"/>
          <w:b/>
          <w:bCs/>
          <w:color w:val="000000"/>
          <w:sz w:val="26"/>
          <w:szCs w:val="26"/>
          <w:u w:val="single"/>
        </w:rPr>
        <w:t xml:space="preserve"> </w:t>
      </w:r>
      <w:r w:rsidRPr="00D05F8A">
        <w:rPr>
          <w:rFonts w:eastAsia="Times New Roman"/>
          <w:b/>
          <w:bCs/>
          <w:color w:val="000000"/>
          <w:sz w:val="26"/>
          <w:szCs w:val="26"/>
          <w:u w:val="single"/>
          <w:shd w:val="clear" w:color="auto" w:fill="FFFF00"/>
        </w:rPr>
        <w:t>In the medical setting</w:t>
      </w:r>
      <w:r w:rsidRPr="00D05F8A">
        <w:rPr>
          <w:rFonts w:eastAsia="Times New Roman"/>
          <w:b/>
          <w:bCs/>
          <w:color w:val="000000"/>
          <w:sz w:val="26"/>
          <w:szCs w:val="26"/>
          <w:u w:val="single"/>
        </w:rPr>
        <w:t xml:space="preserve">, furthermore, </w:t>
      </w:r>
      <w:r w:rsidRPr="00D05F8A">
        <w:rPr>
          <w:rFonts w:eastAsia="Times New Roman"/>
          <w:b/>
          <w:bCs/>
          <w:color w:val="000000"/>
          <w:sz w:val="26"/>
          <w:szCs w:val="26"/>
          <w:u w:val="single"/>
          <w:shd w:val="clear" w:color="auto" w:fill="FFFF00"/>
        </w:rPr>
        <w:t xml:space="preserve">workers are </w:t>
      </w:r>
      <w:r w:rsidRPr="00D05F8A">
        <w:rPr>
          <w:rFonts w:eastAsia="Times New Roman"/>
          <w:b/>
          <w:bCs/>
          <w:color w:val="000000"/>
          <w:sz w:val="26"/>
          <w:szCs w:val="26"/>
          <w:u w:val="single"/>
        </w:rPr>
        <w:t xml:space="preserve">much </w:t>
      </w:r>
      <w:r w:rsidRPr="00D05F8A">
        <w:rPr>
          <w:rFonts w:eastAsia="Times New Roman"/>
          <w:b/>
          <w:bCs/>
          <w:color w:val="000000"/>
          <w:sz w:val="26"/>
          <w:szCs w:val="26"/>
          <w:u w:val="single"/>
          <w:shd w:val="clear" w:color="auto" w:fill="FFFF00"/>
        </w:rPr>
        <w:t>more apt to deal with identified lives</w:t>
      </w:r>
      <w:r w:rsidRPr="00D05F8A">
        <w:rPr>
          <w:rFonts w:eastAsia="Times New Roman"/>
          <w:color w:val="000000"/>
          <w:sz w:val="26"/>
          <w:szCs w:val="26"/>
          <w:u w:val="single"/>
        </w:rPr>
        <w:t xml:space="preserve">: they know their patients and often have known them for some time. </w:t>
      </w:r>
      <w:r w:rsidRPr="00D05F8A">
        <w:rPr>
          <w:rFonts w:eastAsia="Times New Roman"/>
          <w:color w:val="000000"/>
          <w:sz w:val="26"/>
          <w:szCs w:val="26"/>
          <w:u w:val="single"/>
          <w:shd w:val="clear" w:color="auto" w:fill="FFFF00"/>
        </w:rPr>
        <w:t xml:space="preserve">Striking against their employer </w:t>
      </w:r>
      <w:r w:rsidRPr="00D05F8A">
        <w:rPr>
          <w:rFonts w:eastAsia="Times New Roman"/>
          <w:color w:val="000000"/>
          <w:sz w:val="26"/>
          <w:szCs w:val="26"/>
          <w:u w:val="single"/>
        </w:rPr>
        <w:t xml:space="preserve">(even if it is done in part to benefit the patient) </w:t>
      </w:r>
      <w:r w:rsidRPr="00D05F8A">
        <w:rPr>
          <w:rFonts w:eastAsia="Times New Roman"/>
          <w:color w:val="000000"/>
          <w:sz w:val="26"/>
          <w:szCs w:val="26"/>
          <w:u w:val="single"/>
          <w:shd w:val="clear" w:color="auto" w:fill="FFFF00"/>
        </w:rPr>
        <w:t xml:space="preserve">is </w:t>
      </w:r>
      <w:r w:rsidRPr="00D05F8A">
        <w:rPr>
          <w:rFonts w:eastAsia="Times New Roman"/>
          <w:b/>
          <w:bCs/>
          <w:color w:val="000000"/>
          <w:sz w:val="26"/>
          <w:szCs w:val="26"/>
          <w:u w:val="single"/>
          <w:shd w:val="clear" w:color="auto" w:fill="FFFF00"/>
        </w:rPr>
        <w:t xml:space="preserve">denying meaningful and </w:t>
      </w:r>
      <w:r w:rsidRPr="00D05F8A">
        <w:rPr>
          <w:rFonts w:eastAsia="Times New Roman"/>
          <w:b/>
          <w:bCs/>
          <w:color w:val="000000"/>
          <w:sz w:val="26"/>
          <w:szCs w:val="26"/>
          <w:u w:val="single"/>
        </w:rPr>
        <w:t xml:space="preserve">often </w:t>
      </w:r>
      <w:r w:rsidRPr="00D05F8A">
        <w:rPr>
          <w:rFonts w:eastAsia="Times New Roman"/>
          <w:b/>
          <w:bCs/>
          <w:color w:val="000000"/>
          <w:sz w:val="26"/>
          <w:szCs w:val="26"/>
          <w:u w:val="single"/>
          <w:shd w:val="clear" w:color="auto" w:fill="FFFF00"/>
        </w:rPr>
        <w:t xml:space="preserve">essential services to </w:t>
      </w:r>
      <w:r w:rsidRPr="00D05F8A">
        <w:rPr>
          <w:rFonts w:eastAsia="Times New Roman"/>
          <w:b/>
          <w:bCs/>
          <w:color w:val="000000"/>
          <w:sz w:val="26"/>
          <w:szCs w:val="26"/>
          <w:u w:val="single"/>
        </w:rPr>
        <w:t xml:space="preserve">some of these identified </w:t>
      </w:r>
      <w:r w:rsidRPr="00D05F8A">
        <w:rPr>
          <w:rFonts w:eastAsia="Times New Roman"/>
          <w:b/>
          <w:bCs/>
          <w:color w:val="000000"/>
          <w:sz w:val="26"/>
          <w:szCs w:val="26"/>
          <w:u w:val="single"/>
          <w:shd w:val="clear" w:color="auto" w:fill="FFFF00"/>
        </w:rPr>
        <w:t>lives</w:t>
      </w:r>
      <w:r w:rsidRPr="00D05F8A">
        <w:rPr>
          <w:rFonts w:eastAsia="Times New Roman"/>
          <w:color w:val="000000"/>
          <w:sz w:val="14"/>
          <w:szCs w:val="14"/>
          <w:u w:val="single"/>
        </w:rPr>
        <w:t xml:space="preserve">. We tend to relate differently with those lives we know and therefore call “identified” from those whom we consider “unidentified” or statistical lives, in part, </w:t>
      </w:r>
      <w:r w:rsidRPr="00D05F8A">
        <w:rPr>
          <w:rFonts w:eastAsia="Times New Roman"/>
          <w:color w:val="000000"/>
          <w:sz w:val="26"/>
          <w:szCs w:val="26"/>
          <w:u w:val="single"/>
        </w:rPr>
        <w:t>because we have obligations as a result of relationships; in part because we fail to recognize that these so-called unidentified lives are not in fact unidentified but are merely not identified by us.</w:t>
      </w:r>
      <w:r w:rsidRPr="00D05F8A">
        <w:rPr>
          <w:rFonts w:eastAsia="Times New Roman"/>
          <w:color w:val="000000"/>
          <w:sz w:val="14"/>
          <w:szCs w:val="14"/>
          <w:u w:val="single"/>
        </w:rPr>
        <w:t xml:space="preserve">4 When strikes are called by healthcare professionals, both types of lives are apt to be injured or, at least, severely inconvenienced. </w:t>
      </w:r>
      <w:r w:rsidRPr="00D05F8A">
        <w:rPr>
          <w:rFonts w:eastAsia="Times New Roman"/>
          <w:color w:val="000000"/>
          <w:sz w:val="26"/>
          <w:szCs w:val="26"/>
          <w:u w:val="single"/>
        </w:rPr>
        <w:t xml:space="preserve">Except in the pocketbook, </w:t>
      </w:r>
      <w:r w:rsidRPr="00D05F8A">
        <w:rPr>
          <w:rFonts w:eastAsia="Times New Roman"/>
          <w:color w:val="000000"/>
          <w:sz w:val="26"/>
          <w:szCs w:val="26"/>
          <w:u w:val="single"/>
          <w:shd w:val="clear" w:color="auto" w:fill="FFFF00"/>
        </w:rPr>
        <w:t xml:space="preserve">strikes </w:t>
      </w:r>
      <w:r w:rsidRPr="00D05F8A">
        <w:rPr>
          <w:rFonts w:eastAsia="Times New Roman"/>
          <w:color w:val="000000"/>
          <w:sz w:val="26"/>
          <w:szCs w:val="26"/>
          <w:u w:val="single"/>
        </w:rPr>
        <w:t xml:space="preserve">in the healthcare setting generally </w:t>
      </w:r>
      <w:r w:rsidRPr="00D05F8A">
        <w:rPr>
          <w:rFonts w:eastAsia="Times New Roman"/>
          <w:color w:val="000000"/>
          <w:sz w:val="26"/>
          <w:szCs w:val="26"/>
          <w:u w:val="single"/>
          <w:shd w:val="clear" w:color="auto" w:fill="FFFF00"/>
        </w:rPr>
        <w:t>do not directly hurt the employer</w:t>
      </w:r>
      <w:r w:rsidRPr="00D05F8A">
        <w:rPr>
          <w:rFonts w:eastAsia="Times New Roman"/>
          <w:color w:val="000000"/>
          <w:sz w:val="26"/>
          <w:szCs w:val="26"/>
          <w:u w:val="single"/>
        </w:rPr>
        <w:t xml:space="preserve">. </w:t>
      </w:r>
      <w:r w:rsidRPr="00D05F8A">
        <w:rPr>
          <w:rFonts w:eastAsia="Times New Roman"/>
          <w:color w:val="000000"/>
          <w:sz w:val="26"/>
          <w:szCs w:val="26"/>
          <w:u w:val="single"/>
          <w:shd w:val="clear" w:color="auto" w:fill="FFFF00"/>
        </w:rPr>
        <w:t xml:space="preserve">The employer </w:t>
      </w:r>
      <w:r w:rsidRPr="00D05F8A">
        <w:rPr>
          <w:rFonts w:eastAsia="Times New Roman"/>
          <w:b/>
          <w:bCs/>
          <w:color w:val="000000"/>
          <w:sz w:val="26"/>
          <w:szCs w:val="26"/>
          <w:u w:val="single"/>
          <w:shd w:val="clear" w:color="auto" w:fill="FFFF00"/>
        </w:rPr>
        <w:t>is hurt through the</w:t>
      </w:r>
      <w:r w:rsidRPr="00D05F8A">
        <w:rPr>
          <w:rFonts w:eastAsia="Times New Roman"/>
          <w:color w:val="000000"/>
          <w:sz w:val="26"/>
          <w:szCs w:val="26"/>
          <w:u w:val="single"/>
          <w:shd w:val="clear" w:color="auto" w:fill="FFFF00"/>
        </w:rPr>
        <w:t xml:space="preserve"> </w:t>
      </w:r>
      <w:r w:rsidRPr="00D05F8A">
        <w:rPr>
          <w:rFonts w:eastAsia="Times New Roman"/>
          <w:b/>
          <w:bCs/>
          <w:color w:val="000000"/>
          <w:sz w:val="26"/>
          <w:szCs w:val="26"/>
          <w:u w:val="single"/>
          <w:shd w:val="clear" w:color="auto" w:fill="FFFF00"/>
        </w:rPr>
        <w:t>patient</w:t>
      </w:r>
      <w:r w:rsidRPr="00D05F8A">
        <w:rPr>
          <w:rFonts w:eastAsia="Times New Roman"/>
          <w:color w:val="000000"/>
          <w:sz w:val="26"/>
          <w:szCs w:val="26"/>
          <w:u w:val="single"/>
        </w:rPr>
        <w:t xml:space="preserve">. The </w:t>
      </w:r>
      <w:r w:rsidRPr="00D05F8A">
        <w:rPr>
          <w:rFonts w:eastAsia="Times New Roman"/>
          <w:color w:val="000000"/>
          <w:sz w:val="26"/>
          <w:szCs w:val="26"/>
          <w:u w:val="single"/>
          <w:shd w:val="clear" w:color="auto" w:fill="FFFF00"/>
        </w:rPr>
        <w:t xml:space="preserve">patient </w:t>
      </w:r>
      <w:r w:rsidRPr="00D05F8A">
        <w:rPr>
          <w:rFonts w:eastAsia="Times New Roman"/>
          <w:color w:val="000000"/>
          <w:sz w:val="26"/>
          <w:szCs w:val="26"/>
          <w:u w:val="single"/>
        </w:rPr>
        <w:t xml:space="preserve">thus </w:t>
      </w:r>
      <w:r w:rsidRPr="00D05F8A">
        <w:rPr>
          <w:rFonts w:eastAsia="Times New Roman"/>
          <w:color w:val="000000"/>
          <w:sz w:val="26"/>
          <w:szCs w:val="26"/>
          <w:u w:val="single"/>
          <w:shd w:val="clear" w:color="auto" w:fill="FFFF00"/>
        </w:rPr>
        <w:t xml:space="preserve">becomes a </w:t>
      </w:r>
      <w:r w:rsidRPr="00D05F8A">
        <w:rPr>
          <w:rFonts w:eastAsia="Times New Roman"/>
          <w:b/>
          <w:bCs/>
          <w:color w:val="000000"/>
          <w:sz w:val="26"/>
          <w:szCs w:val="26"/>
          <w:u w:val="single"/>
          <w:shd w:val="clear" w:color="auto" w:fill="FFFF00"/>
        </w:rPr>
        <w:t>means toward the employees’ ends</w:t>
      </w:r>
      <w:r w:rsidRPr="00D05F8A">
        <w:rPr>
          <w:rFonts w:eastAsia="Times New Roman"/>
          <w:color w:val="000000"/>
          <w:sz w:val="26"/>
          <w:szCs w:val="26"/>
          <w:u w:val="single"/>
        </w:rPr>
        <w:t>, a football being kicked between two contending parties—</w:t>
      </w:r>
      <w:r w:rsidRPr="00D05F8A">
        <w:rPr>
          <w:rFonts w:eastAsia="Times New Roman"/>
          <w:b/>
          <w:bCs/>
          <w:color w:val="000000"/>
          <w:sz w:val="26"/>
          <w:szCs w:val="26"/>
          <w:u w:val="single"/>
        </w:rPr>
        <w:t>even if one of the employees’ goals is to serve the good of patients in general</w:t>
      </w:r>
      <w:r w:rsidRPr="00D05F8A">
        <w:rPr>
          <w:rFonts w:eastAsia="Times New Roman"/>
          <w:b/>
          <w:bCs/>
          <w:color w:val="000000"/>
          <w:sz w:val="14"/>
          <w:szCs w:val="14"/>
          <w:u w:val="single"/>
        </w:rPr>
        <w:t>.</w:t>
      </w:r>
      <w:r w:rsidRPr="00D05F8A">
        <w:rPr>
          <w:rFonts w:eastAsia="Times New Roman"/>
          <w:color w:val="000000"/>
          <w:sz w:val="14"/>
          <w:szCs w:val="14"/>
          <w:u w:val="single"/>
        </w:rPr>
        <w:t xml:space="preserve"> Theoretically, patients will then bring pressure on the employer (be it the government or a managed care organization), thus, quite frankly, using the patient as a means toward the ends of the health professionals.5 The dilemma, of course, is that without significantly inconveniencing or even endangering patients, no pressure is likely to be brought and, therefore, no amelioration of working conditions is effected. </w:t>
      </w:r>
      <w:r w:rsidRPr="00D05F8A">
        <w:rPr>
          <w:rFonts w:eastAsia="Times New Roman"/>
          <w:color w:val="000000"/>
          <w:sz w:val="26"/>
          <w:szCs w:val="26"/>
          <w:u w:val="single"/>
        </w:rPr>
        <w:t>To be effective, a strike of healthcare professionals has to “hurt” patients and often patients known to the healthcare professionals.</w:t>
      </w:r>
    </w:p>
    <w:p w14:paraId="4B2A5924" w14:textId="77777777" w:rsidR="007502B7" w:rsidRPr="007502B7" w:rsidRDefault="007502B7" w:rsidP="007502B7"/>
    <w:sectPr w:rsidR="007502B7" w:rsidRPr="007502B7"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6BD0EC9"/>
    <w:multiLevelType w:val="multilevel"/>
    <w:tmpl w:val="0EFAFF54"/>
    <w:lvl w:ilvl="0">
      <w:start w:val="1"/>
      <w:numFmt w:val="decimal"/>
      <w:pStyle w:val="Style4"/>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2" w15:restartNumberingAfterBreak="0">
    <w:nsid w:val="1C9A77C9"/>
    <w:multiLevelType w:val="hybridMultilevel"/>
    <w:tmpl w:val="D9226D62"/>
    <w:lvl w:ilvl="0" w:tplc="5796674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6A42BB7"/>
    <w:multiLevelType w:val="hybridMultilevel"/>
    <w:tmpl w:val="72605A8A"/>
    <w:lvl w:ilvl="0" w:tplc="C67AF3F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95E40C9"/>
    <w:multiLevelType w:val="hybridMultilevel"/>
    <w:tmpl w:val="95824640"/>
    <w:lvl w:ilvl="0" w:tplc="C67AF3F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EED06E6"/>
    <w:multiLevelType w:val="hybridMultilevel"/>
    <w:tmpl w:val="1B981598"/>
    <w:lvl w:ilvl="0" w:tplc="EC7AB36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064290D"/>
    <w:multiLevelType w:val="hybridMultilevel"/>
    <w:tmpl w:val="3942F1EA"/>
    <w:lvl w:ilvl="0" w:tplc="ED3C967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7BE7D41"/>
    <w:multiLevelType w:val="hybridMultilevel"/>
    <w:tmpl w:val="7846A016"/>
    <w:lvl w:ilvl="0" w:tplc="EC7AB36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B763F6"/>
    <w:multiLevelType w:val="hybridMultilevel"/>
    <w:tmpl w:val="6418808A"/>
    <w:lvl w:ilvl="0" w:tplc="8D02165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5D45C72"/>
    <w:multiLevelType w:val="hybridMultilevel"/>
    <w:tmpl w:val="8BFA9B7A"/>
    <w:lvl w:ilvl="0" w:tplc="3796FB0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A177ADD"/>
    <w:multiLevelType w:val="hybridMultilevel"/>
    <w:tmpl w:val="5C5830F2"/>
    <w:lvl w:ilvl="0" w:tplc="5F5CE70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0CA701C"/>
    <w:multiLevelType w:val="hybridMultilevel"/>
    <w:tmpl w:val="9C2A6D4A"/>
    <w:lvl w:ilvl="0" w:tplc="C67AF3F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92E6720"/>
    <w:multiLevelType w:val="hybridMultilevel"/>
    <w:tmpl w:val="FFF4FBD0"/>
    <w:lvl w:ilvl="0" w:tplc="FA10EF1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4"/>
  </w:num>
  <w:num w:numId="13">
    <w:abstractNumId w:val="22"/>
  </w:num>
  <w:num w:numId="14">
    <w:abstractNumId w:val="18"/>
  </w:num>
  <w:num w:numId="15">
    <w:abstractNumId w:val="12"/>
  </w:num>
  <w:num w:numId="16">
    <w:abstractNumId w:val="11"/>
  </w:num>
  <w:num w:numId="17">
    <w:abstractNumId w:val="19"/>
  </w:num>
  <w:num w:numId="18">
    <w:abstractNumId w:val="16"/>
  </w:num>
  <w:num w:numId="19">
    <w:abstractNumId w:val="20"/>
  </w:num>
  <w:num w:numId="20">
    <w:abstractNumId w:val="13"/>
  </w:num>
  <w:num w:numId="21">
    <w:abstractNumId w:val="15"/>
  </w:num>
  <w:num w:numId="22">
    <w:abstractNumId w:val="21"/>
  </w:num>
  <w:num w:numId="2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60"/>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D52360"/>
    <w:rsid w:val="000029E3"/>
    <w:rsid w:val="000029E8"/>
    <w:rsid w:val="00004225"/>
    <w:rsid w:val="000066CA"/>
    <w:rsid w:val="00007264"/>
    <w:rsid w:val="000076A9"/>
    <w:rsid w:val="00014FAD"/>
    <w:rsid w:val="00015D2A"/>
    <w:rsid w:val="0002490B"/>
    <w:rsid w:val="00026465"/>
    <w:rsid w:val="00030204"/>
    <w:rsid w:val="000312A0"/>
    <w:rsid w:val="0003396C"/>
    <w:rsid w:val="00035005"/>
    <w:rsid w:val="00035337"/>
    <w:rsid w:val="00052FB1"/>
    <w:rsid w:val="00054276"/>
    <w:rsid w:val="000547B1"/>
    <w:rsid w:val="0006091E"/>
    <w:rsid w:val="000638C1"/>
    <w:rsid w:val="00065FEE"/>
    <w:rsid w:val="00066E3C"/>
    <w:rsid w:val="00072718"/>
    <w:rsid w:val="0007381E"/>
    <w:rsid w:val="00076094"/>
    <w:rsid w:val="0008785F"/>
    <w:rsid w:val="00090CBE"/>
    <w:rsid w:val="0009258E"/>
    <w:rsid w:val="00094DEC"/>
    <w:rsid w:val="000A2D8A"/>
    <w:rsid w:val="000D26A6"/>
    <w:rsid w:val="000D2B90"/>
    <w:rsid w:val="000D6ED8"/>
    <w:rsid w:val="000D717B"/>
    <w:rsid w:val="00100B28"/>
    <w:rsid w:val="00117316"/>
    <w:rsid w:val="001209B4"/>
    <w:rsid w:val="001250AF"/>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27426"/>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451A"/>
    <w:rsid w:val="00605939"/>
    <w:rsid w:val="00607D6C"/>
    <w:rsid w:val="0061383D"/>
    <w:rsid w:val="00614D69"/>
    <w:rsid w:val="00617030"/>
    <w:rsid w:val="00621301"/>
    <w:rsid w:val="0062173F"/>
    <w:rsid w:val="006235FB"/>
    <w:rsid w:val="00626A15"/>
    <w:rsid w:val="00633FE6"/>
    <w:rsid w:val="006379E9"/>
    <w:rsid w:val="006438CB"/>
    <w:rsid w:val="006529B9"/>
    <w:rsid w:val="00654695"/>
    <w:rsid w:val="0065500A"/>
    <w:rsid w:val="00655217"/>
    <w:rsid w:val="00656E82"/>
    <w:rsid w:val="0065727C"/>
    <w:rsid w:val="00674A78"/>
    <w:rsid w:val="00696A16"/>
    <w:rsid w:val="006A4840"/>
    <w:rsid w:val="006A52A0"/>
    <w:rsid w:val="006A7E1D"/>
    <w:rsid w:val="006B2F61"/>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02B7"/>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84840"/>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067C"/>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2360"/>
    <w:rsid w:val="00D53072"/>
    <w:rsid w:val="00D61A4E"/>
    <w:rsid w:val="00D634EA"/>
    <w:rsid w:val="00D713A1"/>
    <w:rsid w:val="00D77956"/>
    <w:rsid w:val="00D80F0C"/>
    <w:rsid w:val="00D91334"/>
    <w:rsid w:val="00D92077"/>
    <w:rsid w:val="00D951E2"/>
    <w:rsid w:val="00D9565A"/>
    <w:rsid w:val="00DB2337"/>
    <w:rsid w:val="00DB5F87"/>
    <w:rsid w:val="00DB699B"/>
    <w:rsid w:val="00DC0376"/>
    <w:rsid w:val="00DC099B"/>
    <w:rsid w:val="00DC2BE5"/>
    <w:rsid w:val="00DD4CD4"/>
    <w:rsid w:val="00DD65A2"/>
    <w:rsid w:val="00DD6770"/>
    <w:rsid w:val="00DE0749"/>
    <w:rsid w:val="00DE1BDF"/>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9836FD7"/>
  <w14:defaultImageDpi w14:val="300"/>
  <w15:docId w15:val="{D789ED3D-DDA5-FF42-A7AE-B610975EC8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633FE6"/>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633FE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633FE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633FE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heading 2,Heading 2 Char2 Char,Heading 2 Char1 Char Char, Ch,Ch,No Spacing4,No Spacing21,CD - Cite,no read,No Spacing211,No Spacing12,No Spacing2111,No Spacing11111,ta,small space,TAG,Ta,t,No Spacing1,T"/>
    <w:basedOn w:val="Normal"/>
    <w:next w:val="Normal"/>
    <w:link w:val="Heading4Char"/>
    <w:uiPriority w:val="9"/>
    <w:unhideWhenUsed/>
    <w:qFormat/>
    <w:rsid w:val="00633FE6"/>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633FE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33FE6"/>
  </w:style>
  <w:style w:type="character" w:customStyle="1" w:styleId="Heading1Char">
    <w:name w:val="Heading 1 Char"/>
    <w:aliases w:val="Pocket Char"/>
    <w:basedOn w:val="DefaultParagraphFont"/>
    <w:link w:val="Heading1"/>
    <w:uiPriority w:val="9"/>
    <w:rsid w:val="00633FE6"/>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633FE6"/>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633FE6"/>
    <w:rPr>
      <w:rFonts w:ascii="Calibri" w:eastAsiaTheme="majorEastAsia" w:hAnsi="Calibri" w:cstheme="majorBidi"/>
      <w:b/>
      <w:bCs/>
      <w:sz w:val="32"/>
      <w:szCs w:val="32"/>
      <w:u w:val="single"/>
    </w:rPr>
  </w:style>
  <w:style w:type="character" w:customStyle="1" w:styleId="Heading4Char">
    <w:name w:val="Heading 4 Char"/>
    <w:aliases w:val="Tag Char,Big card Char,Normal Tag Char,small text Char,body Char,heading 2 Char,Heading 2 Char2 Char Char,Heading 2 Char1 Char Char Char, Ch Char,Ch Char,No Spacing4 Char,No Spacing21 Char,CD - Cite Char,no read Char,No Spacing211 Char"/>
    <w:basedOn w:val="DefaultParagraphFont"/>
    <w:link w:val="Heading4"/>
    <w:uiPriority w:val="9"/>
    <w:rsid w:val="00633FE6"/>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
    <w:basedOn w:val="DefaultParagraphFont"/>
    <w:uiPriority w:val="1"/>
    <w:qFormat/>
    <w:rsid w:val="00633FE6"/>
    <w:rPr>
      <w:b/>
      <w:sz w:val="26"/>
      <w:u w:val="single"/>
    </w:rPr>
  </w:style>
  <w:style w:type="character" w:customStyle="1" w:styleId="StyleUnderline">
    <w:name w:val="Style Underline"/>
    <w:aliases w:val="Underline,Style Bold Underline,apple-style-span + 6 pt,Bold,Kern at 16 pt,Intense Emphasis1,Intense Emphasis2,Underline Char,HHeading 3 + 12 pt,Cards + Font: 12 pt Char,Bold Cite Char,Citation Char Char Char,ci,Style,c,Bo,cite,S,9.5 pt"/>
    <w:basedOn w:val="DefaultParagraphFont"/>
    <w:uiPriority w:val="1"/>
    <w:qFormat/>
    <w:rsid w:val="00633FE6"/>
    <w:rPr>
      <w:b w:val="0"/>
      <w:sz w:val="22"/>
      <w:u w:val="single"/>
    </w:rPr>
  </w:style>
  <w:style w:type="character" w:styleId="Emphasis">
    <w:name w:val="Emphasis"/>
    <w:aliases w:val="Evidence,Minimized,minimized,Highlighted,tag2,Size 10,emphasis in card,CD Card,ED - Tag,Underlined,emphasis,Emphasis!!,Bold Underline,small,Qualifications,bold underline,normal card text,Shrunk,qualifications in card,qualifications,Style1,Box,B"/>
    <w:basedOn w:val="DefaultParagraphFont"/>
    <w:link w:val="Emphasis1"/>
    <w:uiPriority w:val="20"/>
    <w:qFormat/>
    <w:rsid w:val="00633FE6"/>
    <w:rPr>
      <w:rFonts w:ascii="Calibri" w:hAnsi="Calibri" w:cs="Calibri"/>
      <w:b/>
      <w:i w:val="0"/>
      <w:iCs/>
      <w:sz w:val="24"/>
      <w:u w:val="single"/>
      <w:bdr w:val="none" w:sz="0" w:space="0" w:color="auto"/>
    </w:rPr>
  </w:style>
  <w:style w:type="character" w:styleId="FollowedHyperlink">
    <w:name w:val="FollowedHyperlink"/>
    <w:basedOn w:val="DefaultParagraphFont"/>
    <w:uiPriority w:val="99"/>
    <w:semiHidden/>
    <w:unhideWhenUsed/>
    <w:rsid w:val="00633FE6"/>
    <w:rPr>
      <w:color w:val="auto"/>
      <w:u w:val="none"/>
    </w:rPr>
  </w:style>
  <w:style w:type="character" w:styleId="Hyperlink">
    <w:name w:val="Hyperlink"/>
    <w:basedOn w:val="DefaultParagraphFont"/>
    <w:uiPriority w:val="99"/>
    <w:unhideWhenUsed/>
    <w:rsid w:val="00633FE6"/>
    <w:rPr>
      <w:color w:val="auto"/>
      <w:u w:val="none"/>
    </w:rPr>
  </w:style>
  <w:style w:type="paragraph" w:styleId="DocumentMap">
    <w:name w:val="Document Map"/>
    <w:basedOn w:val="Normal"/>
    <w:link w:val="DocumentMapChar"/>
    <w:uiPriority w:val="99"/>
    <w:semiHidden/>
    <w:unhideWhenUsed/>
    <w:rsid w:val="00633FE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33FE6"/>
    <w:rPr>
      <w:rFonts w:ascii="Lucida Grande" w:hAnsi="Lucida Grande" w:cs="Lucida Grande"/>
    </w:rPr>
  </w:style>
  <w:style w:type="paragraph" w:customStyle="1" w:styleId="Emphasis1">
    <w:name w:val="Emphasis1"/>
    <w:basedOn w:val="Normal"/>
    <w:link w:val="Emphasis"/>
    <w:uiPriority w:val="20"/>
    <w:qFormat/>
    <w:rsid w:val="0060451A"/>
    <w:pPr>
      <w:ind w:left="720"/>
      <w:jc w:val="both"/>
    </w:pPr>
    <w:rPr>
      <w:b/>
      <w:iCs/>
      <w:sz w:val="24"/>
      <w:u w:val="single"/>
    </w:rPr>
  </w:style>
  <w:style w:type="paragraph" w:styleId="ListParagraph">
    <w:name w:val="List Paragraph"/>
    <w:basedOn w:val="Normal"/>
    <w:uiPriority w:val="34"/>
    <w:qFormat/>
    <w:rsid w:val="0060451A"/>
    <w:pPr>
      <w:ind w:left="720"/>
      <w:contextualSpacing/>
    </w:pPr>
  </w:style>
  <w:style w:type="paragraph" w:customStyle="1" w:styleId="Style4">
    <w:name w:val="Style4"/>
    <w:basedOn w:val="Normal"/>
    <w:qFormat/>
    <w:rsid w:val="0009258E"/>
    <w:pPr>
      <w:numPr>
        <w:numId w:val="16"/>
      </w:numPr>
      <w:tabs>
        <w:tab w:val="clear" w:pos="360"/>
      </w:tabs>
    </w:pPr>
    <w:rPr>
      <w:rFonts w:ascii="Times New Roman" w:eastAsia="Times New Roman" w:hAnsi="Times New Roman" w:cs="Times New Roman"/>
      <w:sz w:val="20"/>
      <w:u w:val="single"/>
    </w:rPr>
  </w:style>
  <w:style w:type="paragraph" w:customStyle="1" w:styleId="StyleStyle49pt">
    <w:name w:val="Style Style4 + 9 pt"/>
    <w:basedOn w:val="Style4"/>
    <w:link w:val="StyleStyle49ptChar"/>
    <w:qFormat/>
    <w:rsid w:val="0009258E"/>
  </w:style>
  <w:style w:type="character" w:customStyle="1" w:styleId="StyleStyle49ptChar">
    <w:name w:val="Style Style4 + 9 pt Char"/>
    <w:basedOn w:val="DefaultParagraphFont"/>
    <w:link w:val="StyleStyle49pt"/>
    <w:locked/>
    <w:rsid w:val="0009258E"/>
    <w:rPr>
      <w:rFonts w:ascii="Times New Roman" w:eastAsia="Times New Roman" w:hAnsi="Times New Roman" w:cs="Times New Roman"/>
      <w:sz w:val="20"/>
      <w:u w:val="single"/>
    </w:rPr>
  </w:style>
  <w:style w:type="character" w:customStyle="1" w:styleId="StyleTimesNewRoman9pt">
    <w:name w:val="Style Times New Roman 9 pt"/>
    <w:rsid w:val="0009258E"/>
    <w:rPr>
      <w:sz w:val="20"/>
    </w:rPr>
  </w:style>
  <w:style w:type="character" w:customStyle="1" w:styleId="Style9ptItalicUnderline">
    <w:name w:val="Style 9 pt Italic Underline"/>
    <w:rsid w:val="0009258E"/>
    <w:rPr>
      <w:i/>
      <w:sz w:val="2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otherpapers.com/essay/Ethicality-of-Labor-Strike-Demonstrates-by-Social-Workers/62694.html"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forbes.com/sites/prakashdolsak/2019/09/14/climate-strikes-what-they-accomplish-and-how-they-could-have-more-impact/?sh=2244a9bd5eed"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sci-hub.se/10.1017/s0003055418000321%5d/SJWen" TargetMode="External"/><Relationship Id="rId5" Type="http://schemas.openxmlformats.org/officeDocument/2006/relationships/numbering" Target="numbering.xml"/><Relationship Id="rId15" Type="http://schemas.openxmlformats.org/officeDocument/2006/relationships/hyperlink" Target="https://www.otherpapers.com/essay/Ethicality-of-Labor-Strike-Demonstrates-by-Social-Workers/62694.html" TargetMode="External"/><Relationship Id="rId10" Type="http://schemas.openxmlformats.org/officeDocument/2006/relationships/hyperlink" Target="https://sci-hub.se/https://doi.org/10.1093/irap/lci103" TargetMode="External"/><Relationship Id="rId4" Type="http://schemas.openxmlformats.org/officeDocument/2006/relationships/customXml" Target="../customXml/item4.xml"/><Relationship Id="rId9" Type="http://schemas.openxmlformats.org/officeDocument/2006/relationships/hyperlink" Target="http://house.louisiana.gov/house-glossary.htm" TargetMode="External"/><Relationship Id="rId14" Type="http://schemas.openxmlformats.org/officeDocument/2006/relationships/hyperlink" Target="https://www.otherpapers.com/essay/Ethicality-of-Labor-Strike-Demonstrates-by-Social-Workers/62694.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owangray/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33</TotalTime>
  <Pages>16</Pages>
  <Words>10918</Words>
  <Characters>62237</Characters>
  <Application>Microsoft Office Word</Application>
  <DocSecurity>0</DocSecurity>
  <Lines>518</Lines>
  <Paragraphs>146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73009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Rowan Gray</cp:lastModifiedBy>
  <cp:revision>4</cp:revision>
  <dcterms:created xsi:type="dcterms:W3CDTF">2021-11-21T17:31:00Z</dcterms:created>
  <dcterms:modified xsi:type="dcterms:W3CDTF">2021-11-21T18:52:00Z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