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594A9" w14:textId="6227AF07" w:rsidR="00FC19C1" w:rsidRDefault="00FC19C1" w:rsidP="00FC19C1">
      <w:pPr>
        <w:pStyle w:val="Heading3"/>
      </w:pPr>
      <w:proofErr w:type="spellStart"/>
      <w:r>
        <w:t>Underview</w:t>
      </w:r>
      <w:proofErr w:type="spellEnd"/>
    </w:p>
    <w:p w14:paraId="277280BA" w14:textId="2065B486" w:rsidR="00FC19C1" w:rsidRDefault="00FC19C1" w:rsidP="00FC19C1">
      <w:r>
        <w:t xml:space="preserve">Not all 1ar theory </w:t>
      </w:r>
      <w:proofErr w:type="spellStart"/>
      <w:r>
        <w:t>dtd</w:t>
      </w:r>
      <w:proofErr w:type="spellEnd"/>
      <w:r>
        <w:t xml:space="preserve">- lets them spam </w:t>
      </w:r>
      <w:proofErr w:type="spellStart"/>
      <w:r>
        <w:t>friv</w:t>
      </w:r>
      <w:proofErr w:type="spellEnd"/>
      <w:r>
        <w:t xml:space="preserve"> theory in the 1ar which collapses education</w:t>
      </w:r>
    </w:p>
    <w:p w14:paraId="78CB3D76" w14:textId="77777777" w:rsidR="00FC19C1" w:rsidRPr="00FC19C1" w:rsidRDefault="00FC19C1" w:rsidP="00FC19C1"/>
    <w:p w14:paraId="56855262" w14:textId="38F4EB3D" w:rsidR="00FC19C1" w:rsidRDefault="00FC19C1" w:rsidP="00FC19C1">
      <w:pPr>
        <w:pStyle w:val="Heading3"/>
      </w:pPr>
      <w:r>
        <w:lastRenderedPageBreak/>
        <w:t>Shell</w:t>
      </w:r>
    </w:p>
    <w:p w14:paraId="53B64B59" w14:textId="77777777" w:rsidR="00FC19C1" w:rsidRPr="00EA36DB" w:rsidRDefault="00FC19C1" w:rsidP="00FC19C1">
      <w:pPr>
        <w:pStyle w:val="Heading4"/>
        <w:rPr>
          <w:rFonts w:cs="Calibri"/>
          <w:sz w:val="16"/>
        </w:rPr>
      </w:pPr>
      <w:r>
        <w:t>Welcome to the age of acceleration.</w:t>
      </w:r>
      <w:r w:rsidRPr="00EA36DB">
        <w:t xml:space="preserve"> Crises of reification are tearing apart the way we experience and our present theories aren’t </w:t>
      </w:r>
      <w:proofErr w:type="spellStart"/>
      <w:r w:rsidRPr="00EA36DB">
        <w:t>gonna</w:t>
      </w:r>
      <w:proofErr w:type="spellEnd"/>
      <w:r w:rsidRPr="00EA36DB">
        <w:t xml:space="preserve"> save us. Only Daoism can defeat the cycle</w:t>
      </w:r>
    </w:p>
    <w:p w14:paraId="137575B1" w14:textId="77777777" w:rsidR="00FC19C1" w:rsidRPr="00EA36DB" w:rsidRDefault="00FC19C1" w:rsidP="00FC19C1">
      <w:pPr>
        <w:spacing w:after="0" w:line="240" w:lineRule="auto"/>
        <w:rPr>
          <w:rFonts w:ascii="Times New Roman" w:eastAsia="Times New Roman" w:hAnsi="Times New Roman" w:cs="Times New Roman"/>
          <w:sz w:val="24"/>
        </w:rPr>
      </w:pPr>
      <w:proofErr w:type="spellStart"/>
      <w:r w:rsidRPr="00EA36DB">
        <w:rPr>
          <w:rStyle w:val="Style13ptBold"/>
        </w:rPr>
        <w:t>Wenning</w:t>
      </w:r>
      <w:proofErr w:type="spellEnd"/>
      <w:r w:rsidRPr="00EA36DB">
        <w:rPr>
          <w:rFonts w:eastAsia="Times New Roman"/>
          <w:color w:val="000000"/>
          <w:sz w:val="24"/>
        </w:rPr>
        <w:t>, Mario (20</w:t>
      </w:r>
      <w:r w:rsidRPr="00EA36DB">
        <w:rPr>
          <w:rStyle w:val="Style13ptBold"/>
        </w:rPr>
        <w:t>11</w:t>
      </w:r>
      <w:r w:rsidRPr="00EA36DB">
        <w:rPr>
          <w:rFonts w:eastAsia="Times New Roman"/>
          <w:color w:val="000000"/>
          <w:sz w:val="24"/>
        </w:rPr>
        <w:t>), "Daoism as Critical Theory", Comparative Philosophy</w:t>
      </w:r>
      <w:proofErr w:type="gramStart"/>
      <w:r w:rsidRPr="00EA36DB">
        <w:rPr>
          <w:rFonts w:eastAsia="Times New Roman"/>
          <w:color w:val="000000"/>
          <w:sz w:val="24"/>
        </w:rPr>
        <w:t>, ,</w:t>
      </w:r>
      <w:proofErr w:type="gramEnd"/>
    </w:p>
    <w:p w14:paraId="1C30D168" w14:textId="77777777" w:rsidR="00FC19C1" w:rsidRPr="00EA36DB" w:rsidRDefault="00FC19C1" w:rsidP="00FC19C1">
      <w:pPr>
        <w:spacing w:after="0" w:line="240" w:lineRule="auto"/>
        <w:rPr>
          <w:rFonts w:ascii="Times New Roman" w:eastAsia="Times New Roman" w:hAnsi="Times New Roman" w:cs="Times New Roman"/>
          <w:sz w:val="24"/>
        </w:rPr>
      </w:pPr>
      <w:r w:rsidRPr="00EA36DB">
        <w:rPr>
          <w:rFonts w:eastAsia="Times New Roman"/>
          <w:color w:val="000000"/>
          <w:sz w:val="24"/>
        </w:rPr>
        <w:t>https://scholarworks.sjsu.edu/cgi/viewcontent.cgi?referer=https://www.google.com/&amp;httpsredir=1&amp;article=1017&amp;context=comparativephilosophy. Accessed on July 15, 2021. r0w@n</w:t>
      </w:r>
    </w:p>
    <w:p w14:paraId="17DE4EE9" w14:textId="77777777" w:rsidR="00FC19C1" w:rsidRPr="00EA36DB" w:rsidRDefault="00FC19C1" w:rsidP="00FC19C1">
      <w:pPr>
        <w:rPr>
          <w:sz w:val="12"/>
        </w:rPr>
      </w:pPr>
      <w:r w:rsidRPr="00EA36DB">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EA36DB">
        <w:rPr>
          <w:sz w:val="12"/>
        </w:rPr>
        <w:t>Verdinglichung</w:t>
      </w:r>
      <w:proofErr w:type="spellEnd"/>
      <w:r w:rsidRPr="00EA36DB">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EA36DB">
        <w:rPr>
          <w:sz w:val="12"/>
        </w:rPr>
        <w:t>Honneth</w:t>
      </w:r>
      <w:proofErr w:type="spellEnd"/>
      <w:r w:rsidRPr="00EA36DB">
        <w:rPr>
          <w:sz w:val="12"/>
        </w:rPr>
        <w:t xml:space="preserve">, (2005). 14 Jürgen Habermas (1984). 15 Axel </w:t>
      </w:r>
      <w:proofErr w:type="spellStart"/>
      <w:r w:rsidRPr="00EA36DB">
        <w:rPr>
          <w:sz w:val="12"/>
        </w:rPr>
        <w:t>Honneth</w:t>
      </w:r>
      <w:proofErr w:type="spellEnd"/>
      <w:r w:rsidRPr="00EA36DB">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EA36DB">
        <w:rPr>
          <w:sz w:val="12"/>
        </w:rPr>
        <w:t>disenchantment‘ (</w:t>
      </w:r>
      <w:proofErr w:type="spellStart"/>
      <w:proofErr w:type="gramEnd"/>
      <w:r w:rsidRPr="00EA36DB">
        <w:rPr>
          <w:sz w:val="12"/>
        </w:rPr>
        <w:t>Entzauberung</w:t>
      </w:r>
      <w:proofErr w:type="spellEnd"/>
      <w:r w:rsidRPr="00EA36DB">
        <w:rPr>
          <w:sz w:val="12"/>
        </w:rPr>
        <w:t>). In the process of increased rationalization, traditional sources of meaning that were sedimented in inherited religious traditions, social institutions and customs have lost their power in orienting lives. Finally</w:t>
      </w:r>
      <w:r w:rsidRPr="00EA36DB">
        <w:rPr>
          <w:rFonts w:eastAsia="Times New Roman"/>
          <w:color w:val="000000"/>
          <w:sz w:val="12"/>
          <w:szCs w:val="14"/>
        </w:rPr>
        <w:t>,</w:t>
      </w:r>
      <w:r w:rsidRPr="00EA36DB">
        <w:rPr>
          <w:rFonts w:eastAsia="Times New Roman"/>
          <w:b/>
          <w:bCs/>
          <w:color w:val="000000"/>
          <w:sz w:val="24"/>
          <w:u w:val="single"/>
          <w:shd w:val="clear" w:color="auto" w:fill="90F2F4"/>
        </w:rPr>
        <w:t xml:space="preserve"> </w:t>
      </w:r>
      <w:r w:rsidRPr="00EA36DB">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EA36DB">
        <w:rPr>
          <w:rFonts w:eastAsia="Times New Roman"/>
          <w:color w:val="000000"/>
          <w:sz w:val="12"/>
          <w:szCs w:val="14"/>
        </w:rPr>
        <w:t xml:space="preserve"> (</w:t>
      </w:r>
      <w:proofErr w:type="spellStart"/>
      <w:r w:rsidRPr="00EA36DB">
        <w:rPr>
          <w:rFonts w:eastAsia="Times New Roman"/>
          <w:color w:val="000000"/>
          <w:sz w:val="12"/>
          <w:szCs w:val="14"/>
        </w:rPr>
        <w:t>Beschleunigung</w:t>
      </w:r>
      <w:proofErr w:type="spellEnd"/>
      <w:r w:rsidRPr="00EA36DB">
        <w:rPr>
          <w:rFonts w:eastAsia="Times New Roman"/>
          <w:color w:val="000000"/>
          <w:sz w:val="12"/>
          <w:szCs w:val="14"/>
        </w:rPr>
        <w:t xml:space="preserve">) in which, as Marx puts it, ―everything that is solid melts into the air‖. </w:t>
      </w:r>
      <w:r w:rsidRPr="00EA36DB">
        <w:rPr>
          <w:sz w:val="12"/>
        </w:rPr>
        <w:t xml:space="preserve">We witness a progressively increasing speed not only of technological innovation, but of social change </w:t>
      </w:r>
      <w:r w:rsidRPr="00EA36DB">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EA36DB">
        <w:rPr>
          <w:rFonts w:eastAsia="Times New Roman"/>
          <w:color w:val="000000"/>
          <w:sz w:val="12"/>
          <w:szCs w:val="14"/>
          <w:highlight w:val="cyan"/>
        </w:rPr>
        <w:t>,</w:t>
      </w:r>
      <w:r w:rsidRPr="00EA36DB">
        <w:rPr>
          <w:rFonts w:eastAsia="Times New Roman"/>
          <w:b/>
          <w:bCs/>
          <w:color w:val="000000"/>
          <w:sz w:val="24"/>
          <w:highlight w:val="cyan"/>
          <w:u w:val="single"/>
          <w:shd w:val="clear" w:color="auto" w:fill="90F2F4"/>
        </w:rPr>
        <w:t xml:space="preserve"> late modernity is characterized by an intragenerational speed of change</w:t>
      </w:r>
      <w:r w:rsidRPr="00EA36DB">
        <w:rPr>
          <w:rFonts w:eastAsia="Times New Roman"/>
          <w:color w:val="000000"/>
          <w:sz w:val="12"/>
          <w:szCs w:val="14"/>
        </w:rPr>
        <w:t xml:space="preserve"> in which </w:t>
      </w:r>
      <w:r w:rsidRPr="00EA36DB">
        <w:rPr>
          <w:rFonts w:eastAsia="Times New Roman"/>
          <w:b/>
          <w:bCs/>
          <w:color w:val="000000"/>
          <w:sz w:val="24"/>
          <w:highlight w:val="cyan"/>
          <w:u w:val="single"/>
          <w:shd w:val="clear" w:color="auto" w:fill="90F2F4"/>
        </w:rPr>
        <w:t xml:space="preserve">the basic parameters of coordinating </w:t>
      </w:r>
      <w:proofErr w:type="gramStart"/>
      <w:r w:rsidRPr="00EA36DB">
        <w:rPr>
          <w:rFonts w:eastAsia="Times New Roman"/>
          <w:b/>
          <w:bCs/>
          <w:color w:val="000000"/>
          <w:sz w:val="24"/>
          <w:highlight w:val="cyan"/>
          <w:u w:val="single"/>
          <w:shd w:val="clear" w:color="auto" w:fill="90F2F4"/>
        </w:rPr>
        <w:t>one‘</w:t>
      </w:r>
      <w:proofErr w:type="gramEnd"/>
      <w:r w:rsidRPr="00EA36DB">
        <w:rPr>
          <w:rFonts w:eastAsia="Times New Roman"/>
          <w:b/>
          <w:bCs/>
          <w:color w:val="000000"/>
          <w:sz w:val="24"/>
          <w:highlight w:val="cyan"/>
          <w:u w:val="single"/>
          <w:shd w:val="clear" w:color="auto" w:fill="90F2F4"/>
        </w:rPr>
        <w:t>s life change within a lifetime.</w:t>
      </w:r>
      <w:r w:rsidRPr="00EA36DB">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A36DB">
        <w:rPr>
          <w:sz w:val="12"/>
        </w:rPr>
        <w:t xml:space="preserve">While the psychological impact of </w:t>
      </w:r>
      <w:r w:rsidRPr="00EA36DB">
        <w:rPr>
          <w:rFonts w:eastAsia="Times New Roman"/>
          <w:b/>
          <w:bCs/>
          <w:color w:val="000000"/>
          <w:sz w:val="24"/>
          <w:highlight w:val="cyan"/>
          <w:u w:val="single"/>
          <w:shd w:val="clear" w:color="auto" w:fill="90F2F4"/>
        </w:rPr>
        <w:t xml:space="preserve">reification leads to systematic forms </w:t>
      </w:r>
      <w:r w:rsidRPr="00EA36DB">
        <w:rPr>
          <w:sz w:val="12"/>
        </w:rPr>
        <w:t xml:space="preserve">of forced inclusion or exclusion, </w:t>
      </w:r>
      <w:r w:rsidRPr="00EA36DB">
        <w:rPr>
          <w:rFonts w:eastAsia="Times New Roman"/>
          <w:b/>
          <w:bCs/>
          <w:color w:val="000000"/>
          <w:sz w:val="24"/>
          <w:highlight w:val="cyan"/>
          <w:u w:val="single"/>
          <w:shd w:val="clear" w:color="auto" w:fill="90F2F4"/>
        </w:rPr>
        <w:t>of being restricted to or being left out of fixed identities</w:t>
      </w:r>
      <w:r w:rsidRPr="00EA36DB">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EA36DB">
        <w:rPr>
          <w:sz w:val="12"/>
        </w:rPr>
        <w:t>.</w:t>
      </w:r>
      <w:r w:rsidRPr="00EA36DB">
        <w:rPr>
          <w:u w:val="single"/>
        </w:rPr>
        <w:t xml:space="preserve"> </w:t>
      </w:r>
      <w:r w:rsidRPr="00EA36DB">
        <w:rPr>
          <w:sz w:val="12"/>
        </w:rPr>
        <w:t>.</w:t>
      </w:r>
      <w:proofErr w:type="gramEnd"/>
      <w:r w:rsidRPr="00EA36DB">
        <w:rPr>
          <w:sz w:val="12"/>
        </w:rPr>
        <w:t xml:space="preserve"> However distinct these pathologies might </w:t>
      </w:r>
      <w:proofErr w:type="gramStart"/>
      <w:r w:rsidRPr="00EA36DB">
        <w:rPr>
          <w:sz w:val="12"/>
        </w:rPr>
        <w:t>appear,</w:t>
      </w:r>
      <w:proofErr w:type="gramEnd"/>
      <w:r w:rsidRPr="00EA36DB">
        <w:rPr>
          <w:sz w:val="12"/>
        </w:rPr>
        <w:t xml:space="preserve">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EA36DB">
        <w:rPr>
          <w:sz w:val="12"/>
        </w:rPr>
        <w:t>what</w:t>
      </w:r>
      <w:proofErr w:type="gramEnd"/>
      <w:r w:rsidRPr="00EA36DB">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EA36DB">
        <w:rPr>
          <w:sz w:val="12"/>
        </w:rPr>
        <w:t>Virillio</w:t>
      </w:r>
      <w:proofErr w:type="spellEnd"/>
      <w:r w:rsidRPr="00EA36DB">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EA36DB">
        <w:rPr>
          <w:sz w:val="12"/>
        </w:rPr>
        <w:t>Lübbe</w:t>
      </w:r>
      <w:proofErr w:type="spellEnd"/>
      <w:r w:rsidRPr="00EA36DB">
        <w:rPr>
          <w:sz w:val="12"/>
        </w:rPr>
        <w:t xml:space="preserve"> refers to as a ‗</w:t>
      </w:r>
      <w:proofErr w:type="spellStart"/>
      <w:r w:rsidRPr="00EA36DB">
        <w:rPr>
          <w:sz w:val="12"/>
        </w:rPr>
        <w:t>Gegenwartsschrumpfung</w:t>
      </w:r>
      <w:proofErr w:type="spellEnd"/>
      <w:r w:rsidRPr="00EA36DB">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w:t>
      </w:r>
      <w:r w:rsidRPr="00EA36DB">
        <w:rPr>
          <w:sz w:val="12"/>
        </w:rPr>
        <w:lastRenderedPageBreak/>
        <w:t>is thus further sedimented</w:t>
      </w:r>
      <w:r w:rsidRPr="00EA36DB">
        <w:rPr>
          <w:rStyle w:val="Emphasis"/>
        </w:rPr>
        <w:t xml:space="preserve">. </w:t>
      </w:r>
      <w:r w:rsidRPr="00EA36DB">
        <w:rPr>
          <w:rStyle w:val="Emphasis"/>
          <w:highlight w:val="cyan"/>
        </w:rPr>
        <w:t>As soon as instrumental actors</w:t>
      </w:r>
      <w:r w:rsidRPr="00EA36DB">
        <w:rPr>
          <w:sz w:val="12"/>
          <w:highlight w:val="cyan"/>
        </w:rPr>
        <w:t xml:space="preserve"> </w:t>
      </w:r>
      <w:r w:rsidRPr="00EA36DB">
        <w:rPr>
          <w:rStyle w:val="Emphasis"/>
          <w:highlight w:val="cyan"/>
        </w:rPr>
        <w:t>propose</w:t>
      </w:r>
      <w:r w:rsidRPr="00EA36DB">
        <w:rPr>
          <w:sz w:val="12"/>
        </w:rPr>
        <w:t xml:space="preserve"> or just point to </w:t>
      </w:r>
      <w:r w:rsidRPr="00EA36DB">
        <w:rPr>
          <w:rStyle w:val="Emphasis"/>
          <w:highlight w:val="cyan"/>
        </w:rPr>
        <w:t>emancipatory</w:t>
      </w:r>
      <w:r w:rsidRPr="00EA36DB">
        <w:rPr>
          <w:sz w:val="12"/>
        </w:rPr>
        <w:t xml:space="preserve"> forms of </w:t>
      </w:r>
      <w:r w:rsidRPr="00EA36DB">
        <w:rPr>
          <w:rStyle w:val="Emphasis"/>
          <w:highlight w:val="cyan"/>
        </w:rPr>
        <w:t>action, they replicate</w:t>
      </w:r>
      <w:r w:rsidRPr="00EA36DB">
        <w:rPr>
          <w:sz w:val="12"/>
        </w:rPr>
        <w:t xml:space="preserve"> and reenact </w:t>
      </w:r>
      <w:r w:rsidRPr="00EA36DB">
        <w:rPr>
          <w:rStyle w:val="Emphasis"/>
          <w:highlight w:val="cyan"/>
        </w:rPr>
        <w:t>the same temporal logic</w:t>
      </w:r>
      <w:r w:rsidRPr="00EA36DB">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EA36DB">
        <w:rPr>
          <w:sz w:val="12"/>
        </w:rPr>
        <w:t>prefuture</w:t>
      </w:r>
      <w:proofErr w:type="spellEnd"/>
      <w:r w:rsidRPr="00EA36DB">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EA36DB">
        <w:rPr>
          <w:sz w:val="12"/>
        </w:rPr>
        <w:t>paper</w:t>
      </w:r>
      <w:proofErr w:type="gramEnd"/>
      <w:r w:rsidRPr="00EA36DB">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EA36DB">
        <w:rPr>
          <w:sz w:val="12"/>
        </w:rPr>
        <w:t>Daoists</w:t>
      </w:r>
      <w:proofErr w:type="spellEnd"/>
      <w:r w:rsidRPr="00EA36DB">
        <w:rPr>
          <w:sz w:val="12"/>
        </w:rPr>
        <w:t xml:space="preserve">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w:t>
      </w:r>
      <w:proofErr w:type="gramStart"/>
      <w:r w:rsidRPr="00EA36DB">
        <w:rPr>
          <w:sz w:val="12"/>
        </w:rPr>
        <w:t>half-millennia</w:t>
      </w:r>
      <w:proofErr w:type="gramEnd"/>
      <w:r w:rsidRPr="00EA36DB">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A36DB">
        <w:rPr>
          <w:rStyle w:val="Emphasis"/>
          <w:highlight w:val="cyan"/>
        </w:rPr>
        <w:t>Daoism</w:t>
      </w:r>
      <w:r w:rsidRPr="00EA36DB">
        <w:rPr>
          <w:sz w:val="12"/>
        </w:rPr>
        <w:t xml:space="preserve"> would not simply disclose pathologies. It </w:t>
      </w:r>
      <w:r w:rsidRPr="00EA36DB">
        <w:rPr>
          <w:rStyle w:val="Emphasis"/>
          <w:highlight w:val="cyan"/>
        </w:rPr>
        <w:t>would</w:t>
      </w:r>
      <w:r w:rsidRPr="00EA36DB">
        <w:rPr>
          <w:sz w:val="12"/>
        </w:rPr>
        <w:t xml:space="preserve"> also </w:t>
      </w:r>
      <w:r w:rsidRPr="00EA36DB">
        <w:rPr>
          <w:rStyle w:val="Emphasis"/>
          <w:highlight w:val="cyan"/>
        </w:rPr>
        <w:t>offer</w:t>
      </w:r>
      <w:r w:rsidRPr="00EA36DB">
        <w:rPr>
          <w:rStyle w:val="Emphasis"/>
        </w:rPr>
        <w:t xml:space="preserve"> </w:t>
      </w:r>
      <w:r w:rsidRPr="00EA36DB">
        <w:rPr>
          <w:sz w:val="12"/>
        </w:rPr>
        <w:t xml:space="preserve">constructive </w:t>
      </w:r>
      <w:r w:rsidRPr="00EA36DB">
        <w:rPr>
          <w:rStyle w:val="Emphasis"/>
          <w:highlight w:val="cyan"/>
        </w:rPr>
        <w:t>resources which allow us to</w:t>
      </w:r>
      <w:r w:rsidRPr="00EA36DB">
        <w:rPr>
          <w:sz w:val="12"/>
        </w:rPr>
        <w:t xml:space="preserve"> critically address and, as far as possible, </w:t>
      </w:r>
      <w:r w:rsidRPr="00EA36DB">
        <w:rPr>
          <w:rStyle w:val="Emphasis"/>
          <w:highlight w:val="cyan"/>
        </w:rPr>
        <w:t>overcome these pathologies without providing</w:t>
      </w:r>
      <w:r w:rsidRPr="00EA36DB">
        <w:rPr>
          <w:sz w:val="12"/>
        </w:rPr>
        <w:t xml:space="preserve"> yet </w:t>
      </w:r>
      <w:r w:rsidRPr="00EA36DB">
        <w:rPr>
          <w:rStyle w:val="Emphasis"/>
          <w:highlight w:val="cyan"/>
        </w:rPr>
        <w:t>another reifying project</w:t>
      </w:r>
      <w:r w:rsidRPr="00EA36DB">
        <w:rPr>
          <w:sz w:val="12"/>
        </w:rPr>
        <w:t xml:space="preserve"> that sells out on the potentiality of the present for the sake of the future.</w:t>
      </w:r>
    </w:p>
    <w:p w14:paraId="4686091A" w14:textId="77777777" w:rsidR="00FC19C1" w:rsidRPr="00EA36DB" w:rsidRDefault="00FC19C1" w:rsidP="00FC19C1"/>
    <w:p w14:paraId="1F17F6BA" w14:textId="77777777" w:rsidR="00FC19C1" w:rsidRPr="00EA36DB" w:rsidRDefault="00FC19C1" w:rsidP="00FC19C1">
      <w:pPr>
        <w:pStyle w:val="Heading4"/>
      </w:pPr>
      <w:r w:rsidRPr="00EA36DB">
        <w:t>The world is constantly changing, flowing, and becoming – action is only coherent in the specific circumstances of the present</w:t>
      </w:r>
    </w:p>
    <w:p w14:paraId="7560ED99" w14:textId="77777777" w:rsidR="00FC19C1" w:rsidRPr="00EA36DB" w:rsidRDefault="00FC19C1" w:rsidP="00FC19C1">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w:t>
      </w:r>
    </w:p>
    <w:p w14:paraId="2287F0FB" w14:textId="77777777" w:rsidR="00FC19C1" w:rsidRDefault="00FC19C1" w:rsidP="00FC19C1">
      <w:pPr>
        <w:rPr>
          <w:sz w:val="16"/>
        </w:rPr>
      </w:pPr>
      <w:r w:rsidRPr="00EA36DB">
        <w:rPr>
          <w:sz w:val="16"/>
        </w:rPr>
        <w:t xml:space="preserve">We begin our argument for translating </w:t>
      </w:r>
      <w:proofErr w:type="spellStart"/>
      <w:r w:rsidRPr="00EA36DB">
        <w:rPr>
          <w:sz w:val="16"/>
        </w:rPr>
        <w:t>Daodejing</w:t>
      </w:r>
      <w:proofErr w:type="spellEnd"/>
      <w:r w:rsidRPr="00EA36DB">
        <w:rPr>
          <w:sz w:val="16"/>
        </w:rPr>
        <w:t xml:space="preserve"> as “Making This Life </w:t>
      </w:r>
      <w:proofErr w:type="spellStart"/>
      <w:r w:rsidRPr="00EA36DB">
        <w:rPr>
          <w:sz w:val="16"/>
        </w:rPr>
        <w:t>Signi</w:t>
      </w:r>
      <w:proofErr w:type="spellEnd"/>
      <w:r w:rsidRPr="00EA36DB">
        <w:rPr>
          <w:sz w:val="16"/>
        </w:rPr>
        <w:pgNum/>
      </w:r>
      <w:proofErr w:type="gramStart"/>
      <w:r w:rsidRPr="00EA36DB">
        <w:rPr>
          <w:sz w:val="16"/>
        </w:rPr>
        <w:t>cant</w:t>
      </w:r>
      <w:proofErr w:type="gramEnd"/>
      <w:r w:rsidRPr="00EA36DB">
        <w:rPr>
          <w:sz w:val="16"/>
        </w:rPr>
        <w:t xml:space="preserve">” from Daoist cosmology. Taking a closer look at the interpretation of both the title and the content of the </w:t>
      </w:r>
      <w:proofErr w:type="spellStart"/>
      <w:r w:rsidRPr="00EA36DB">
        <w:rPr>
          <w:sz w:val="16"/>
        </w:rPr>
        <w:t>Daodejing</w:t>
      </w:r>
      <w:proofErr w:type="spellEnd"/>
      <w:r w:rsidRPr="00EA36DB">
        <w:rPr>
          <w:sz w:val="16"/>
        </w:rPr>
        <w:t xml:space="preserve"> as “The Classic of This Focus (de </w:t>
      </w:r>
      <w:r w:rsidRPr="00EA36DB">
        <w:rPr>
          <w:sz w:val="16"/>
        </w:rPr>
        <w:fldChar w:fldCharType="begin"/>
      </w:r>
      <w:r w:rsidRPr="00EA36DB">
        <w:rPr>
          <w:sz w:val="16"/>
        </w:rPr>
        <w:instrText xml:space="preserve"> INCLUDEPICTURE "/var/folders/v6/_3qjq4mj1j7827bw630jqv580000gp/T/com.microsoft.Word/WebArchiveCopyPasteTempFiles/page24image2425456" \* MERGEFORMATINET </w:instrText>
      </w:r>
      <w:r w:rsidRPr="00EA36DB">
        <w:rPr>
          <w:sz w:val="16"/>
        </w:rPr>
        <w:fldChar w:fldCharType="separate"/>
      </w:r>
      <w:r w:rsidRPr="00EA36DB">
        <w:rPr>
          <w:noProof/>
          <w:sz w:val="16"/>
        </w:rPr>
        <w:drawing>
          <wp:inline distT="0" distB="0" distL="0" distR="0" wp14:anchorId="1D47E24F" wp14:editId="69C1BBC6">
            <wp:extent cx="155575" cy="155575"/>
            <wp:effectExtent l="0" t="0" r="0" b="0"/>
            <wp:docPr id="9" name="Picture 9"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A36DB">
        <w:rPr>
          <w:sz w:val="16"/>
        </w:rPr>
        <w:fldChar w:fldCharType="end"/>
      </w:r>
      <w:r w:rsidRPr="00EA36DB">
        <w:rPr>
          <w:sz w:val="16"/>
        </w:rPr>
        <w:t>) and Its Field (</w:t>
      </w:r>
      <w:proofErr w:type="spellStart"/>
      <w:r w:rsidRPr="00EA36DB">
        <w:rPr>
          <w:sz w:val="16"/>
        </w:rPr>
        <w:t>dao</w:t>
      </w:r>
      <w:proofErr w:type="spellEnd"/>
      <w:r w:rsidRPr="00EA36DB">
        <w:rPr>
          <w:sz w:val="16"/>
        </w:rPr>
        <w:t xml:space="preserve"> </w:t>
      </w:r>
      <w:r w:rsidRPr="00EA36DB">
        <w:rPr>
          <w:sz w:val="16"/>
        </w:rPr>
        <w:fldChar w:fldCharType="begin"/>
      </w:r>
      <w:r w:rsidRPr="00EA36DB">
        <w:rPr>
          <w:sz w:val="16"/>
        </w:rPr>
        <w:instrText xml:space="preserve"> INCLUDEPICTURE "/var/folders/v6/_3qjq4mj1j7827bw630jqv580000gp/T/com.microsoft.Word/WebArchiveCopyPasteTempFiles/page24image2425040" \* MERGEFORMATINET </w:instrText>
      </w:r>
      <w:r w:rsidRPr="00EA36DB">
        <w:rPr>
          <w:sz w:val="16"/>
        </w:rPr>
        <w:fldChar w:fldCharType="separate"/>
      </w:r>
      <w:r w:rsidRPr="00EA36DB">
        <w:rPr>
          <w:noProof/>
          <w:sz w:val="16"/>
        </w:rPr>
        <w:drawing>
          <wp:inline distT="0" distB="0" distL="0" distR="0" wp14:anchorId="484D9B48" wp14:editId="644AF8C3">
            <wp:extent cx="165100" cy="155575"/>
            <wp:effectExtent l="0" t="0" r="0" b="0"/>
            <wp:docPr id="44" name="Picture 44"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A36DB">
        <w:rPr>
          <w:sz w:val="16"/>
        </w:rPr>
        <w:fldChar w:fldCharType="end"/>
      </w:r>
      <w:r w:rsidRPr="00EA36DB">
        <w:rPr>
          <w:sz w:val="16"/>
        </w:rPr>
        <w:t xml:space="preserve">),” we might first ask what does the expression “this focus” mean? The Daoist correlative cosmology begins from the assumption that </w:t>
      </w:r>
      <w:r w:rsidRPr="00EA36DB">
        <w:rPr>
          <w:rStyle w:val="Emphasis"/>
          <w:highlight w:val="cyan"/>
        </w:rPr>
        <w:t>the endless stream of</w:t>
      </w:r>
      <w:r w:rsidRPr="00EA36DB">
        <w:rPr>
          <w:sz w:val="16"/>
        </w:rPr>
        <w:t xml:space="preserve"> always </w:t>
      </w:r>
      <w:r w:rsidRPr="00EA36DB">
        <w:rPr>
          <w:rStyle w:val="Emphasis"/>
          <w:highlight w:val="cyan"/>
        </w:rPr>
        <w:t>novel yet</w:t>
      </w:r>
      <w:r w:rsidRPr="00EA36DB">
        <w:rPr>
          <w:sz w:val="16"/>
        </w:rPr>
        <w:t xml:space="preserve"> still </w:t>
      </w:r>
      <w:r w:rsidRPr="00EA36DB">
        <w:rPr>
          <w:rStyle w:val="Emphasis"/>
          <w:highlight w:val="cyan"/>
        </w:rPr>
        <w:t>continuous situations</w:t>
      </w:r>
      <w:r w:rsidRPr="00EA36DB">
        <w:rPr>
          <w:sz w:val="16"/>
        </w:rPr>
        <w:t xml:space="preserve"> we encounter </w:t>
      </w:r>
      <w:r w:rsidRPr="00EA36DB">
        <w:rPr>
          <w:rStyle w:val="Emphasis"/>
          <w:highlight w:val="cyan"/>
        </w:rPr>
        <w:t>are real</w:t>
      </w:r>
      <w:r w:rsidRPr="00EA36DB">
        <w:rPr>
          <w:sz w:val="16"/>
          <w:highlight w:val="cyan"/>
        </w:rPr>
        <w:t>,</w:t>
      </w:r>
      <w:r w:rsidRPr="00EA36DB">
        <w:rPr>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A36DB">
        <w:rPr>
          <w:rStyle w:val="Emphasis"/>
          <w:highlight w:val="cyan"/>
        </w:rPr>
        <w:t xml:space="preserve">only </w:t>
      </w:r>
      <w:proofErr w:type="spellStart"/>
      <w:r w:rsidRPr="00EA36DB">
        <w:rPr>
          <w:rStyle w:val="Emphasis"/>
          <w:highlight w:val="cyan"/>
        </w:rPr>
        <w:t>becomings</w:t>
      </w:r>
      <w:proofErr w:type="spellEnd"/>
      <w:r w:rsidRPr="00EA36DB">
        <w:rPr>
          <w:rStyle w:val="Emphasis"/>
          <w:highlight w:val="cyan"/>
        </w:rPr>
        <w:t xml:space="preserve"> are</w:t>
      </w:r>
      <w:r w:rsidRPr="00EA36DB">
        <w:rPr>
          <w:sz w:val="16"/>
        </w:rPr>
        <w:t xml:space="preserve">.” That is, </w:t>
      </w:r>
      <w:r w:rsidRPr="00EA36DB">
        <w:rPr>
          <w:rStyle w:val="Emphasis"/>
          <w:highlight w:val="cyan"/>
        </w:rPr>
        <w:t>the Daoist does not posit the existence of some permanent reality behind appearances, some unchanging substratum</w:t>
      </w:r>
      <w:r w:rsidRPr="00EA36DB">
        <w:rPr>
          <w:sz w:val="16"/>
        </w:rPr>
        <w:t xml:space="preserve">, some essential denying aspect behind the accidents of change. Rather, </w:t>
      </w:r>
      <w:r w:rsidRPr="00EA36DB">
        <w:rPr>
          <w:rStyle w:val="Emphasis"/>
          <w:highlight w:val="cyan"/>
        </w:rPr>
        <w:t>there is just the ceaseless</w:t>
      </w:r>
      <w:r w:rsidRPr="00EA36DB">
        <w:rPr>
          <w:sz w:val="16"/>
        </w:rPr>
        <w:t xml:space="preserve"> and usually cadenced </w:t>
      </w:r>
      <w:r w:rsidRPr="00EA36DB">
        <w:rPr>
          <w:rStyle w:val="Emphasis"/>
          <w:highlight w:val="cyan"/>
        </w:rPr>
        <w:t>flow of experience</w:t>
      </w:r>
      <w:r w:rsidRPr="00EA36DB">
        <w:rPr>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EA36DB">
        <w:rPr>
          <w:sz w:val="16"/>
        </w:rPr>
        <w:t>kosmos</w:t>
      </w:r>
      <w:proofErr w:type="spellEnd"/>
      <w:r w:rsidRPr="00EA36DB">
        <w:rPr>
          <w:sz w:val="16"/>
        </w:rPr>
        <w:t>” connotes a clustered range of meanings, including arche (originative, material, and e</w:t>
      </w:r>
      <w:r w:rsidRPr="00EA36DB">
        <w:rPr>
          <w:sz w:val="16"/>
        </w:rPr>
        <w:pgNum/>
      </w:r>
      <w:proofErr w:type="spellStart"/>
      <w:r w:rsidRPr="00EA36DB">
        <w:rPr>
          <w:sz w:val="16"/>
        </w:rPr>
        <w:t>fficient</w:t>
      </w:r>
      <w:proofErr w:type="spellEnd"/>
      <w:r w:rsidRPr="00EA36DB">
        <w:rPr>
          <w:sz w:val="16"/>
        </w:rPr>
        <w:t xml:space="preserve"> cause/ultimate </w:t>
      </w:r>
      <w:proofErr w:type="spellStart"/>
      <w:r w:rsidRPr="00EA36DB">
        <w:rPr>
          <w:sz w:val="16"/>
        </w:rPr>
        <w:t>undemonstrable</w:t>
      </w:r>
      <w:proofErr w:type="spellEnd"/>
      <w:r w:rsidRPr="00EA36DB">
        <w:rPr>
          <w:sz w:val="16"/>
        </w:rPr>
        <w:t xml:space="preserve"> principle), logos (underlying organizational principle), </w:t>
      </w:r>
      <w:proofErr w:type="spellStart"/>
      <w:r w:rsidRPr="00EA36DB">
        <w:rPr>
          <w:sz w:val="16"/>
        </w:rPr>
        <w:t>theoria</w:t>
      </w:r>
      <w:proofErr w:type="spellEnd"/>
      <w:r w:rsidRPr="00EA36DB">
        <w:rPr>
          <w:sz w:val="16"/>
        </w:rPr>
        <w:t xml:space="preserve"> (contemplation), nomos (law), </w:t>
      </w:r>
      <w:proofErr w:type="spellStart"/>
      <w:r w:rsidRPr="00EA36DB">
        <w:rPr>
          <w:sz w:val="16"/>
        </w:rPr>
        <w:t>theios</w:t>
      </w:r>
      <w:proofErr w:type="spellEnd"/>
      <w:r w:rsidRPr="00EA36DB">
        <w:rPr>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EA36DB">
        <w:rPr>
          <w:sz w:val="16"/>
        </w:rPr>
        <w:t>kosmos</w:t>
      </w:r>
      <w:proofErr w:type="spellEnd"/>
      <w:r w:rsidRPr="00EA36DB">
        <w:rPr>
          <w:sz w:val="16"/>
        </w:rPr>
        <w:t xml:space="preserve">” terminology is culturally </w:t>
      </w:r>
      <w:proofErr w:type="spellStart"/>
      <w:r w:rsidRPr="00EA36DB">
        <w:rPr>
          <w:sz w:val="16"/>
        </w:rPr>
        <w:t>specfii</w:t>
      </w:r>
      <w:proofErr w:type="spellEnd"/>
      <w:r w:rsidRPr="00EA36DB">
        <w:rPr>
          <w:sz w:val="16"/>
        </w:rPr>
        <w:pgNum/>
      </w:r>
      <w:r w:rsidRPr="00EA36DB">
        <w:rPr>
          <w:sz w:val="16"/>
        </w:rPr>
        <w:t xml:space="preserve">c, and if applied uncritically to discuss the classical Daoist worldview, introduces a cultural reductionism that elides and thus conceals truly </w:t>
      </w:r>
      <w:proofErr w:type="spellStart"/>
      <w:r w:rsidRPr="00EA36DB">
        <w:rPr>
          <w:sz w:val="16"/>
        </w:rPr>
        <w:t>signifi</w:t>
      </w:r>
      <w:proofErr w:type="spellEnd"/>
      <w:r w:rsidRPr="00EA36DB">
        <w:rPr>
          <w:sz w:val="16"/>
        </w:rPr>
        <w:pgNum/>
      </w:r>
      <w:proofErr w:type="gramStart"/>
      <w:r w:rsidRPr="00EA36DB">
        <w:rPr>
          <w:sz w:val="16"/>
        </w:rPr>
        <w:t>cant</w:t>
      </w:r>
      <w:proofErr w:type="gramEnd"/>
      <w:r w:rsidRPr="00EA36DB">
        <w:rPr>
          <w:sz w:val="16"/>
        </w:rPr>
        <w:t xml:space="preserve"> di</w:t>
      </w:r>
      <w:r w:rsidRPr="00EA36DB">
        <w:rPr>
          <w:sz w:val="16"/>
        </w:rPr>
        <w:pgNum/>
      </w:r>
      <w:proofErr w:type="spellStart"/>
      <w:r w:rsidRPr="00EA36DB">
        <w:rPr>
          <w:sz w:val="16"/>
        </w:rPr>
        <w:t>fferences</w:t>
      </w:r>
      <w:proofErr w:type="spellEnd"/>
      <w:r w:rsidRPr="00EA36DB">
        <w:rPr>
          <w:sz w:val="16"/>
        </w:rPr>
        <w:t xml:space="preserve">. The Daoist understanding of “cosmos” as the “ten thousand things” means that, in effect, the </w:t>
      </w:r>
      <w:proofErr w:type="spellStart"/>
      <w:r w:rsidRPr="00EA36DB">
        <w:rPr>
          <w:sz w:val="16"/>
        </w:rPr>
        <w:t>Daoists</w:t>
      </w:r>
      <w:proofErr w:type="spellEnd"/>
      <w:r w:rsidRPr="00EA36DB">
        <w:rPr>
          <w:sz w:val="16"/>
        </w:rPr>
        <w:t xml:space="preserve"> have no concept of cosmos at all insofar as that notion entails a coherent, single-ordered world which is in any sense enclosed or denied. The </w:t>
      </w:r>
      <w:proofErr w:type="spellStart"/>
      <w:r w:rsidRPr="00EA36DB">
        <w:rPr>
          <w:sz w:val="16"/>
        </w:rPr>
        <w:t>Daoists</w:t>
      </w:r>
      <w:proofErr w:type="spellEnd"/>
      <w:r w:rsidRPr="00EA36DB">
        <w:rPr>
          <w:sz w:val="16"/>
        </w:rPr>
        <w:t xml:space="preserve"> are, therefore, primarily, “</w:t>
      </w:r>
      <w:proofErr w:type="spellStart"/>
      <w:r w:rsidRPr="00EA36DB">
        <w:rPr>
          <w:sz w:val="16"/>
        </w:rPr>
        <w:t>acosmotic</w:t>
      </w:r>
      <w:proofErr w:type="spellEnd"/>
      <w:r w:rsidRPr="00EA36DB">
        <w:rPr>
          <w:sz w:val="16"/>
        </w:rPr>
        <w:t>” thinkers.</w:t>
      </w:r>
    </w:p>
    <w:p w14:paraId="5434A453" w14:textId="77777777" w:rsidR="00FC19C1" w:rsidRPr="000973C3" w:rsidRDefault="00FC19C1" w:rsidP="00FC19C1">
      <w:pPr>
        <w:pStyle w:val="Heading4"/>
      </w:pPr>
      <w:r>
        <w:lastRenderedPageBreak/>
        <w:t>Labor is unfulfilling and temporal- the only solution is Daoist deferential politics</w:t>
      </w:r>
    </w:p>
    <w:p w14:paraId="0290E783" w14:textId="77777777" w:rsidR="00FC19C1" w:rsidRPr="00EF48C9" w:rsidRDefault="00FC19C1" w:rsidP="00FC19C1">
      <w:pPr>
        <w:rPr>
          <w:rFonts w:asciiTheme="majorHAnsi" w:hAnsiTheme="majorHAnsi" w:cstheme="majorHAnsi"/>
        </w:rPr>
      </w:pPr>
      <w:r w:rsidRPr="00EF48C9">
        <w:rPr>
          <w:rStyle w:val="Style13ptBold"/>
          <w:rFonts w:asciiTheme="majorHAnsi" w:hAnsiTheme="majorHAnsi" w:cstheme="majorHAnsi"/>
        </w:rPr>
        <w:t xml:space="preserve">Ames and Hall 10. </w:t>
      </w:r>
      <w:r w:rsidRPr="00EF48C9">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EF48C9">
        <w:rPr>
          <w:rFonts w:asciiTheme="majorHAnsi" w:hAnsiTheme="majorHAnsi" w:cstheme="majorHAnsi"/>
        </w:rPr>
        <w:t>Daodejing</w:t>
      </w:r>
      <w:proofErr w:type="spellEnd"/>
      <w:r w:rsidRPr="00EF48C9">
        <w:rPr>
          <w:rFonts w:asciiTheme="majorHAnsi" w:hAnsiTheme="majorHAnsi" w:cstheme="majorHAnsi"/>
        </w:rPr>
        <w:t xml:space="preserve">: Making this Life Significant,” Ballantine Books, I have a pdf, r0w@n </w:t>
      </w:r>
    </w:p>
    <w:p w14:paraId="0C0E3A86" w14:textId="77777777" w:rsidR="00FC19C1" w:rsidRDefault="00FC19C1" w:rsidP="00FC19C1">
      <w:pPr>
        <w:rPr>
          <w:rFonts w:asciiTheme="majorHAnsi" w:hAnsiTheme="majorHAnsi" w:cstheme="majorHAnsi"/>
          <w:sz w:val="10"/>
        </w:rPr>
      </w:pPr>
      <w:r w:rsidRPr="00EF48C9">
        <w:rPr>
          <w:rFonts w:asciiTheme="majorHAnsi" w:hAnsiTheme="majorHAnsi" w:cstheme="majorHAnsi"/>
          <w:sz w:val="10"/>
        </w:rPr>
        <w:t xml:space="preserve">“Foreknowledge” is tinsel decorating the way, </w:t>
      </w:r>
      <w:proofErr w:type="gramStart"/>
      <w:r w:rsidRPr="00EF48C9">
        <w:rPr>
          <w:rFonts w:asciiTheme="majorHAnsi" w:hAnsiTheme="majorHAnsi" w:cstheme="majorHAnsi"/>
          <w:sz w:val="10"/>
        </w:rPr>
        <w:t>And</w:t>
      </w:r>
      <w:proofErr w:type="gramEnd"/>
      <w:r w:rsidRPr="00EF48C9">
        <w:rPr>
          <w:rFonts w:asciiTheme="majorHAnsi" w:hAnsiTheme="majorHAnsi" w:cstheme="majorHAnsi"/>
          <w:sz w:val="10"/>
        </w:rPr>
        <w:t xml:space="preserve"> is the first sign of ignorance. It is for this reason that persons of consequence: Set store by the substance rather than the veneer </w:t>
      </w:r>
      <w:proofErr w:type="gramStart"/>
      <w:r w:rsidRPr="00EF48C9">
        <w:rPr>
          <w:rFonts w:asciiTheme="majorHAnsi" w:hAnsiTheme="majorHAnsi" w:cstheme="majorHAnsi"/>
          <w:sz w:val="10"/>
        </w:rPr>
        <w:t>And</w:t>
      </w:r>
      <w:proofErr w:type="gramEnd"/>
      <w:r w:rsidRPr="00EF48C9">
        <w:rPr>
          <w:rFonts w:asciiTheme="majorHAnsi" w:hAnsiTheme="majorHAnsi" w:cstheme="majorHAnsi"/>
          <w:sz w:val="10"/>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EF48C9">
        <w:rPr>
          <w:rFonts w:asciiTheme="majorHAnsi" w:hAnsiTheme="majorHAnsi" w:cstheme="majorHAnsi"/>
          <w:sz w:val="10"/>
        </w:rPr>
        <w:t>Daodejing’s</w:t>
      </w:r>
      <w:proofErr w:type="spellEnd"/>
      <w:r w:rsidRPr="00EF48C9">
        <w:rPr>
          <w:rFonts w:asciiTheme="majorHAnsi" w:hAnsiTheme="majorHAnsi" w:cstheme="majorHAnsi"/>
          <w:sz w:val="10"/>
        </w:rPr>
        <w:t xml:space="preserve"> teachings on how to cultivate the most e</w:t>
      </w:r>
      <w:r w:rsidRPr="00EF48C9">
        <w:rPr>
          <w:rFonts w:asciiTheme="majorHAnsi" w:hAnsiTheme="majorHAnsi" w:cstheme="majorHAnsi"/>
          <w:sz w:val="10"/>
        </w:rPr>
        <w:pgNum/>
      </w:r>
      <w:proofErr w:type="spellStart"/>
      <w:r w:rsidRPr="00EF48C9">
        <w:rPr>
          <w:rFonts w:asciiTheme="majorHAnsi" w:hAnsiTheme="majorHAnsi" w:cstheme="majorHAnsi"/>
          <w:sz w:val="10"/>
        </w:rPr>
        <w:t>ffective</w:t>
      </w:r>
      <w:proofErr w:type="spellEnd"/>
      <w:r w:rsidRPr="00EF48C9">
        <w:rPr>
          <w:rFonts w:asciiTheme="majorHAnsi" w:hAnsiTheme="majorHAnsi" w:cstheme="majorHAnsi"/>
          <w:sz w:val="10"/>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F48C9">
        <w:rPr>
          <w:rFonts w:asciiTheme="majorHAnsi" w:hAnsiTheme="majorHAnsi" w:cstheme="majorHAnsi"/>
          <w:sz w:val="10"/>
        </w:rPr>
        <w:pgNum/>
      </w:r>
      <w:r w:rsidRPr="00EF48C9">
        <w:rPr>
          <w:rFonts w:asciiTheme="majorHAnsi" w:hAnsiTheme="majorHAnsi" w:cstheme="majorHAnsi"/>
          <w:sz w:val="10"/>
        </w:rPr>
        <w:t xml:space="preserve">fines the Daoist sensibility, we might discover that a “single thread” pervades the </w:t>
      </w:r>
      <w:proofErr w:type="gramStart"/>
      <w:r w:rsidRPr="00EF48C9">
        <w:rPr>
          <w:rFonts w:asciiTheme="majorHAnsi" w:hAnsiTheme="majorHAnsi" w:cstheme="majorHAnsi"/>
          <w:sz w:val="10"/>
        </w:rPr>
        <w:t>text.</w:t>
      </w:r>
      <w:proofErr w:type="gramEnd"/>
      <w:r w:rsidRPr="00EF48C9">
        <w:rPr>
          <w:rFonts w:asciiTheme="majorHAnsi" w:hAnsiTheme="majorHAnsi" w:cstheme="majorHAnsi"/>
          <w:sz w:val="10"/>
        </w:rPr>
        <w:t xml:space="preserve"> </w:t>
      </w:r>
      <w:r w:rsidRPr="00EF48C9">
        <w:rPr>
          <w:rStyle w:val="Emphasis"/>
          <w:rFonts w:asciiTheme="majorHAnsi" w:hAnsiTheme="majorHAnsi" w:cstheme="majorHAnsi"/>
          <w:highlight w:val="cyan"/>
        </w:rPr>
        <w:t xml:space="preserve">The central focus of the Daoist way </w:t>
      </w:r>
      <w:r w:rsidRPr="00EF48C9">
        <w:rPr>
          <w:rFonts w:asciiTheme="majorHAnsi" w:hAnsiTheme="majorHAnsi" w:cstheme="majorHAnsi"/>
          <w:sz w:val="10"/>
        </w:rPr>
        <w:t>of thinking</w:t>
      </w:r>
      <w:r w:rsidRPr="00EF48C9">
        <w:rPr>
          <w:rStyle w:val="Emphasis"/>
          <w:rFonts w:asciiTheme="majorHAnsi" w:hAnsiTheme="majorHAnsi" w:cstheme="majorHAnsi"/>
          <w:highlight w:val="cyan"/>
        </w:rPr>
        <w:t xml:space="preserve"> is the decisive role of deference</w:t>
      </w:r>
      <w:r w:rsidRPr="00EF48C9">
        <w:rPr>
          <w:rFonts w:asciiTheme="majorHAnsi" w:hAnsiTheme="majorHAnsi" w:cstheme="majorHAnsi"/>
          <w:sz w:val="10"/>
        </w:rPr>
        <w:t xml:space="preserve"> in the establishment and preservation of relationships. As we have said above,</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 xml:space="preserve">integrity in a processual worldview is </w:t>
      </w:r>
      <w:r w:rsidRPr="00EF48C9">
        <w:rPr>
          <w:rFonts w:asciiTheme="majorHAnsi" w:hAnsiTheme="majorHAnsi" w:cstheme="majorHAnsi"/>
          <w:sz w:val="10"/>
        </w:rPr>
        <w:t>not being one, but</w:t>
      </w:r>
      <w:r w:rsidRPr="00EF48C9">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F48C9">
        <w:rPr>
          <w:rFonts w:asciiTheme="majorHAnsi" w:hAnsiTheme="majorHAnsi" w:cstheme="majorHAnsi"/>
          <w:sz w:val="10"/>
        </w:rPr>
        <w:t xml:space="preserve">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EF48C9">
        <w:rPr>
          <w:rFonts w:asciiTheme="majorHAnsi" w:hAnsiTheme="majorHAnsi" w:cstheme="majorHAnsi"/>
          <w:sz w:val="10"/>
        </w:rPr>
        <w:t>fortifi</w:t>
      </w:r>
      <w:proofErr w:type="spellEnd"/>
      <w:r w:rsidRPr="00EF48C9">
        <w:rPr>
          <w:rFonts w:asciiTheme="majorHAnsi" w:hAnsiTheme="majorHAnsi" w:cstheme="majorHAnsi"/>
          <w:sz w:val="10"/>
        </w:rPr>
        <w:pgNum/>
      </w:r>
      <w:r w:rsidRPr="00EF48C9">
        <w:rPr>
          <w:rFonts w:asciiTheme="majorHAnsi" w:hAnsiTheme="majorHAnsi" w:cstheme="majorHAnsi"/>
          <w:sz w:val="10"/>
        </w:rPr>
        <w:t>ed becomes available as a locus of deference for others. In Confucianism, self is determined by sustained eff</w:t>
      </w:r>
      <w:r w:rsidRPr="00EF48C9">
        <w:rPr>
          <w:rFonts w:asciiTheme="majorHAnsi" w:hAnsiTheme="majorHAnsi" w:cstheme="majorHAnsi"/>
          <w:sz w:val="10"/>
        </w:rPr>
        <w:pgNum/>
      </w:r>
      <w:r w:rsidRPr="00EF48C9">
        <w:rPr>
          <w:rFonts w:asciiTheme="majorHAnsi" w:hAnsiTheme="majorHAnsi" w:cstheme="majorHAnsi"/>
          <w:sz w:val="10"/>
        </w:rPr>
        <w:t>ort (</w:t>
      </w:r>
      <w:proofErr w:type="spellStart"/>
      <w:r w:rsidRPr="00EF48C9">
        <w:rPr>
          <w:rFonts w:asciiTheme="majorHAnsi" w:hAnsiTheme="majorHAnsi" w:cstheme="majorHAnsi"/>
          <w:sz w:val="10"/>
        </w:rPr>
        <w:t>zbong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B36485A" wp14:editId="5C8273AB">
            <wp:extent cx="165100" cy="155575"/>
            <wp:effectExtent l="0" t="0" r="0" b="0"/>
            <wp:docPr id="119" name="Picture 119"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in deferential transactions (</w:t>
      </w:r>
      <w:proofErr w:type="spellStart"/>
      <w:r w:rsidRPr="00EF48C9">
        <w:rPr>
          <w:rFonts w:asciiTheme="majorHAnsi" w:hAnsiTheme="majorHAnsi" w:cstheme="majorHAnsi"/>
          <w:sz w:val="10"/>
        </w:rPr>
        <w:t>shu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139C5232" wp14:editId="6F0A114B">
            <wp:extent cx="155575" cy="155575"/>
            <wp:effectExtent l="0" t="0" r="0" b="0"/>
            <wp:docPr id="120" name="Picture 120"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guided by ritually structured roles and relations (li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0464EDF" wp14:editId="544CBF1D">
            <wp:extent cx="165100" cy="155575"/>
            <wp:effectExtent l="0" t="0" r="0" b="0"/>
            <wp:docPr id="121" name="Picture 121"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that project one’s person outward into society and into culture. Such a person becomes a focus of the community’s deference (junzi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1F4CB05A" wp14:editId="5C1626FD">
            <wp:extent cx="340360" cy="155575"/>
            <wp:effectExtent l="0" t="0" r="2540" b="0"/>
            <wp:docPr id="122" name="Picture 122"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a source of its spirituality (</w:t>
      </w:r>
      <w:proofErr w:type="spellStart"/>
      <w:r w:rsidRPr="00EF48C9">
        <w:rPr>
          <w:rFonts w:asciiTheme="majorHAnsi" w:hAnsiTheme="majorHAnsi" w:cstheme="majorHAnsi"/>
          <w:sz w:val="10"/>
        </w:rPr>
        <w:t>shen</w:t>
      </w:r>
      <w:proofErr w:type="spellEnd"/>
      <w:r w:rsidRPr="00EF48C9">
        <w:rPr>
          <w:rFonts w:asciiTheme="majorHAnsi" w:hAnsiTheme="majorHAnsi" w:cstheme="majorHAnsi"/>
          <w:sz w:val="10"/>
        </w:rPr>
        <w:t xml:space="preserve"> ). Daoism, on the other hand, expresses its deferential activity through what we are calling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The three most familiar articulations of this pervasive sensibility are: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8E29DE3" wp14:editId="08CFEF7A">
            <wp:extent cx="330835" cy="155575"/>
            <wp:effectExtent l="0" t="0" r="0" b="0"/>
            <wp:docPr id="143" name="Picture 143"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C22BEEA" wp14:editId="4C02D533">
            <wp:extent cx="321310" cy="155575"/>
            <wp:effectExtent l="0" t="0" r="0" b="0"/>
            <wp:docPr id="144" name="Picture 144"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and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3B9D63A" wp14:editId="2B5C3A9A">
            <wp:extent cx="330835" cy="155575"/>
            <wp:effectExtent l="0" t="0" r="0" b="0"/>
            <wp:docPr id="145" name="Picture 145"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EF48C9">
        <w:rPr>
          <w:rFonts w:asciiTheme="majorHAnsi" w:hAnsiTheme="majorHAnsi" w:cstheme="majorHAnsi"/>
          <w:sz w:val="10"/>
        </w:rPr>
        <w:t>shu</w:t>
      </w:r>
      <w:proofErr w:type="spellEnd"/>
      <w:r w:rsidRPr="00EF48C9">
        <w:rPr>
          <w:rFonts w:asciiTheme="majorHAnsi" w:hAnsiTheme="majorHAnsi" w:cstheme="majorHAnsi"/>
          <w:sz w:val="10"/>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F48C9">
        <w:rPr>
          <w:rFonts w:asciiTheme="majorHAnsi" w:hAnsiTheme="majorHAnsi" w:cstheme="majorHAnsi"/>
          <w:sz w:val="10"/>
        </w:rPr>
        <w:pgNum/>
      </w:r>
      <w:r w:rsidRPr="00EF48C9">
        <w:rPr>
          <w:rFonts w:asciiTheme="majorHAnsi" w:hAnsiTheme="majorHAnsi" w:cstheme="majorHAnsi"/>
          <w:sz w:val="10"/>
        </w:rPr>
        <w:t>eld model of self. Given our discussion of the inseparability of feeling and thinking —the a</w:t>
      </w:r>
      <w:r w:rsidRPr="00EF48C9">
        <w:rPr>
          <w:rFonts w:asciiTheme="majorHAnsi" w:hAnsiTheme="majorHAnsi" w:cstheme="majorHAnsi"/>
          <w:sz w:val="10"/>
        </w:rPr>
        <w:pgNum/>
      </w:r>
      <w:proofErr w:type="spellStart"/>
      <w:r w:rsidRPr="00EF48C9">
        <w:rPr>
          <w:rFonts w:asciiTheme="majorHAnsi" w:hAnsiTheme="majorHAnsi" w:cstheme="majorHAnsi"/>
          <w:sz w:val="10"/>
        </w:rPr>
        <w:t>ffective</w:t>
      </w:r>
      <w:proofErr w:type="spellEnd"/>
      <w:r w:rsidRPr="00EF48C9">
        <w:rPr>
          <w:rFonts w:asciiTheme="majorHAnsi" w:hAnsiTheme="majorHAnsi" w:cstheme="majorHAnsi"/>
          <w:sz w:val="10"/>
        </w:rPr>
        <w:t xml:space="preserve"> and the cognitive—in the Daoist heart-and-mind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the con</w:t>
      </w:r>
      <w:r w:rsidRPr="00EF48C9">
        <w:rPr>
          <w:rFonts w:asciiTheme="majorHAnsi" w:hAnsiTheme="majorHAnsi" w:cstheme="majorHAnsi"/>
          <w:sz w:val="10"/>
        </w:rPr>
        <w:pgNum/>
      </w:r>
      <w:proofErr w:type="spellStart"/>
      <w:r w:rsidRPr="00EF48C9">
        <w:rPr>
          <w:rFonts w:asciiTheme="majorHAnsi" w:hAnsiTheme="majorHAnsi" w:cstheme="majorHAnsi"/>
          <w:sz w:val="10"/>
        </w:rPr>
        <w:t>flict</w:t>
      </w:r>
      <w:proofErr w:type="spellEnd"/>
      <w:r w:rsidRPr="00EF48C9">
        <w:rPr>
          <w:rFonts w:asciiTheme="majorHAnsi" w:hAnsiTheme="majorHAnsi" w:cstheme="majorHAnsi"/>
          <w:sz w:val="10"/>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EF48C9">
        <w:rPr>
          <w:rFonts w:asciiTheme="majorHAnsi" w:hAnsiTheme="majorHAnsi" w:cstheme="majorHAnsi"/>
          <w:sz w:val="10"/>
        </w:rPr>
        <w:t>self characterized</w:t>
      </w:r>
      <w:proofErr w:type="spellEnd"/>
      <w:r w:rsidRPr="00EF48C9">
        <w:rPr>
          <w:rFonts w:asciiTheme="majorHAnsi" w:hAnsiTheme="majorHAnsi" w:cstheme="majorHAnsi"/>
          <w:sz w:val="10"/>
        </w:rPr>
        <w:t xml:space="preserve"> by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it is di</w:t>
      </w:r>
      <w:r w:rsidRPr="00EF48C9">
        <w:rPr>
          <w:rFonts w:asciiTheme="majorHAnsi" w:hAnsiTheme="majorHAnsi" w:cstheme="majorHAnsi"/>
          <w:sz w:val="10"/>
        </w:rPr>
        <w:pgNum/>
      </w:r>
      <w:r w:rsidRPr="00EF48C9">
        <w:rPr>
          <w:rFonts w:asciiTheme="majorHAnsi" w:hAnsiTheme="majorHAnsi" w:cstheme="majorHAnsi"/>
          <w:sz w:val="10"/>
        </w:rPr>
        <w:t xml:space="preserve">cult to imagine how there could be anything like an </w:t>
      </w:r>
      <w:proofErr w:type="gramStart"/>
      <w:r w:rsidRPr="00EF48C9">
        <w:rPr>
          <w:rFonts w:asciiTheme="majorHAnsi" w:hAnsiTheme="majorHAnsi" w:cstheme="majorHAnsi"/>
          <w:sz w:val="10"/>
        </w:rPr>
        <w:t>internal dynamics</w:t>
      </w:r>
      <w:proofErr w:type="gramEnd"/>
      <w:r w:rsidRPr="00EF48C9">
        <w:rPr>
          <w:rFonts w:asciiTheme="majorHAnsi" w:hAnsiTheme="majorHAnsi" w:cstheme="majorHAnsi"/>
          <w:sz w:val="10"/>
        </w:rPr>
        <w:t xml:space="preserve"> that would be a source of agitation. It is unlikely that we would </w:t>
      </w:r>
      <w:proofErr w:type="spellStart"/>
      <w:r w:rsidRPr="00EF48C9">
        <w:rPr>
          <w:rFonts w:asciiTheme="majorHAnsi" w:hAnsiTheme="majorHAnsi" w:cstheme="majorHAnsi"/>
          <w:sz w:val="10"/>
        </w:rPr>
        <w:t>nd</w:t>
      </w:r>
      <w:proofErr w:type="spellEnd"/>
      <w:r w:rsidRPr="00EF48C9">
        <w:rPr>
          <w:rFonts w:asciiTheme="majorHAnsi" w:hAnsiTheme="majorHAnsi" w:cstheme="majorHAnsi"/>
          <w:sz w:val="10"/>
        </w:rPr>
        <w:t xml:space="preserve"> Hamlets or St. </w:t>
      </w:r>
      <w:proofErr w:type="spellStart"/>
      <w:r w:rsidRPr="00EF48C9">
        <w:rPr>
          <w:rFonts w:asciiTheme="majorHAnsi" w:hAnsiTheme="majorHAnsi" w:cstheme="majorHAnsi"/>
          <w:sz w:val="10"/>
        </w:rPr>
        <w:t>Pauls</w:t>
      </w:r>
      <w:proofErr w:type="spellEnd"/>
      <w:r w:rsidRPr="00EF48C9">
        <w:rPr>
          <w:rFonts w:asciiTheme="majorHAnsi" w:hAnsiTheme="majorHAnsi" w:cstheme="majorHAnsi"/>
          <w:sz w:val="10"/>
        </w:rPr>
        <w:t xml:space="preserve"> prominent among the </w:t>
      </w:r>
      <w:proofErr w:type="spellStart"/>
      <w:r w:rsidRPr="00EF48C9">
        <w:rPr>
          <w:rFonts w:asciiTheme="majorHAnsi" w:hAnsiTheme="majorHAnsi" w:cstheme="majorHAnsi"/>
          <w:sz w:val="10"/>
        </w:rPr>
        <w:t>Daoists</w:t>
      </w:r>
      <w:proofErr w:type="spellEnd"/>
      <w:r w:rsidRPr="00EF48C9">
        <w:rPr>
          <w:rFonts w:asciiTheme="majorHAnsi" w:hAnsiTheme="majorHAnsi" w:cstheme="majorHAnsi"/>
          <w:sz w:val="10"/>
        </w:rPr>
        <w:t xml:space="preserve">. If the problematic of unrealized selfhood does not entail a </w:t>
      </w:r>
      <w:proofErr w:type="spellStart"/>
      <w:r w:rsidRPr="00EF48C9">
        <w:rPr>
          <w:rFonts w:asciiTheme="majorHAnsi" w:hAnsiTheme="majorHAnsi" w:cstheme="majorHAnsi"/>
          <w:sz w:val="10"/>
        </w:rPr>
        <w:t>self divided</w:t>
      </w:r>
      <w:proofErr w:type="spellEnd"/>
      <w:r w:rsidRPr="00EF48C9">
        <w:rPr>
          <w:rFonts w:asciiTheme="majorHAnsi" w:hAnsiTheme="majorHAnsi" w:cstheme="majorHAnsi"/>
          <w:sz w:val="10"/>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0C40DD05" wp14:editId="2F6BCFB3">
            <wp:extent cx="165100" cy="155575"/>
            <wp:effectExtent l="0" t="0" r="0" b="0"/>
            <wp:docPr id="146" name="Picture 146"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that we have discussed in more detail elsewhere,20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60BD96C" wp14:editId="1FA0E472">
            <wp:extent cx="340360" cy="155575"/>
            <wp:effectExtent l="0" t="0" r="2540" b="0"/>
            <wp:docPr id="147" name="Picture 147"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A68A594" wp14:editId="1BA51980">
            <wp:extent cx="155575" cy="155575"/>
            <wp:effectExtent l="0" t="0" r="0" b="0"/>
            <wp:docPr id="148" name="Picture 148"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EF48C9">
        <w:rPr>
          <w:rFonts w:asciiTheme="majorHAnsi" w:hAnsiTheme="majorHAnsi" w:cstheme="majorHAnsi"/>
          <w:sz w:val="10"/>
        </w:rPr>
        <w:t>ziran</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7D00B5C" wp14:editId="73508350">
            <wp:extent cx="301625" cy="155575"/>
            <wp:effectExtent l="0" t="0" r="3175" b="0"/>
            <wp:docPr id="150" name="Picture 150"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“spontaneous” and “self-so-</w:t>
      </w:r>
      <w:proofErr w:type="spellStart"/>
      <w:r w:rsidRPr="00EF48C9">
        <w:rPr>
          <w:rFonts w:asciiTheme="majorHAnsi" w:hAnsiTheme="majorHAnsi" w:cstheme="majorHAnsi"/>
          <w:sz w:val="10"/>
        </w:rPr>
        <w:t>ing</w:t>
      </w:r>
      <w:proofErr w:type="spellEnd"/>
      <w:r w:rsidRPr="00EF48C9">
        <w:rPr>
          <w:rFonts w:asciiTheme="majorHAnsi" w:hAnsiTheme="majorHAnsi" w:cstheme="majorHAnsi"/>
          <w:sz w:val="10"/>
        </w:rPr>
        <w:t>,” and as such, are nonassertive actions. It is not through an internal struggle of reason against the passions but through “acuity (</w:t>
      </w:r>
      <w:proofErr w:type="spellStart"/>
      <w:r w:rsidRPr="00EF48C9">
        <w:rPr>
          <w:rFonts w:asciiTheme="majorHAnsi" w:hAnsiTheme="majorHAnsi" w:cstheme="majorHAnsi"/>
          <w:sz w:val="10"/>
        </w:rPr>
        <w:t>ming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2CA8B6C" wp14:editId="5F5395B5">
            <wp:extent cx="155575" cy="155575"/>
            <wp:effectExtent l="0" t="0" r="0" b="0"/>
            <wp:docPr id="151" name="Picture 151"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4A33B1D" wp14:editId="251F92C4">
            <wp:extent cx="155575" cy="155575"/>
            <wp:effectExtent l="0" t="0" r="0" b="0"/>
            <wp:docPr id="152" name="Picture 152"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—stillness,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is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-becoming-agitated.” Thus,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stands in a dominant relationship in its partnership with agitation (dong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74E2AC4" wp14:editId="1CCB7892">
            <wp:extent cx="155575" cy="155575"/>
            <wp:effectExtent l="0" t="0" r="0" b="0"/>
            <wp:docPr id="153" name="Picture 153"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it does not negate or exclude its opposite. The same </w:t>
      </w:r>
      <w:proofErr w:type="spellStart"/>
      <w:r w:rsidRPr="00EF48C9">
        <w:rPr>
          <w:rFonts w:asciiTheme="majorHAnsi" w:hAnsiTheme="majorHAnsi" w:cstheme="majorHAnsi"/>
          <w:sz w:val="10"/>
        </w:rPr>
        <w:t>quali</w:t>
      </w:r>
      <w:proofErr w:type="spellEnd"/>
      <w:r w:rsidRPr="00EF48C9">
        <w:rPr>
          <w:rFonts w:asciiTheme="majorHAnsi" w:hAnsiTheme="majorHAnsi" w:cstheme="majorHAnsi"/>
          <w:sz w:val="10"/>
        </w:rPr>
        <w:pgNum/>
      </w:r>
      <w:proofErr w:type="spellStart"/>
      <w:r w:rsidRPr="00EF48C9">
        <w:rPr>
          <w:rFonts w:asciiTheme="majorHAnsi" w:hAnsiTheme="majorHAnsi" w:cstheme="majorHAnsi"/>
          <w:sz w:val="10"/>
        </w:rPr>
        <w:t>fication</w:t>
      </w:r>
      <w:proofErr w:type="spellEnd"/>
      <w:r w:rsidRPr="00EF48C9">
        <w:rPr>
          <w:rFonts w:asciiTheme="majorHAnsi" w:hAnsiTheme="majorHAnsi" w:cstheme="majorHAnsi"/>
          <w:sz w:val="10"/>
        </w:rPr>
        <w:t xml:space="preserve"> has to be brought to bear on other familiar pairs that might otherwise mislead us: for example, emptiness (xu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4DD4AF0" wp14:editId="7890A11E">
            <wp:extent cx="165100" cy="155575"/>
            <wp:effectExtent l="0" t="0" r="0" b="0"/>
            <wp:docPr id="154" name="Picture 154"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fullness (</w:t>
      </w:r>
      <w:proofErr w:type="spellStart"/>
      <w:r w:rsidRPr="00EF48C9">
        <w:rPr>
          <w:rFonts w:asciiTheme="majorHAnsi" w:hAnsiTheme="majorHAnsi" w:cstheme="majorHAnsi"/>
          <w:sz w:val="10"/>
        </w:rPr>
        <w:t>shi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F81E41F" wp14:editId="15196C94">
            <wp:extent cx="155575" cy="155575"/>
            <wp:effectExtent l="0" t="0" r="0" b="0"/>
            <wp:docPr id="155" name="Picture 155"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clarity (</w:t>
      </w:r>
      <w:proofErr w:type="spellStart"/>
      <w:r w:rsidRPr="00EF48C9">
        <w:rPr>
          <w:rFonts w:asciiTheme="majorHAnsi" w:hAnsiTheme="majorHAnsi" w:cstheme="majorHAnsi"/>
          <w:sz w:val="10"/>
        </w:rPr>
        <w:t>qing</w:t>
      </w:r>
      <w:proofErr w:type="spellEnd"/>
      <w:r w:rsidRPr="00EF48C9">
        <w:rPr>
          <w:rFonts w:asciiTheme="majorHAnsi" w:hAnsiTheme="majorHAnsi" w:cstheme="majorHAnsi"/>
          <w:sz w:val="10"/>
        </w:rPr>
        <w:t xml:space="preserve"> ) and turbidity (</w:t>
      </w:r>
      <w:proofErr w:type="spellStart"/>
      <w:r w:rsidRPr="00EF48C9">
        <w:rPr>
          <w:rFonts w:asciiTheme="majorHAnsi" w:hAnsiTheme="majorHAnsi" w:cstheme="majorHAnsi"/>
          <w:sz w:val="10"/>
        </w:rPr>
        <w:t>zhuo</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0B673226" wp14:editId="10FBA11E">
            <wp:extent cx="165100" cy="155575"/>
            <wp:effectExtent l="0" t="0" r="0" b="0"/>
            <wp:docPr id="156" name="Picture 156"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proofErr w:type="spellStart"/>
      <w:proofErr w:type="gram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proofErr w:type="gramEnd"/>
      <w:r w:rsidRPr="00EF48C9">
        <w:rPr>
          <w:rFonts w:asciiTheme="majorHAnsi" w:hAnsiTheme="majorHAnsi" w:cstheme="majorHAnsi"/>
          <w:sz w:val="10"/>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EF48C9">
        <w:rPr>
          <w:rFonts w:asciiTheme="majorHAnsi" w:hAnsiTheme="majorHAnsi" w:cstheme="majorHAnsi"/>
          <w:sz w:val="10"/>
        </w:rPr>
        <w:t>acosmotic</w:t>
      </w:r>
      <w:proofErr w:type="spellEnd"/>
      <w:r w:rsidRPr="00EF48C9">
        <w:rPr>
          <w:rFonts w:asciiTheme="majorHAnsi" w:hAnsiTheme="majorHAnsi" w:cstheme="majorHAnsi"/>
          <w:sz w:val="10"/>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provides one with a sense of the de of a thing— its particular uniqueness and focus— rather than yielding an understanding of that thing in relation to some concept or natural kind or universal. Ultimately,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is a grasp of the </w:t>
      </w:r>
      <w:proofErr w:type="spellStart"/>
      <w:r w:rsidRPr="00EF48C9">
        <w:rPr>
          <w:rFonts w:asciiTheme="majorHAnsi" w:hAnsiTheme="majorHAnsi" w:cstheme="majorHAnsi"/>
          <w:sz w:val="10"/>
        </w:rPr>
        <w:t>daode</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060B00D" wp14:editId="384EA662">
            <wp:extent cx="340360" cy="155575"/>
            <wp:effectExtent l="0" t="0" r="2540" b="0"/>
            <wp:docPr id="157" name="Picture 157"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3C51D844" wp14:editId="2AE27A4D">
            <wp:extent cx="155575" cy="155575"/>
            <wp:effectExtent l="0" t="0" r="0" b="0"/>
            <wp:docPr id="158" name="Picture 158"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D7AAE65" wp14:editId="76812B09">
            <wp:extent cx="340360" cy="155575"/>
            <wp:effectExtent l="0" t="0" r="2540" b="0"/>
            <wp:docPr id="159" name="Picture 159"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asks in chapter 10: In scrubbing and cleansing your profound mirror Are you able to rid it of all imperfections? In loving the common people and breathing life into the state, </w:t>
      </w:r>
      <w:proofErr w:type="gramStart"/>
      <w:r w:rsidRPr="00EF48C9">
        <w:rPr>
          <w:rFonts w:asciiTheme="majorHAnsi" w:hAnsiTheme="majorHAnsi" w:cstheme="majorHAnsi"/>
          <w:sz w:val="10"/>
        </w:rPr>
        <w:t>Are</w:t>
      </w:r>
      <w:proofErr w:type="gramEnd"/>
      <w:r w:rsidRPr="00EF48C9">
        <w:rPr>
          <w:rFonts w:asciiTheme="majorHAnsi" w:hAnsiTheme="majorHAnsi" w:cstheme="majorHAnsi"/>
          <w:sz w:val="10"/>
        </w:rPr>
        <w:t xml:space="preserve"> you able to do it without recourse to wisdom? With nature’s gates swinging open and closed Are you able to remain the female? With your insight penetrating the four quarters Are you able to do it without recourse to wisdom? The Daoist project is neither passive nor </w:t>
      </w:r>
      <w:proofErr w:type="spellStart"/>
      <w:r w:rsidRPr="00EF48C9">
        <w:rPr>
          <w:rFonts w:asciiTheme="majorHAnsi" w:hAnsiTheme="majorHAnsi" w:cstheme="majorHAnsi"/>
          <w:sz w:val="10"/>
        </w:rPr>
        <w:t>quietistic</w:t>
      </w:r>
      <w:proofErr w:type="spellEnd"/>
      <w:r w:rsidRPr="00EF48C9">
        <w:rPr>
          <w:rFonts w:asciiTheme="majorHAnsi" w:hAnsiTheme="majorHAnsi" w:cstheme="majorHAnsi"/>
          <w:sz w:val="10"/>
        </w:rPr>
        <w:t>.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F48C9">
        <w:rPr>
          <w:rFonts w:asciiTheme="majorHAnsi" w:hAnsiTheme="majorHAnsi" w:cstheme="majorHAnsi"/>
          <w:sz w:val="10"/>
        </w:rPr>
        <w:pgNum/>
      </w:r>
      <w:proofErr w:type="spellStart"/>
      <w:r w:rsidRPr="00EF48C9">
        <w:rPr>
          <w:rFonts w:asciiTheme="majorHAnsi" w:hAnsiTheme="majorHAnsi" w:cstheme="majorHAnsi"/>
          <w:sz w:val="10"/>
        </w:rPr>
        <w:t>ffect</w:t>
      </w:r>
      <w:proofErr w:type="spellEnd"/>
      <w:r w:rsidRPr="00EF48C9">
        <w:rPr>
          <w:rFonts w:asciiTheme="majorHAnsi" w:hAnsiTheme="majorHAnsi" w:cstheme="majorHAnsi"/>
          <w:sz w:val="10"/>
        </w:rPr>
        <w:t xml:space="preserve">. These metaphors for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xml:space="preserve">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45CEA03" wp14:editId="0B8A44BE">
            <wp:extent cx="330835" cy="155575"/>
            <wp:effectExtent l="0" t="0" r="0" b="0"/>
            <wp:docPr id="160" name="Picture 160"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F48C9">
        <w:rPr>
          <w:rStyle w:val="Emphasis"/>
          <w:rFonts w:asciiTheme="majorHAnsi" w:hAnsiTheme="majorHAnsi" w:cstheme="majorHAnsi"/>
          <w:highlight w:val="cyan"/>
        </w:rPr>
        <w:t>the desiring associated with the Daoist sensibility is in the strictest sense “objectless.”</w:t>
      </w:r>
      <w:r w:rsidRPr="00EF48C9">
        <w:rPr>
          <w:rFonts w:asciiTheme="majorHAnsi" w:hAnsiTheme="majorHAnsi" w:cstheme="majorHAnsi"/>
          <w:sz w:val="10"/>
        </w:rPr>
        <w:t xml:space="preserve"> The “enjoyments” associated with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are possible without the need to de</w:t>
      </w:r>
      <w:r w:rsidRPr="00EF48C9">
        <w:rPr>
          <w:rFonts w:asciiTheme="majorHAnsi" w:hAnsiTheme="majorHAnsi" w:cstheme="majorHAnsi"/>
          <w:sz w:val="10"/>
        </w:rPr>
        <w:pgNum/>
      </w:r>
      <w:r w:rsidRPr="00EF48C9">
        <w:rPr>
          <w:rFonts w:asciiTheme="majorHAnsi" w:hAnsiTheme="majorHAnsi" w:cstheme="majorHAnsi"/>
          <w:sz w:val="10"/>
        </w:rPr>
        <w:t xml:space="preserve">ne, possess, or control the occasion of one’s enjoyment. Thus, </w:t>
      </w:r>
      <w:proofErr w:type="spellStart"/>
      <w:r w:rsidRPr="00EF48C9">
        <w:rPr>
          <w:rStyle w:val="Emphasis"/>
          <w:rFonts w:asciiTheme="majorHAnsi" w:hAnsiTheme="majorHAnsi" w:cstheme="majorHAnsi"/>
          <w:highlight w:val="cyan"/>
        </w:rPr>
        <w:t>wuyu</w:t>
      </w:r>
      <w:proofErr w:type="spellEnd"/>
      <w:r w:rsidRPr="00EF48C9">
        <w:rPr>
          <w:rFonts w:asciiTheme="majorHAnsi" w:hAnsiTheme="majorHAnsi" w:cstheme="majorHAnsi"/>
          <w:sz w:val="10"/>
        </w:rPr>
        <w:t>, rather than involving the cessation and absence of desire, represents</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 xml:space="preserve">the achievement of deferential desire. Desire, </w:t>
      </w:r>
      <w:r w:rsidRPr="00EF48C9">
        <w:rPr>
          <w:rFonts w:asciiTheme="majorHAnsi" w:hAnsiTheme="majorHAnsi" w:cstheme="majorHAnsi"/>
          <w:sz w:val="10"/>
        </w:rPr>
        <w:t>based upon a noncoercive relationship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with the world and a “mirroring” understanding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of it, is</w:t>
      </w:r>
      <w:r w:rsidRPr="00EF48C9">
        <w:rPr>
          <w:rStyle w:val="Emphasis"/>
          <w:rFonts w:asciiTheme="majorHAnsi" w:hAnsiTheme="majorHAnsi" w:cstheme="majorHAnsi"/>
          <w:highlight w:val="cyan"/>
        </w:rPr>
        <w:t xml:space="preserve"> shaped not by the desire to own, to control, or to consume, but by the desire simply </w:t>
      </w:r>
      <w:r w:rsidRPr="00EF48C9">
        <w:rPr>
          <w:rStyle w:val="Emphasis"/>
          <w:rFonts w:asciiTheme="majorHAnsi" w:hAnsiTheme="majorHAnsi" w:cstheme="majorHAnsi"/>
          <w:highlight w:val="cyan"/>
        </w:rPr>
        <w:lastRenderedPageBreak/>
        <w:t>to celebrate and to enjoy.</w:t>
      </w:r>
      <w:r w:rsidRPr="00EF48C9">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EF48C9">
        <w:rPr>
          <w:rFonts w:asciiTheme="majorHAnsi" w:hAnsiTheme="majorHAnsi" w:cstheme="majorHAnsi"/>
          <w:sz w:val="10"/>
        </w:rPr>
        <w:t>desirer</w:t>
      </w:r>
      <w:proofErr w:type="spellEnd"/>
      <w:r w:rsidRPr="00EF48C9">
        <w:rPr>
          <w:rFonts w:asciiTheme="majorHAnsi" w:hAnsiTheme="majorHAnsi" w:cstheme="majorHAnsi"/>
          <w:sz w:val="10"/>
        </w:rPr>
        <w:t>. In a world of events and processes in which discriminations are recognized as conventional and transient,</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desire is predicated upon one’s ability at any given moment to “let go.”</w:t>
      </w:r>
      <w:r w:rsidRPr="00EF48C9">
        <w:rPr>
          <w:rFonts w:asciiTheme="majorHAnsi" w:hAnsiTheme="majorHAnsi" w:cstheme="majorHAnsi"/>
          <w:sz w:val="10"/>
        </w:rPr>
        <w:t xml:space="preserve"> It is in this sense that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is a </w:t>
      </w:r>
      <w:proofErr w:type="spellStart"/>
      <w:r w:rsidRPr="00EF48C9">
        <w:rPr>
          <w:rFonts w:asciiTheme="majorHAnsi" w:hAnsiTheme="majorHAnsi" w:cstheme="majorHAnsi"/>
          <w:sz w:val="10"/>
        </w:rPr>
        <w:t>nonconstruing</w:t>
      </w:r>
      <w:proofErr w:type="spellEnd"/>
      <w:r w:rsidRPr="00EF48C9">
        <w:rPr>
          <w:rFonts w:asciiTheme="majorHAnsi" w:hAnsiTheme="majorHAnsi" w:cstheme="majorHAnsi"/>
          <w:sz w:val="10"/>
        </w:rPr>
        <w:t xml:space="preserve">,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t>
      </w:r>
      <w:proofErr w:type="spellStart"/>
      <w:r w:rsidRPr="00EF48C9">
        <w:rPr>
          <w:rFonts w:asciiTheme="majorHAnsi" w:hAnsiTheme="majorHAnsi" w:cstheme="majorHAnsi"/>
          <w:sz w:val="10"/>
        </w:rPr>
        <w:t>Wuhua</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27BE3B8" wp14:editId="75DBFA9C">
            <wp:extent cx="330835" cy="155575"/>
            <wp:effectExtent l="0" t="0" r="0" b="0"/>
            <wp:docPr id="161" name="Picture 161"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r w:rsidRPr="00EF48C9">
        <w:rPr>
          <w:rStyle w:val="Emphasis"/>
          <w:rFonts w:asciiTheme="majorHAnsi" w:hAnsiTheme="majorHAnsi" w:cstheme="majorHAnsi"/>
          <w:highlight w:val="cyan"/>
        </w:rPr>
        <w:t>the metamorphosis of things</w:t>
      </w:r>
      <w:r w:rsidRPr="00EF48C9">
        <w:rPr>
          <w:rFonts w:asciiTheme="majorHAnsi" w:hAnsiTheme="majorHAnsi" w:cstheme="majorHAnsi"/>
          <w:sz w:val="10"/>
        </w:rPr>
        <w:t xml:space="preserve"> (and not to be confused with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 forms), </w:t>
      </w:r>
      <w:r w:rsidRPr="00EF48C9">
        <w:rPr>
          <w:rStyle w:val="Emphasis"/>
          <w:rFonts w:asciiTheme="majorHAnsi" w:hAnsiTheme="majorHAnsi" w:cstheme="majorHAnsi"/>
          <w:highlight w:val="cyan"/>
        </w:rPr>
        <w:t>means that we can never pretend that what we seek to hold on to has any permanent status.</w:t>
      </w:r>
      <w:r w:rsidRPr="00EF48C9">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—indeed of all these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 forms that comprise the Daoist disposition—lies in the contrast between “objects” and “objectivity.” Using Western epistemological terms, the thoughts about the world expressed in both the Zhuangzi and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represent what we might call a realist perspective.22 Beyond the mediating confusions introduced by language, and by layers of our own distorted perceptions and tendentious categorizations, there is nevertheless, with properly Daoist </w:t>
      </w:r>
      <w:proofErr w:type="spellStart"/>
      <w:r w:rsidRPr="00EF48C9">
        <w:rPr>
          <w:rFonts w:asciiTheme="majorHAnsi" w:hAnsiTheme="majorHAnsi" w:cstheme="majorHAnsi"/>
          <w:sz w:val="10"/>
        </w:rPr>
        <w:t>qualifi</w:t>
      </w:r>
      <w:proofErr w:type="spellEnd"/>
      <w:r w:rsidRPr="00EF48C9">
        <w:rPr>
          <w:rFonts w:asciiTheme="majorHAnsi" w:hAnsiTheme="majorHAnsi" w:cstheme="majorHAnsi"/>
          <w:sz w:val="10"/>
        </w:rPr>
        <w:pgNum/>
      </w:r>
      <w:r w:rsidRPr="00EF48C9">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F48C9">
        <w:rPr>
          <w:rStyle w:val="Emphasis"/>
          <w:rFonts w:asciiTheme="majorHAnsi" w:hAnsiTheme="majorHAnsi" w:cstheme="majorHAnsi"/>
        </w:rPr>
        <w:t xml:space="preserve"> </w:t>
      </w:r>
      <w:r w:rsidRPr="00EF48C9">
        <w:rPr>
          <w:rFonts w:asciiTheme="majorHAnsi" w:hAnsiTheme="majorHAnsi" w:cstheme="majorHAnsi"/>
          <w:sz w:val="10"/>
        </w:rPr>
        <w:t xml:space="preserve">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w:t>
      </w:r>
      <w:proofErr w:type="spellStart"/>
      <w:proofErr w:type="gramStart"/>
      <w:r w:rsidRPr="00EF48C9">
        <w:rPr>
          <w:rFonts w:asciiTheme="majorHAnsi" w:hAnsiTheme="majorHAnsi" w:cstheme="majorHAnsi"/>
          <w:sz w:val="10"/>
        </w:rPr>
        <w:t>effect</w:t>
      </w:r>
      <w:proofErr w:type="spellEnd"/>
      <w:proofErr w:type="gramEnd"/>
      <w:r w:rsidRPr="00EF48C9">
        <w:rPr>
          <w:rFonts w:asciiTheme="majorHAnsi" w:hAnsiTheme="majorHAnsi" w:cstheme="majorHAnsi"/>
          <w:sz w:val="10"/>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F48C9">
        <w:rPr>
          <w:rFonts w:asciiTheme="majorHAnsi" w:hAnsiTheme="majorHAnsi" w:cstheme="majorHAnsi"/>
          <w:sz w:val="10"/>
        </w:rPr>
        <w:pgNum/>
      </w:r>
      <w:r w:rsidRPr="00EF48C9">
        <w:rPr>
          <w:rFonts w:asciiTheme="majorHAnsi" w:hAnsiTheme="majorHAnsi" w:cstheme="majorHAnsi"/>
          <w:sz w:val="10"/>
        </w:rPr>
        <w:t>fined in these terms is e</w:t>
      </w:r>
      <w:r w:rsidRPr="00EF48C9">
        <w:rPr>
          <w:rFonts w:asciiTheme="majorHAnsi" w:hAnsiTheme="majorHAnsi" w:cstheme="majorHAnsi"/>
          <w:sz w:val="10"/>
        </w:rPr>
        <w:pgNum/>
      </w:r>
      <w:proofErr w:type="spellStart"/>
      <w:r w:rsidRPr="00EF48C9">
        <w:rPr>
          <w:rFonts w:asciiTheme="majorHAnsi" w:hAnsiTheme="majorHAnsi" w:cstheme="majorHAnsi"/>
          <w:sz w:val="10"/>
        </w:rPr>
        <w:t>ficacious</w:t>
      </w:r>
      <w:proofErr w:type="spellEnd"/>
      <w:r w:rsidRPr="00EF48C9">
        <w:rPr>
          <w:rFonts w:asciiTheme="majorHAnsi" w:hAnsiTheme="majorHAnsi" w:cstheme="majorHAnsi"/>
          <w:sz w:val="10"/>
        </w:rPr>
        <w:t xml:space="preserve">, it enriches the world by allowing the process to unfold spontaneously on its own terms, while at the same time participating fully in it. We may say that the implementation of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-forms allows us to leave the world as it is. But we may make this claim only if we recognize that “world” in this context means a myriad of spontaneous transactions that are characterized by emerging patterns of deference to acknowledged excellences.</w:t>
      </w:r>
      <w:r w:rsidRPr="00EF48C9">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F48C9">
        <w:rPr>
          <w:rStyle w:val="Emphasis"/>
          <w:rFonts w:asciiTheme="majorHAnsi" w:hAnsiTheme="majorHAnsi" w:cstheme="majorHAnsi"/>
        </w:rPr>
        <w:t xml:space="preserve"> </w:t>
      </w:r>
      <w:r w:rsidRPr="00EF48C9">
        <w:rPr>
          <w:rFonts w:asciiTheme="majorHAnsi" w:hAnsiTheme="majorHAnsi" w:cstheme="majorHAnsi"/>
          <w:sz w:val="10"/>
        </w:rPr>
        <w:t xml:space="preserve">These three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-forms—</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—all provide a way of entertaining, of deferring to, and of investing oneself in an objectless world.</w:t>
      </w:r>
      <w:r w:rsidRPr="00EF48C9">
        <w:rPr>
          <w:rStyle w:val="Emphasis"/>
          <w:rFonts w:asciiTheme="majorHAnsi" w:hAnsiTheme="majorHAnsi" w:cstheme="majorHAnsi"/>
          <w:highlight w:val="cyan"/>
        </w:rPr>
        <w:t xml:space="preserve"> </w:t>
      </w:r>
      <w:r w:rsidRPr="00EF48C9">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are understood as the optimum dispositions of the Daoist self, whether in the person of the sage or the people, they provide us with a way of interpreting passages in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w:t>
      </w:r>
      <w:proofErr w:type="spellStart"/>
      <w:r w:rsidRPr="00EF48C9">
        <w:rPr>
          <w:rFonts w:asciiTheme="majorHAnsi" w:hAnsiTheme="majorHAnsi" w:cstheme="majorHAnsi"/>
          <w:sz w:val="10"/>
        </w:rPr>
        <w:t>ll</w:t>
      </w:r>
      <w:proofErr w:type="spellEnd"/>
      <w:r w:rsidRPr="00EF48C9">
        <w:rPr>
          <w:rFonts w:asciiTheme="majorHAnsi" w:hAnsiTheme="majorHAnsi" w:cstheme="majorHAnsi"/>
          <w:sz w:val="10"/>
        </w:rPr>
        <w:t xml:space="preserve"> their stomachs, </w:t>
      </w:r>
      <w:proofErr w:type="gramStart"/>
      <w:r w:rsidRPr="00EF48C9">
        <w:rPr>
          <w:rFonts w:asciiTheme="majorHAnsi" w:hAnsiTheme="majorHAnsi" w:cstheme="majorHAnsi"/>
          <w:sz w:val="10"/>
        </w:rPr>
        <w:t>They</w:t>
      </w:r>
      <w:proofErr w:type="gramEnd"/>
      <w:r w:rsidRPr="00EF48C9">
        <w:rPr>
          <w:rFonts w:asciiTheme="majorHAnsi" w:hAnsiTheme="majorHAnsi" w:cstheme="majorHAnsi"/>
          <w:sz w:val="10"/>
        </w:rPr>
        <w:t xml:space="preserve"> weaken their aspirations and strengthen their bones, Ever teaching the common people to be unprincipled in their knowing And objectless in their desires. They keep the hawkers of knowledge at bay. It is simply in doing things </w:t>
      </w:r>
      <w:proofErr w:type="spellStart"/>
      <w:r w:rsidRPr="00EF48C9">
        <w:rPr>
          <w:rFonts w:asciiTheme="majorHAnsi" w:hAnsiTheme="majorHAnsi" w:cstheme="majorHAnsi"/>
          <w:sz w:val="10"/>
        </w:rPr>
        <w:t>noncoercively</w:t>
      </w:r>
      <w:proofErr w:type="spellEnd"/>
      <w:r w:rsidRPr="00EF48C9">
        <w:rPr>
          <w:rFonts w:asciiTheme="majorHAnsi" w:hAnsiTheme="majorHAnsi" w:cstheme="majorHAnsi"/>
          <w:sz w:val="10"/>
        </w:rPr>
        <w:t xml:space="preserve"> That everything is governed properly. But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are not just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p>
    <w:p w14:paraId="1C87BD74" w14:textId="77777777" w:rsidR="00FC19C1" w:rsidRPr="00EA36DB" w:rsidRDefault="00FC19C1" w:rsidP="00FC19C1">
      <w:pPr>
        <w:pStyle w:val="Heading4"/>
      </w:pPr>
      <w:r w:rsidRPr="00EA36DB">
        <w:t>Rationalism blinds us to specific circumstances, to the flow of the universe, to the people, to any policy options outside of the standard- Wu-Wei k2 eliminating the restraints</w:t>
      </w:r>
    </w:p>
    <w:p w14:paraId="1E7BDB2B" w14:textId="77777777" w:rsidR="00FC19C1" w:rsidRPr="00EA36DB" w:rsidRDefault="00FC19C1" w:rsidP="00FC19C1">
      <w:r w:rsidRPr="00EA36DB">
        <w:rPr>
          <w:rStyle w:val="Style13ptBold"/>
        </w:rPr>
        <w:t>Pettman 05</w:t>
      </w:r>
      <w:r w:rsidRPr="00EA36DB">
        <w:t xml:space="preserve">, Ralf Pettman, Taoism and The Concept of Global Security, International Relations of the Asian-Pacific, 2005, </w:t>
      </w:r>
      <w:hyperlink r:id="rId33" w:history="1">
        <w:r w:rsidRPr="00EA36DB">
          <w:rPr>
            <w:rStyle w:val="Hyperlink"/>
          </w:rPr>
          <w:t>https://sci-hub.se/https://doi.org/10.1093/irap/lci103</w:t>
        </w:r>
      </w:hyperlink>
      <w:r w:rsidRPr="00EA36DB">
        <w:t>, r0w@n</w:t>
      </w:r>
    </w:p>
    <w:p w14:paraId="1093B3CD" w14:textId="77777777" w:rsidR="00FC19C1" w:rsidRPr="008B0881" w:rsidRDefault="00FC19C1" w:rsidP="00FC19C1">
      <w:pPr>
        <w:rPr>
          <w:sz w:val="12"/>
        </w:rPr>
      </w:pPr>
      <w:r w:rsidRPr="008B0881">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8B0881">
        <w:rPr>
          <w:sz w:val="12"/>
        </w:rPr>
        <w:t>The</w:t>
      </w:r>
      <w:proofErr w:type="gramEnd"/>
      <w:r w:rsidRPr="008B0881">
        <w:rPr>
          <w:sz w:val="12"/>
        </w:rPr>
        <w:t xml:space="preserve"> profundity of the concept of the Tao seems to preclude us from using Taoism to describe its meaning in logical, empirical, analytical terms. As a </w:t>
      </w:r>
      <w:proofErr w:type="gramStart"/>
      <w:r w:rsidRPr="008B0881">
        <w:rPr>
          <w:sz w:val="12"/>
        </w:rPr>
        <w:t>consequence</w:t>
      </w:r>
      <w:proofErr w:type="gramEnd"/>
      <w:r w:rsidRPr="008B0881">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B0881">
        <w:rPr>
          <w:sz w:val="12"/>
        </w:rPr>
        <w:t>neighbour</w:t>
      </w:r>
      <w:proofErr w:type="spellEnd"/>
      <w:r w:rsidRPr="008B0881">
        <w:rPr>
          <w:sz w:val="12"/>
        </w:rPr>
        <w:t xml:space="preserve"> looking under a lamplight some distance away. After asking what the drunk is doing, and where he lost his key, the </w:t>
      </w:r>
      <w:proofErr w:type="spellStart"/>
      <w:r w:rsidRPr="008B0881">
        <w:rPr>
          <w:sz w:val="12"/>
        </w:rPr>
        <w:t>neighbour</w:t>
      </w:r>
      <w:proofErr w:type="spellEnd"/>
      <w:r w:rsidRPr="008B0881">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8B0881">
        <w:rPr>
          <w:sz w:val="12"/>
        </w:rPr>
        <w:t>maxims’</w:t>
      </w:r>
      <w:proofErr w:type="gramEnd"/>
      <w:r w:rsidRPr="008B0881">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EA36DB">
        <w:rPr>
          <w:rStyle w:val="Emphasis"/>
          <w:highlight w:val="cyan"/>
        </w:rPr>
        <w:t>Rationalism</w:t>
      </w:r>
      <w:r w:rsidRPr="008B0881">
        <w:rPr>
          <w:sz w:val="12"/>
        </w:rPr>
        <w:t xml:space="preserve">, which is the doctrine within which most thinking and practice about the concept of global security is currently done, </w:t>
      </w:r>
      <w:r w:rsidRPr="00EA36DB">
        <w:rPr>
          <w:rStyle w:val="Emphasis"/>
          <w:highlight w:val="cyan"/>
        </w:rPr>
        <w:t>prioritizes reason as an end in itself. Taoism</w:t>
      </w:r>
      <w:r w:rsidRPr="008B0881">
        <w:rPr>
          <w:sz w:val="12"/>
        </w:rPr>
        <w:t xml:space="preserve">, which is the doctrine I am trying to bring to bear upon the rationalist construction of this concept, is a way of thinking and practice that does not. It </w:t>
      </w:r>
      <w:r w:rsidRPr="00EA36DB">
        <w:rPr>
          <w:rStyle w:val="Emphasis"/>
          <w:highlight w:val="cyan"/>
        </w:rPr>
        <w:t>prioritizes</w:t>
      </w:r>
      <w:r w:rsidRPr="008B0881">
        <w:rPr>
          <w:sz w:val="12"/>
        </w:rPr>
        <w:t xml:space="preserve"> sacral (and in this instance, Taoist) </w:t>
      </w:r>
      <w:r w:rsidRPr="00EA36DB">
        <w:rPr>
          <w:rStyle w:val="Emphasis"/>
          <w:highlight w:val="cyan"/>
        </w:rPr>
        <w:t>insights instead</w:t>
      </w:r>
      <w:r w:rsidRPr="008B0881">
        <w:rPr>
          <w:sz w:val="12"/>
        </w:rPr>
        <w:t xml:space="preserve">. </w:t>
      </w:r>
      <w:r w:rsidRPr="00EA36DB">
        <w:rPr>
          <w:rStyle w:val="Emphasis"/>
          <w:highlight w:val="cyan"/>
        </w:rPr>
        <w:t>These two</w:t>
      </w:r>
      <w:r w:rsidRPr="008B0881">
        <w:rPr>
          <w:sz w:val="12"/>
        </w:rPr>
        <w:t xml:space="preserve"> are seemingly incommensurable. They would seem to </w:t>
      </w:r>
      <w:r w:rsidRPr="00EA36DB">
        <w:rPr>
          <w:rStyle w:val="Emphasis"/>
          <w:highlight w:val="cyan"/>
        </w:rPr>
        <w:t>represent an unbridgeable epistemological divide.</w:t>
      </w:r>
      <w:r w:rsidRPr="008B0881">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A36DB">
        <w:rPr>
          <w:rStyle w:val="Emphasis"/>
          <w:highlight w:val="cyan"/>
        </w:rPr>
        <w:t>rationalism is compromised at its root by the kind of self that is required if rationalism is to succeed.</w:t>
      </w:r>
      <w:r w:rsidRPr="008B0881">
        <w:rPr>
          <w:sz w:val="12"/>
        </w:rPr>
        <w:t xml:space="preserve"> I argued that the individuated self – at one mind’s remove from the community – is objectifying. </w:t>
      </w:r>
      <w:r w:rsidRPr="00EA36DB">
        <w:rPr>
          <w:rStyle w:val="Emphasis"/>
          <w:highlight w:val="cyan"/>
        </w:rPr>
        <w:t xml:space="preserve">This self is created </w:t>
      </w:r>
      <w:r w:rsidRPr="008B0881">
        <w:rPr>
          <w:sz w:val="12"/>
        </w:rPr>
        <w:t>in turn</w:t>
      </w:r>
      <w:r w:rsidRPr="00EA36DB">
        <w:rPr>
          <w:rStyle w:val="Emphasis"/>
          <w:highlight w:val="cyan"/>
        </w:rPr>
        <w:t xml:space="preserve"> by learning to be mentally distanced from the </w:t>
      </w:r>
      <w:r w:rsidRPr="008B0881">
        <w:rPr>
          <w:sz w:val="12"/>
        </w:rPr>
        <w:t xml:space="preserve">communalist </w:t>
      </w:r>
      <w:r w:rsidRPr="00EA36DB">
        <w:rPr>
          <w:rStyle w:val="Emphasis"/>
          <w:highlight w:val="cyan"/>
        </w:rPr>
        <w:t xml:space="preserve">context into which ‘one’ was born. </w:t>
      </w:r>
      <w:r w:rsidRPr="008B0881">
        <w:rPr>
          <w:sz w:val="12"/>
        </w:rPr>
        <w:t xml:space="preserve">Rationalism valorizes this individuated self, typically turning it into a primary normative purpose. Because </w:t>
      </w:r>
      <w:r w:rsidRPr="00EA36DB">
        <w:rPr>
          <w:rStyle w:val="Emphasis"/>
          <w:highlight w:val="cyan"/>
        </w:rPr>
        <w:t xml:space="preserve">this </w:t>
      </w:r>
      <w:r w:rsidRPr="008B0881">
        <w:rPr>
          <w:sz w:val="12"/>
        </w:rPr>
        <w:t xml:space="preserve">bias is built into rationalism itself, and because it </w:t>
      </w:r>
      <w:r w:rsidRPr="00EA36DB">
        <w:rPr>
          <w:rStyle w:val="Emphasis"/>
          <w:highlight w:val="cyan"/>
        </w:rPr>
        <w:t xml:space="preserve">limits and distorts </w:t>
      </w:r>
      <w:r w:rsidRPr="008B0881">
        <w:rPr>
          <w:sz w:val="12"/>
        </w:rPr>
        <w:t>so thoroughly</w:t>
      </w:r>
      <w:r w:rsidRPr="00EA36DB">
        <w:rPr>
          <w:rStyle w:val="Emphasis"/>
          <w:highlight w:val="cyan"/>
        </w:rPr>
        <w:t xml:space="preserve"> what rationalism can do, we have to go outside </w:t>
      </w:r>
      <w:r w:rsidRPr="008B0881">
        <w:rPr>
          <w:sz w:val="12"/>
        </w:rPr>
        <w:t xml:space="preserve">rationalism </w:t>
      </w:r>
      <w:r w:rsidRPr="00EA36DB">
        <w:rPr>
          <w:rStyle w:val="Emphasis"/>
          <w:highlight w:val="cyan"/>
        </w:rPr>
        <w:t xml:space="preserve">to compensate </w:t>
      </w:r>
      <w:r w:rsidRPr="008B0881">
        <w:rPr>
          <w:sz w:val="12"/>
        </w:rPr>
        <w:t>for it.</w:t>
      </w:r>
      <w:r w:rsidRPr="00EA36DB">
        <w:rPr>
          <w:rStyle w:val="Emphasis"/>
          <w:highlight w:val="cyan"/>
        </w:rPr>
        <w:t xml:space="preserve"> </w:t>
      </w:r>
      <w:r w:rsidRPr="008B0881">
        <w:rPr>
          <w:sz w:val="12"/>
        </w:rPr>
        <w:t>Otherwise,</w:t>
      </w:r>
      <w:r w:rsidRPr="00EA36DB">
        <w:rPr>
          <w:rStyle w:val="Emphasis"/>
          <w:highlight w:val="cyan"/>
        </w:rPr>
        <w:t xml:space="preserve"> whenever we use rationalism</w:t>
      </w:r>
      <w:r w:rsidRPr="008B0881">
        <w:rPr>
          <w:sz w:val="12"/>
        </w:rPr>
        <w:t>, we will get the world right,</w:t>
      </w:r>
      <w:r w:rsidRPr="00EA36DB">
        <w:rPr>
          <w:rStyle w:val="Emphasis"/>
          <w:highlight w:val="cyan"/>
        </w:rPr>
        <w:t xml:space="preserve"> but we will also get </w:t>
      </w:r>
      <w:r w:rsidRPr="00EA36DB">
        <w:rPr>
          <w:rStyle w:val="Emphasis"/>
          <w:highlight w:val="cyan"/>
        </w:rPr>
        <w:lastRenderedPageBreak/>
        <w:t>the world wrong.</w:t>
      </w:r>
      <w:r w:rsidRPr="008B0881">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B0881">
        <w:rPr>
          <w:sz w:val="12"/>
        </w:rPr>
        <w:t>shal</w:t>
      </w:r>
      <w:proofErr w:type="spellEnd"/>
      <w:r w:rsidRPr="008B0881">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8B0881">
        <w:rPr>
          <w:sz w:val="12"/>
        </w:rPr>
        <w:t>rigour</w:t>
      </w:r>
      <w:proofErr w:type="spellEnd"/>
      <w:r w:rsidRPr="008B0881">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B0881">
        <w:rPr>
          <w:sz w:val="12"/>
        </w:rPr>
        <w:t>sacralist</w:t>
      </w:r>
      <w:proofErr w:type="spellEnd"/>
      <w:r w:rsidRPr="008B0881">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B0881">
        <w:rPr>
          <w:sz w:val="12"/>
        </w:rPr>
        <w:t>Waley</w:t>
      </w:r>
      <w:proofErr w:type="spellEnd"/>
      <w:r w:rsidRPr="008B0881">
        <w:rPr>
          <w:sz w:val="12"/>
        </w:rPr>
        <w:t xml:space="preserve"> calls ‘quietism’, or the ‘gradual inward-turning of . . . thought’ (</w:t>
      </w:r>
      <w:proofErr w:type="spellStart"/>
      <w:r w:rsidRPr="008B0881">
        <w:rPr>
          <w:sz w:val="12"/>
        </w:rPr>
        <w:t>Waley</w:t>
      </w:r>
      <w:proofErr w:type="spellEnd"/>
      <w:r w:rsidRPr="008B0881">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B0881">
        <w:rPr>
          <w:sz w:val="12"/>
        </w:rPr>
        <w:t>publically</w:t>
      </w:r>
      <w:proofErr w:type="spellEnd"/>
      <w:r w:rsidRPr="008B0881">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B0881">
        <w:rPr>
          <w:sz w:val="12"/>
        </w:rPr>
        <w:t>untrammelled</w:t>
      </w:r>
      <w:proofErr w:type="spellEnd"/>
      <w:r w:rsidRPr="008B0881">
        <w:rPr>
          <w:sz w:val="12"/>
        </w:rPr>
        <w:t xml:space="preserve"> reasoning possible (individuation). And they see themselves as eschewing these limits by inviting a different kind of primary experience. Taoism and the concept of global security 73 1981, pp. 10, 11). Where </w:t>
      </w:r>
      <w:r w:rsidRPr="00EA36DB">
        <w:rPr>
          <w:rStyle w:val="Emphasis"/>
          <w:highlight w:val="cyan"/>
        </w:rPr>
        <w:t>the rationalist talks of the hypothetico-deductive method, the Taoist talks</w:t>
      </w:r>
      <w:r w:rsidRPr="00EA36DB">
        <w:rPr>
          <w:rStyle w:val="Emphasis"/>
        </w:rPr>
        <w:t xml:space="preserve"> </w:t>
      </w:r>
      <w:r w:rsidRPr="008B0881">
        <w:rPr>
          <w:sz w:val="12"/>
        </w:rPr>
        <w:t>(again in Graham’s terms</w:t>
      </w:r>
      <w:r w:rsidRPr="00EA36DB">
        <w:rPr>
          <w:rStyle w:val="Emphasis"/>
          <w:highlight w:val="cyan"/>
        </w:rPr>
        <w:t>) of an understanding of the ‘mysterious order which runs through all things’</w:t>
      </w:r>
      <w:r w:rsidRPr="008B0881">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8B0881">
        <w:rPr>
          <w:sz w:val="12"/>
        </w:rPr>
        <w:t>reign</w:t>
      </w:r>
      <w:proofErr w:type="spellEnd"/>
      <w:r w:rsidRPr="008B0881">
        <w:rPr>
          <w:sz w:val="12"/>
        </w:rPr>
        <w:t xml:space="preserve"> to cogitate and communicate, the Taoist talks (in Hansen’s terms this time) of ‘heart-minds’ (Hansen, 1992, pp. 53, 85–86). </w:t>
      </w:r>
      <w:r w:rsidRPr="00EA36DB">
        <w:rPr>
          <w:rStyle w:val="Emphasis"/>
          <w:highlight w:val="cyan"/>
        </w:rPr>
        <w:t xml:space="preserve">Taoists respond </w:t>
      </w:r>
      <w:r w:rsidRPr="008B0881">
        <w:rPr>
          <w:sz w:val="12"/>
        </w:rPr>
        <w:t xml:space="preserve">to the situation they are in by </w:t>
      </w:r>
      <w:proofErr w:type="spellStart"/>
      <w:r w:rsidRPr="008B0881">
        <w:rPr>
          <w:sz w:val="12"/>
        </w:rPr>
        <w:t>unfocusing</w:t>
      </w:r>
      <w:proofErr w:type="spellEnd"/>
      <w:r w:rsidRPr="008B0881">
        <w:rPr>
          <w:sz w:val="12"/>
        </w:rPr>
        <w:t xml:space="preserve">, that is, </w:t>
      </w:r>
      <w:r w:rsidRPr="008B0881">
        <w:rPr>
          <w:rStyle w:val="Emphasis"/>
          <w:highlight w:val="cyan"/>
        </w:rPr>
        <w:t>by</w:t>
      </w:r>
      <w:r w:rsidRPr="008B0881">
        <w:rPr>
          <w:rStyle w:val="Emphasis"/>
        </w:rPr>
        <w:t xml:space="preserve"> </w:t>
      </w:r>
      <w:r w:rsidRPr="00EA36DB">
        <w:rPr>
          <w:rStyle w:val="Emphasis"/>
          <w:highlight w:val="cyan"/>
        </w:rPr>
        <w:t>allowing themselves to act with the ‘immediacy of an echo’, rather than the self-consciousness of someone who applies general principles.</w:t>
      </w:r>
      <w:r w:rsidRPr="008B0881">
        <w:rPr>
          <w:sz w:val="12"/>
        </w:rPr>
        <w:t xml:space="preserve"> (Graham, 1981, pp. 6, 12, 14). They invite, in other words, the kind of recognition the ‘heart’ gives ‘when the mind is silent’ (</w:t>
      </w:r>
      <w:proofErr w:type="spellStart"/>
      <w:r w:rsidRPr="008B0881">
        <w:rPr>
          <w:sz w:val="12"/>
        </w:rPr>
        <w:t>Krishnamurti</w:t>
      </w:r>
      <w:proofErr w:type="spellEnd"/>
      <w:r w:rsidRPr="008B0881">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8B0881">
        <w:rPr>
          <w:rStyle w:val="Emphasis"/>
        </w:rPr>
        <w:t xml:space="preserve"> </w:t>
      </w:r>
      <w:r w:rsidRPr="00EA36DB">
        <w:rPr>
          <w:rStyle w:val="Emphasis"/>
          <w:highlight w:val="cyan"/>
        </w:rPr>
        <w:t xml:space="preserve">rationalist attempts to anticipate a particular </w:t>
      </w:r>
      <w:r w:rsidRPr="008B0881">
        <w:rPr>
          <w:sz w:val="12"/>
        </w:rPr>
        <w:t xml:space="preserve">foreign </w:t>
      </w:r>
      <w:r w:rsidRPr="00EA36DB">
        <w:rPr>
          <w:rStyle w:val="Emphasis"/>
          <w:highlight w:val="cyan"/>
        </w:rPr>
        <w:t xml:space="preserve">policy can only reach so far. </w:t>
      </w:r>
      <w:r w:rsidRPr="008B0881">
        <w:rPr>
          <w:sz w:val="12"/>
        </w:rPr>
        <w:t>Taoists highlight how</w:t>
      </w:r>
      <w:r w:rsidRPr="00EA36DB">
        <w:rPr>
          <w:rStyle w:val="Emphasis"/>
          <w:highlight w:val="cyan"/>
        </w:rPr>
        <w:t xml:space="preserve"> those who really know what they are doing tend to eschew conscious thought to attend instead to the ‘total situation’</w:t>
      </w:r>
      <w:r w:rsidRPr="008B0881">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8B0881">
        <w:rPr>
          <w:sz w:val="12"/>
        </w:rPr>
        <w:t>Likewise</w:t>
      </w:r>
      <w:proofErr w:type="gramEnd"/>
      <w:r w:rsidRPr="008B0881">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EA36DB">
        <w:rPr>
          <w:rStyle w:val="Emphasis"/>
          <w:highlight w:val="cyan"/>
        </w:rPr>
        <w:t>. It is not possible</w:t>
      </w:r>
      <w:r w:rsidRPr="008B0881">
        <w:rPr>
          <w:sz w:val="12"/>
        </w:rPr>
        <w:t>, that is,</w:t>
      </w:r>
      <w:r w:rsidRPr="00EA36DB">
        <w:rPr>
          <w:rStyle w:val="Emphasis"/>
          <w:highlight w:val="cyan"/>
        </w:rPr>
        <w:t xml:space="preserve"> to know rationally what is in the national interest. To rely on rationalism is, therefore, to overplay rationalism, which is to underplay Taoism </w:t>
      </w:r>
      <w:r w:rsidRPr="008B0881">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8B0881">
        <w:rPr>
          <w:sz w:val="12"/>
        </w:rPr>
        <w:t>However</w:t>
      </w:r>
      <w:proofErr w:type="gramEnd"/>
      <w:r w:rsidRPr="008B0881">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B0881">
        <w:rPr>
          <w:sz w:val="12"/>
        </w:rPr>
        <w:t>lan</w:t>
      </w:r>
      <w:proofErr w:type="spellEnd"/>
      <w:r w:rsidRPr="008B0881">
        <w:rPr>
          <w:sz w:val="12"/>
        </w:rPr>
        <w:t xml:space="preserve">- Taoism and the concept of global security 75 </w:t>
      </w:r>
      <w:proofErr w:type="spellStart"/>
      <w:r w:rsidRPr="008B0881">
        <w:rPr>
          <w:sz w:val="12"/>
        </w:rPr>
        <w:t>guages</w:t>
      </w:r>
      <w:proofErr w:type="spellEnd"/>
      <w:r w:rsidRPr="008B0881">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B0881">
        <w:rPr>
          <w:sz w:val="12"/>
        </w:rPr>
        <w:t>wu-wei</w:t>
      </w:r>
      <w:proofErr w:type="spellEnd"/>
      <w:r w:rsidRPr="008B0881">
        <w:rPr>
          <w:sz w:val="12"/>
        </w:rPr>
        <w:t xml:space="preserve">, that is, active pacifism, or ‘no unnatural action’, or, as Graham calls it, ‘Doing Nothing’ (Graham, 1981, p. 288; 1989, pp. 232–233). To Needham, </w:t>
      </w:r>
      <w:proofErr w:type="spellStart"/>
      <w:r w:rsidRPr="008B0881">
        <w:rPr>
          <w:sz w:val="12"/>
        </w:rPr>
        <w:t>wu-wei</w:t>
      </w:r>
      <w:proofErr w:type="spellEnd"/>
      <w:r w:rsidRPr="008B0881">
        <w:rPr>
          <w:sz w:val="12"/>
        </w:rPr>
        <w:t xml:space="preserve"> means not using force </w:t>
      </w:r>
      <w:r w:rsidRPr="008B0881">
        <w:rPr>
          <w:sz w:val="12"/>
        </w:rPr>
        <w:lastRenderedPageBreak/>
        <w:t xml:space="preserve">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8B0881">
        <w:rPr>
          <w:sz w:val="12"/>
        </w:rPr>
        <w:t>g]</w:t>
      </w:r>
      <w:proofErr w:type="spellStart"/>
      <w:r w:rsidRPr="008B0881">
        <w:rPr>
          <w:sz w:val="12"/>
        </w:rPr>
        <w:t>etting</w:t>
      </w:r>
      <w:proofErr w:type="spellEnd"/>
      <w:proofErr w:type="gramEnd"/>
      <w:r w:rsidRPr="008B0881">
        <w:rPr>
          <w:sz w:val="12"/>
        </w:rPr>
        <w:t xml:space="preserve"> rid of </w:t>
      </w:r>
      <w:proofErr w:type="spellStart"/>
      <w:r w:rsidRPr="008B0881">
        <w:rPr>
          <w:sz w:val="12"/>
        </w:rPr>
        <w:t>wei</w:t>
      </w:r>
      <w:proofErr w:type="spellEnd"/>
      <w:r w:rsidRPr="008B0881">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B0881">
        <w:rPr>
          <w:sz w:val="12"/>
        </w:rPr>
        <w:t>wu-wei</w:t>
      </w:r>
      <w:proofErr w:type="spellEnd"/>
      <w:r w:rsidRPr="008B0881">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8B0881">
        <w:rPr>
          <w:sz w:val="12"/>
        </w:rPr>
        <w:t>endeavours</w:t>
      </w:r>
      <w:proofErr w:type="spellEnd"/>
      <w:r w:rsidRPr="008B0881">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B0881">
        <w:rPr>
          <w:sz w:val="12"/>
        </w:rPr>
        <w:t>practise</w:t>
      </w:r>
      <w:proofErr w:type="spellEnd"/>
      <w:r w:rsidRPr="008B0881">
        <w:rPr>
          <w:sz w:val="12"/>
        </w:rPr>
        <w:t xml:space="preserve"> of Taoist-inspired martial arts like that of tai 76 Ralph Pettman chi </w:t>
      </w:r>
      <w:proofErr w:type="spellStart"/>
      <w:r w:rsidRPr="008B0881">
        <w:rPr>
          <w:sz w:val="12"/>
        </w:rPr>
        <w:t>chuan</w:t>
      </w:r>
      <w:proofErr w:type="spellEnd"/>
      <w:r w:rsidRPr="008B0881">
        <w:rPr>
          <w:sz w:val="12"/>
        </w:rPr>
        <w:t xml:space="preserve">, or judo, or aikido. In tai chi </w:t>
      </w:r>
      <w:proofErr w:type="spellStart"/>
      <w:r w:rsidRPr="008B0881">
        <w:rPr>
          <w:sz w:val="12"/>
        </w:rPr>
        <w:t>chuan</w:t>
      </w:r>
      <w:proofErr w:type="spellEnd"/>
      <w:r w:rsidRPr="008B0881">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8B0881">
        <w:rPr>
          <w:sz w:val="12"/>
        </w:rPr>
        <w:t>itself ’</w:t>
      </w:r>
      <w:proofErr w:type="gramEnd"/>
      <w:r w:rsidRPr="008B0881">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B0881">
        <w:rPr>
          <w:sz w:val="12"/>
        </w:rPr>
        <w:t>Uyeshiba</w:t>
      </w:r>
      <w:proofErr w:type="spellEnd"/>
      <w:r w:rsidRPr="008B0881">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B0881">
        <w:rPr>
          <w:sz w:val="12"/>
        </w:rPr>
        <w:t>behaviour</w:t>
      </w:r>
      <w:proofErr w:type="spellEnd"/>
      <w:r w:rsidRPr="008B0881">
        <w:rPr>
          <w:sz w:val="12"/>
        </w:rPr>
        <w:t>, and Taoist thinking, which makes no such assumptions, and is not constrained by the rationalist context in which such assumptions are articulated. Wu-</w:t>
      </w:r>
      <w:proofErr w:type="spellStart"/>
      <w:r w:rsidRPr="008B0881">
        <w:rPr>
          <w:sz w:val="12"/>
        </w:rPr>
        <w:t>wei</w:t>
      </w:r>
      <w:proofErr w:type="spellEnd"/>
      <w:r w:rsidRPr="008B0881">
        <w:rPr>
          <w:sz w:val="12"/>
        </w:rPr>
        <w:t xml:space="preserve"> decrees no need to return tit-for-tat in promoting global security. It may mean </w:t>
      </w:r>
      <w:proofErr w:type="spellStart"/>
      <w:r w:rsidRPr="008B0881">
        <w:rPr>
          <w:sz w:val="12"/>
        </w:rPr>
        <w:t>practising</w:t>
      </w:r>
      <w:proofErr w:type="spellEnd"/>
      <w:r w:rsidRPr="008B0881">
        <w:rPr>
          <w:sz w:val="12"/>
        </w:rPr>
        <w:t xml:space="preserve"> reciprocity. It may not. There is no conceptual obligation either way, since ‘no unnatural action’ is not a contractual practice.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8B0881">
        <w:rPr>
          <w:sz w:val="12"/>
        </w:rPr>
        <w:t>certainty</w:t>
      </w:r>
      <w:proofErr w:type="gramEnd"/>
      <w:r w:rsidRPr="008B0881">
        <w:rPr>
          <w:sz w:val="12"/>
        </w:rPr>
        <w:t xml:space="preserve"> they are used to in securing global affairs. </w:t>
      </w:r>
      <w:r w:rsidRPr="00EA36DB">
        <w:rPr>
          <w:rStyle w:val="Emphasis"/>
          <w:highlight w:val="cyan"/>
        </w:rPr>
        <w:t>There are no agreed rules, or agreed habits</w:t>
      </w:r>
      <w:r w:rsidRPr="008B0881">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8B0881">
        <w:rPr>
          <w:sz w:val="12"/>
        </w:rPr>
        <w:t>practise</w:t>
      </w:r>
      <w:proofErr w:type="spellEnd"/>
      <w:r w:rsidRPr="008B0881">
        <w:rPr>
          <w:sz w:val="12"/>
        </w:rPr>
        <w:t xml:space="preserve"> ‘no unnatural action’ makes for a mirror-like appraisal of the moment. It may mean promoting world governance or government. It may not. </w:t>
      </w:r>
      <w:r w:rsidRPr="00EA36DB">
        <w:rPr>
          <w:rStyle w:val="Emphasis"/>
          <w:highlight w:val="cyan"/>
        </w:rPr>
        <w:t xml:space="preserve">Given the sacral spontaneity that </w:t>
      </w:r>
      <w:proofErr w:type="spellStart"/>
      <w:r w:rsidRPr="00EA36DB">
        <w:rPr>
          <w:rStyle w:val="Emphasis"/>
          <w:highlight w:val="cyan"/>
        </w:rPr>
        <w:t>wu-wei</w:t>
      </w:r>
      <w:proofErr w:type="spellEnd"/>
      <w:r w:rsidRPr="00EA36DB">
        <w:rPr>
          <w:rStyle w:val="Emphasis"/>
          <w:highlight w:val="cyan"/>
        </w:rPr>
        <w:t xml:space="preserve"> represents, any policy choice may be preferred</w:t>
      </w:r>
      <w:r w:rsidRPr="008B0881">
        <w:rPr>
          <w:sz w:val="12"/>
        </w:rPr>
        <w:t xml:space="preserve"> (Graham, 1981, p. 91). It will depend on what lets most people live out their lives relatively </w:t>
      </w:r>
      <w:proofErr w:type="spellStart"/>
      <w:r w:rsidRPr="008B0881">
        <w:rPr>
          <w:sz w:val="12"/>
        </w:rPr>
        <w:t>unharassed</w:t>
      </w:r>
      <w:proofErr w:type="spellEnd"/>
      <w:r w:rsidRPr="008B0881">
        <w:rPr>
          <w:sz w:val="12"/>
        </w:rPr>
        <w:t xml:space="preserve">. In terms of the politico-economic (market-making) dimension to world affairs, the practice of </w:t>
      </w:r>
      <w:proofErr w:type="spellStart"/>
      <w:r w:rsidRPr="008B0881">
        <w:rPr>
          <w:sz w:val="12"/>
        </w:rPr>
        <w:t>wu-wei</w:t>
      </w:r>
      <w:proofErr w:type="spellEnd"/>
      <w:r w:rsidRPr="008B0881">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B0881">
        <w:rPr>
          <w:sz w:val="12"/>
        </w:rPr>
        <w:t>behaviour</w:t>
      </w:r>
      <w:proofErr w:type="spellEnd"/>
      <w:r w:rsidRPr="008B0881">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B0881">
        <w:rPr>
          <w:sz w:val="12"/>
        </w:rPr>
        <w:t>wu-wei</w:t>
      </w:r>
      <w:proofErr w:type="spellEnd"/>
      <w:r w:rsidRPr="008B0881">
        <w:rPr>
          <w:sz w:val="12"/>
        </w:rPr>
        <w:t xml:space="preserve"> frees us from the constraints these languages impose. This does not mean that </w:t>
      </w:r>
      <w:proofErr w:type="spellStart"/>
      <w:r w:rsidRPr="008B0881">
        <w:rPr>
          <w:sz w:val="12"/>
        </w:rPr>
        <w:t>wu-wei</w:t>
      </w:r>
      <w:proofErr w:type="spellEnd"/>
      <w:r w:rsidRPr="008B0881">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8B0881">
        <w:rPr>
          <w:sz w:val="12"/>
        </w:rPr>
        <w:t>wu-wei</w:t>
      </w:r>
      <w:proofErr w:type="spellEnd"/>
      <w:r w:rsidRPr="008B0881">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B0881">
        <w:rPr>
          <w:sz w:val="12"/>
        </w:rPr>
        <w:t>wu-wei</w:t>
      </w:r>
      <w:proofErr w:type="spellEnd"/>
      <w:r w:rsidRPr="008B0881">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A36DB">
        <w:rPr>
          <w:rStyle w:val="Emphasis"/>
          <w:highlight w:val="cyan"/>
        </w:rPr>
        <w:t>it enjoins us not to get caught up in the conventional thinking that these rationalist ways of talking about the self-in-world-society represent</w:t>
      </w:r>
      <w:r w:rsidRPr="008B0881">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B0881">
        <w:rPr>
          <w:sz w:val="12"/>
        </w:rPr>
        <w:t>marxists</w:t>
      </w:r>
      <w:proofErr w:type="spellEnd"/>
      <w:r w:rsidRPr="008B0881">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B0881">
        <w:rPr>
          <w:sz w:val="12"/>
        </w:rPr>
        <w:t>marxists</w:t>
      </w:r>
      <w:proofErr w:type="spellEnd"/>
      <w:r w:rsidRPr="008B0881">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8B0881">
        <w:rPr>
          <w:sz w:val="12"/>
        </w:rPr>
        <w:t>marxist</w:t>
      </w:r>
      <w:proofErr w:type="spellEnd"/>
      <w:r w:rsidRPr="008B0881">
        <w:rPr>
          <w:sz w:val="12"/>
        </w:rPr>
        <w:t xml:space="preserve"> doctrines represent. Nor does it preclude the policies they prescribe or proscribe. Wu-</w:t>
      </w:r>
      <w:proofErr w:type="spellStart"/>
      <w:r w:rsidRPr="008B0881">
        <w:rPr>
          <w:sz w:val="12"/>
        </w:rPr>
        <w:t>wei</w:t>
      </w:r>
      <w:proofErr w:type="spellEnd"/>
      <w:r w:rsidRPr="008B0881">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B0881">
        <w:rPr>
          <w:sz w:val="12"/>
        </w:rPr>
        <w:t>sacralist</w:t>
      </w:r>
      <w:proofErr w:type="spellEnd"/>
      <w:r w:rsidRPr="008B0881">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8B0881">
        <w:rPr>
          <w:sz w:val="12"/>
        </w:rPr>
        <w:t>The</w:t>
      </w:r>
      <w:proofErr w:type="gramEnd"/>
      <w:r w:rsidRPr="008B0881">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8B0881">
        <w:rPr>
          <w:sz w:val="12"/>
        </w:rPr>
        <w:t>wu-wei</w:t>
      </w:r>
      <w:proofErr w:type="spellEnd"/>
      <w:r w:rsidRPr="008B0881">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8B0881">
        <w:rPr>
          <w:sz w:val="12"/>
        </w:rPr>
        <w:t>hand</w:t>
      </w:r>
      <w:proofErr w:type="gramEnd"/>
      <w:r w:rsidRPr="008B0881">
        <w:rPr>
          <w:sz w:val="12"/>
        </w:rPr>
        <w:t xml:space="preserve"> </w:t>
      </w:r>
      <w:r w:rsidRPr="00EA36DB">
        <w:rPr>
          <w:rStyle w:val="Emphasis"/>
          <w:highlight w:val="cyan"/>
        </w:rPr>
        <w:t xml:space="preserve">we have the Taoist determination to make no such assumptions and accept no such constraints. </w:t>
      </w:r>
      <w:r w:rsidRPr="008B0881">
        <w:rPr>
          <w:sz w:val="12"/>
        </w:rPr>
        <w:t>We have clear but not dogmatic opposition to conquest by force of arms.</w:t>
      </w:r>
      <w:r w:rsidRPr="00EA36DB">
        <w:rPr>
          <w:rStyle w:val="Emphasis"/>
          <w:highlight w:val="cyan"/>
        </w:rPr>
        <w:t xml:space="preserve"> We have the decision to be as flexible as possible about </w:t>
      </w:r>
      <w:r w:rsidRPr="00EA36DB">
        <w:rPr>
          <w:rStyle w:val="Emphasis"/>
          <w:highlight w:val="cyan"/>
        </w:rPr>
        <w:lastRenderedPageBreak/>
        <w:t xml:space="preserve">what </w:t>
      </w:r>
      <w:r w:rsidRPr="008B0881">
        <w:rPr>
          <w:sz w:val="12"/>
        </w:rPr>
        <w:t>foreign</w:t>
      </w:r>
      <w:r w:rsidRPr="00EA36DB">
        <w:rPr>
          <w:rStyle w:val="Emphasis"/>
          <w:highlight w:val="cyan"/>
        </w:rPr>
        <w:t xml:space="preserve"> policies to adopt</w:t>
      </w:r>
      <w:r w:rsidRPr="008B0881">
        <w:rPr>
          <w:sz w:val="12"/>
        </w:rPr>
        <w:t xml:space="preserve">, and how to implement them. We have the determination to act or react with profound, indeed sacral spontaneity. Rationalists aptly point out that </w:t>
      </w:r>
      <w:r w:rsidRPr="00EA36DB">
        <w:rPr>
          <w:rStyle w:val="Emphasis"/>
          <w:highlight w:val="cyan"/>
        </w:rPr>
        <w:t>anything less than sacral spontaneity is likely to fall flat on its face</w:t>
      </w:r>
      <w:r w:rsidRPr="008B0881">
        <w:rPr>
          <w:sz w:val="12"/>
        </w:rPr>
        <w:t xml:space="preserve">. While we wrestle with whether we are profound enough, however, we can always, as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B0881">
        <w:rPr>
          <w:sz w:val="12"/>
        </w:rPr>
        <w:t>wu-wei</w:t>
      </w:r>
      <w:proofErr w:type="spellEnd"/>
      <w:r w:rsidRPr="008B0881">
        <w:rPr>
          <w:sz w:val="12"/>
        </w:rPr>
        <w:t xml:space="preserve"> apply here? Human warring is regularly </w:t>
      </w:r>
      <w:proofErr w:type="spellStart"/>
      <w:r w:rsidRPr="008B0881">
        <w:rPr>
          <w:sz w:val="12"/>
        </w:rPr>
        <w:t>analysed</w:t>
      </w:r>
      <w:proofErr w:type="spellEnd"/>
      <w:r w:rsidRPr="008B0881">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8B0881">
        <w:rPr>
          <w:sz w:val="12"/>
        </w:rPr>
        <w:t>analysed</w:t>
      </w:r>
      <w:proofErr w:type="spellEnd"/>
      <w:r w:rsidRPr="008B0881">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8B0881">
        <w:rPr>
          <w:sz w:val="12"/>
        </w:rPr>
        <w:t>defence</w:t>
      </w:r>
      <w:proofErr w:type="spellEnd"/>
      <w:r w:rsidRPr="008B0881">
        <w:rPr>
          <w:sz w:val="12"/>
        </w:rPr>
        <w:t xml:space="preserve">, or preemption, but a kind of watchfulness, a kind of non-anticipation, a way of being in the world-moment that is </w:t>
      </w:r>
      <w:proofErr w:type="spellStart"/>
      <w:r w:rsidRPr="008B0881">
        <w:rPr>
          <w:sz w:val="12"/>
        </w:rPr>
        <w:t>equaniminous</w:t>
      </w:r>
      <w:proofErr w:type="spellEnd"/>
      <w:r w:rsidRPr="008B0881">
        <w:rPr>
          <w:sz w:val="12"/>
        </w:rPr>
        <w:t xml:space="preserve">, open, and aware. The latter is the one that </w:t>
      </w:r>
      <w:proofErr w:type="spellStart"/>
      <w:r w:rsidRPr="008B0881">
        <w:rPr>
          <w:sz w:val="12"/>
        </w:rPr>
        <w:t>wu-wei</w:t>
      </w:r>
      <w:proofErr w:type="spellEnd"/>
      <w:r w:rsidRPr="008B0881">
        <w:rPr>
          <w:sz w:val="12"/>
        </w:rPr>
        <w:t xml:space="preserve"> exemplifies. It would be worthy but fruitless to try and deal with world conflict </w:t>
      </w:r>
    </w:p>
    <w:p w14:paraId="0D657546" w14:textId="77777777" w:rsidR="00FC19C1" w:rsidRDefault="00FC19C1" w:rsidP="00FC19C1">
      <w:pPr>
        <w:pStyle w:val="Heading4"/>
      </w:pPr>
      <w:r>
        <w:t xml:space="preserve">Socialism fails if we can’t change the fundamental disconnect between people- Daoism is the only system that does that- </w:t>
      </w:r>
    </w:p>
    <w:p w14:paraId="0850C1F2" w14:textId="77777777" w:rsidR="00FC19C1" w:rsidRPr="006E6179" w:rsidRDefault="00FC19C1" w:rsidP="00FC19C1">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1D2D0748" w14:textId="72AD1333" w:rsidR="00FC19C1" w:rsidRDefault="00FC19C1" w:rsidP="00FC19C1">
      <w:pPr>
        <w:rPr>
          <w:sz w:val="16"/>
        </w:rPr>
      </w:pPr>
      <w:r w:rsidRPr="006E6179">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6E6179">
        <w:rPr>
          <w:sz w:val="16"/>
        </w:rPr>
        <w:t>socialisticcapitalism</w:t>
      </w:r>
      <w:proofErr w:type="spellEnd"/>
      <w:r w:rsidRPr="006E6179">
        <w:rPr>
          <w:sz w:val="16"/>
        </w:rPr>
        <w:t xml:space="preserve"> found in America. </w:t>
      </w:r>
      <w:r w:rsidRPr="006E6179">
        <w:rPr>
          <w:rStyle w:val="Emphasis"/>
          <w:highlight w:val="cyan"/>
        </w:rPr>
        <w:t>Emphasizing socialist principles without a deeper connection among the people also only perpetuates a wayward system.</w:t>
      </w:r>
      <w:r w:rsidRPr="006E6179">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6E6179">
        <w:rPr>
          <w:sz w:val="16"/>
        </w:rPr>
        <w:t>Kelman</w:t>
      </w:r>
      <w:proofErr w:type="spellEnd"/>
      <w:r w:rsidRPr="006E6179">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6E6179">
        <w:rPr>
          <w:rStyle w:val="Emphasis"/>
          <w:highlight w:val="cyan"/>
        </w:rPr>
        <w:t>Attaining a harmonious consciousness</w:t>
      </w:r>
      <w:r w:rsidRPr="006E6179">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6E6179">
        <w:rPr>
          <w:rStyle w:val="Emphasis"/>
          <w:highlight w:val="cyan"/>
        </w:rPr>
        <w:t xml:space="preserve">people will seek arrangements where they can </w:t>
      </w:r>
      <w:r w:rsidRPr="006E6179">
        <w:rPr>
          <w:sz w:val="16"/>
        </w:rPr>
        <w:t>live and</w:t>
      </w:r>
      <w:r w:rsidRPr="006E6179">
        <w:rPr>
          <w:rStyle w:val="Emphasis"/>
          <w:highlight w:val="cyan"/>
        </w:rPr>
        <w:t xml:space="preserve"> work in harmony with each other. </w:t>
      </w:r>
      <w:r w:rsidRPr="006E6179">
        <w:rPr>
          <w:sz w:val="16"/>
        </w:rPr>
        <w:t>There thus will be less overt economic conflict. Even</w:t>
      </w:r>
      <w:r w:rsidRPr="006E6179">
        <w:rPr>
          <w:rStyle w:val="Emphasis"/>
          <w:highlight w:val="cyan"/>
        </w:rPr>
        <w:t xml:space="preserve"> in contractual matters, people will seek solutions that benefit all</w:t>
      </w:r>
      <w:r w:rsidRPr="006E6179">
        <w:rPr>
          <w:sz w:val="16"/>
        </w:rPr>
        <w:t xml:space="preserve">—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w:t>
      </w:r>
      <w:r w:rsidRPr="006E6179">
        <w:rPr>
          <w:sz w:val="16"/>
        </w:rPr>
        <w:lastRenderedPageBreak/>
        <w:t>of this consciousness and balance between the common weal and individual pursuits, moreover, was not due to economic necessity. Rather, it stemmed from a pride in 87</w:t>
      </w:r>
    </w:p>
    <w:p w14:paraId="7BE36508" w14:textId="77777777" w:rsidR="00FC19C1" w:rsidRPr="00EA36DB" w:rsidRDefault="00FC19C1" w:rsidP="00FC19C1">
      <w:pPr>
        <w:pStyle w:val="Heading4"/>
      </w:pPr>
      <w:r w:rsidRPr="00EA36DB">
        <w:t>Western tradition is wrong – morality is not shaped by a struggle between passion and reason, but rather our resistance to the symbiotic flourishing of our heart-and-mind, or our drives for both passion AND reason</w:t>
      </w:r>
    </w:p>
    <w:p w14:paraId="5DA7D306" w14:textId="77777777" w:rsidR="00FC19C1" w:rsidRPr="00EA36DB" w:rsidRDefault="00FC19C1" w:rsidP="00FC19C1">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w:t>
      </w:r>
    </w:p>
    <w:p w14:paraId="0A577569" w14:textId="77777777" w:rsidR="00FC19C1" w:rsidRPr="00EA36DB" w:rsidRDefault="00FC19C1" w:rsidP="00FC19C1">
      <w:pPr>
        <w:rPr>
          <w:u w:val="single"/>
        </w:rPr>
      </w:pPr>
      <w:r w:rsidRPr="00737C1F">
        <w:rPr>
          <w:rStyle w:val="Emphasis"/>
          <w:highlight w:val="cyan"/>
        </w:rPr>
        <w:t>The optimum posture</w:t>
      </w:r>
      <w:r w:rsidRPr="00EA36DB">
        <w:rPr>
          <w:u w:val="single"/>
        </w:rPr>
        <w:t xml:space="preserve"> of the heart-and-mind (</w:t>
      </w:r>
      <w:proofErr w:type="spellStart"/>
      <w:r w:rsidRPr="00EA36DB">
        <w:rPr>
          <w:u w:val="single"/>
        </w:rPr>
        <w:t>xin</w:t>
      </w:r>
      <w:proofErr w:type="spellEnd"/>
      <w:r w:rsidRPr="00EA36DB">
        <w:rPr>
          <w:u w:val="single"/>
        </w:rPr>
        <w:t xml:space="preserve">) </w:t>
      </w:r>
      <w:r w:rsidRPr="00737C1F">
        <w:rPr>
          <w:rStyle w:val="Emphasis"/>
          <w:highlight w:val="cyan"/>
        </w:rPr>
        <w:t>is to achieve and sustain an emptiness and equilibrium that will enable it to take in the world as it is without imposing its own presuppositions upon it,</w:t>
      </w:r>
      <w:r w:rsidRPr="00737C1F">
        <w:rPr>
          <w:rStyle w:val="Emphasis"/>
        </w:rPr>
        <w:t xml:space="preserve"> </w:t>
      </w:r>
      <w:r w:rsidRPr="00EA36DB">
        <w:rPr>
          <w:u w:val="single"/>
        </w:rPr>
        <w:t>and without allowing the world to cause it agitation</w:t>
      </w:r>
      <w:r w:rsidRPr="00EA36DB">
        <w:rPr>
          <w:sz w:val="16"/>
        </w:rPr>
        <w:t xml:space="preserve">. It is significant that </w:t>
      </w:r>
      <w:proofErr w:type="spellStart"/>
      <w:r w:rsidRPr="00EA36DB">
        <w:rPr>
          <w:sz w:val="16"/>
        </w:rPr>
        <w:t>xin</w:t>
      </w:r>
      <w:proofErr w:type="spellEnd"/>
      <w:r w:rsidRPr="00EA36DB">
        <w:rPr>
          <w:sz w:val="16"/>
        </w:rPr>
        <w:t xml:space="preserve">—a stylized drawing of the aorta—precludes the assumption of distinctions between thinking and feeling, or idea and affect. Xin is frequently translated simply as “heart,” but since it is the seat of thinking and judgment, the notion of mind must be included in its characterization if the term is to be properly understood. Indeed, </w:t>
      </w:r>
      <w:r w:rsidRPr="00EA36DB">
        <w:rPr>
          <w:u w:val="single"/>
        </w:rPr>
        <w:t xml:space="preserve">the functional equivalent of what we often think of as “purpose” or “intention” is also implicit in the notion of </w:t>
      </w:r>
      <w:proofErr w:type="spellStart"/>
      <w:r w:rsidRPr="00EA36DB">
        <w:rPr>
          <w:u w:val="single"/>
        </w:rPr>
        <w:t>xin</w:t>
      </w:r>
      <w:proofErr w:type="spellEnd"/>
      <w:r w:rsidRPr="00EA36DB">
        <w:rPr>
          <w:u w:val="single"/>
        </w:rPr>
        <w:t>.</w:t>
      </w:r>
      <w:r w:rsidRPr="00EA36DB">
        <w:rPr>
          <w:sz w:val="16"/>
        </w:rPr>
        <w:t xml:space="preserve"> Going back to Plato, </w:t>
      </w:r>
      <w:r w:rsidRPr="00EA36DB">
        <w:rPr>
          <w:u w:val="single"/>
        </w:rPr>
        <w:t>the Western tradition has been accustomed to construe efforts aimed at moral perfection as involving an internal struggle between reason and passion</w:t>
      </w:r>
      <w:r w:rsidRPr="00EA36DB">
        <w:rPr>
          <w:sz w:val="16"/>
        </w:rPr>
        <w:t xml:space="preserve">, or, with Augustine, between what we know we ought to do, and an obstreperous will that frustrates our acting upon that knowledge. </w:t>
      </w:r>
      <w:r w:rsidRPr="00EA36DB">
        <w:rPr>
          <w:u w:val="single"/>
        </w:rPr>
        <w:t xml:space="preserve">The interpenetration of idea, intention, and affect expressed in the notion of </w:t>
      </w:r>
      <w:proofErr w:type="spellStart"/>
      <w:r w:rsidRPr="00EA36DB">
        <w:rPr>
          <w:u w:val="single"/>
        </w:rPr>
        <w:t>xin</w:t>
      </w:r>
      <w:proofErr w:type="spellEnd"/>
      <w:r w:rsidRPr="00EA36DB">
        <w:rPr>
          <w:u w:val="single"/>
        </w:rPr>
        <w:t xml:space="preserve"> suggests that</w:t>
      </w:r>
      <w:r w:rsidRPr="00EA36DB">
        <w:rPr>
          <w:sz w:val="16"/>
        </w:rPr>
        <w:t xml:space="preserve"> in the classical Chinese </w:t>
      </w:r>
      <w:r w:rsidRPr="00737C1F">
        <w:rPr>
          <w:rStyle w:val="Emphasis"/>
          <w:highlight w:val="cyan"/>
        </w:rPr>
        <w:t>world the conflict associated with self-consummation is not turned inward as a struggle between the heart and the mind—that is, between the passions and reason,</w:t>
      </w:r>
      <w:r w:rsidRPr="00EA36DB">
        <w:rPr>
          <w:sz w:val="16"/>
        </w:rPr>
        <w:t xml:space="preserve"> or between the will and judgment. </w:t>
      </w:r>
      <w:r w:rsidRPr="00EA36DB">
        <w:rPr>
          <w:u w:val="single"/>
        </w:rPr>
        <w:t xml:space="preserve">If the dynamic of self-consummation does not entail the </w:t>
      </w:r>
      <w:proofErr w:type="spellStart"/>
      <w:r w:rsidRPr="00EA36DB">
        <w:rPr>
          <w:u w:val="single"/>
        </w:rPr>
        <w:t>self divided</w:t>
      </w:r>
      <w:proofErr w:type="spellEnd"/>
      <w:r w:rsidRPr="00EA36DB">
        <w:rPr>
          <w:u w:val="single"/>
        </w:rPr>
        <w:t xml:space="preserve"> against itself, what is the source and nature of the disturbance that the cultivation of an appropriate personal disposition is meant to overcome? </w:t>
      </w:r>
      <w:r w:rsidRPr="00EA36DB">
        <w:rPr>
          <w:sz w:val="16"/>
        </w:rPr>
        <w:t xml:space="preserve">If agitation is not referenced primarily within one’s soul, </w:t>
      </w:r>
      <w:r w:rsidRPr="00737C1F">
        <w:rPr>
          <w:rStyle w:val="Emphasis"/>
          <w:highlight w:val="cyan"/>
        </w:rPr>
        <w:t>it can only be a disturbance in the relationships that constitute the self in its interactions with external things. It is through a mirroring of the things of the world as they are in their relations with us that we reach a disposition in which none among the myriad things is able to agitate our hearts-and-minds, and we are best able to promote their flourishing</w:t>
      </w:r>
      <w:r w:rsidRPr="00EA36DB">
        <w:rPr>
          <w:u w:val="single"/>
        </w:rPr>
        <w:t>.</w:t>
      </w:r>
    </w:p>
    <w:p w14:paraId="74C670D4" w14:textId="77777777" w:rsidR="00FC19C1" w:rsidRPr="006E6179" w:rsidRDefault="00FC19C1" w:rsidP="00FC19C1">
      <w:pPr>
        <w:rPr>
          <w:sz w:val="16"/>
        </w:rPr>
      </w:pPr>
    </w:p>
    <w:p w14:paraId="637D08A1" w14:textId="77777777" w:rsidR="00FC19C1" w:rsidRDefault="00FC19C1" w:rsidP="00FC19C1">
      <w:pPr>
        <w:pStyle w:val="Heading4"/>
      </w:pPr>
      <w:r>
        <w:t xml:space="preserve">The alternative is creating a harmonious consciousness, making the law integrative, contemplative, and </w:t>
      </w:r>
      <w:proofErr w:type="spellStart"/>
      <w:r>
        <w:t>reconsiderate</w:t>
      </w:r>
      <w:proofErr w:type="spellEnd"/>
      <w:r>
        <w:t xml:space="preserve"> of the Western paradigm</w:t>
      </w:r>
    </w:p>
    <w:p w14:paraId="4EC10086" w14:textId="77777777" w:rsidR="00FC19C1" w:rsidRDefault="00FC19C1" w:rsidP="00FC19C1">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5D3DEE11" w14:textId="77777777" w:rsidR="00FC19C1" w:rsidRPr="006E6179" w:rsidRDefault="00FC19C1" w:rsidP="00FC19C1">
      <w:pPr>
        <w:rPr>
          <w:rStyle w:val="Emphasis"/>
        </w:rPr>
      </w:pPr>
      <w:r w:rsidRPr="000973C3">
        <w:rPr>
          <w:sz w:val="14"/>
        </w:rPr>
        <w:t xml:space="preserve">This consciousness is a sense of the world’s inherent goodness, and that </w:t>
      </w:r>
      <w:r w:rsidRPr="006E6179">
        <w:rPr>
          <w:rStyle w:val="Emphasis"/>
          <w:highlight w:val="cyan"/>
        </w:rPr>
        <w:t>a balance between the other and oneself is necessary to experience</w:t>
      </w:r>
      <w:r w:rsidRPr="000973C3">
        <w:rPr>
          <w:sz w:val="14"/>
        </w:rPr>
        <w:t xml:space="preserve"> that </w:t>
      </w:r>
      <w:r w:rsidRPr="006E6179">
        <w:rPr>
          <w:rStyle w:val="Emphasis"/>
          <w:highlight w:val="cyan"/>
        </w:rPr>
        <w:t>beauty.</w:t>
      </w:r>
      <w:r w:rsidRPr="000973C3">
        <w:rPr>
          <w:sz w:val="14"/>
        </w:rPr>
        <w:t xml:space="preserve"> 83 It is an awareness that </w:t>
      </w:r>
      <w:r w:rsidRPr="006E6179">
        <w:rPr>
          <w:rStyle w:val="Emphasis"/>
          <w:highlight w:val="cyan"/>
        </w:rPr>
        <w:t>separation is only for the experience of community</w:t>
      </w:r>
      <w:r w:rsidRPr="000973C3">
        <w:rPr>
          <w:sz w:val="14"/>
        </w:rPr>
        <w:t xml:space="preserve"> and ultimately Oneness </w:t>
      </w:r>
      <w:r w:rsidRPr="006E6179">
        <w:rPr>
          <w:rStyle w:val="Emphasis"/>
          <w:highlight w:val="cyan"/>
        </w:rPr>
        <w:t>and the Dao.</w:t>
      </w:r>
      <w:r w:rsidRPr="000973C3">
        <w:rPr>
          <w:sz w:val="14"/>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w:t>
      </w:r>
      <w:r w:rsidRPr="000973C3">
        <w:rPr>
          <w:sz w:val="14"/>
        </w:rPr>
        <w:lastRenderedPageBreak/>
        <w:t xml:space="preserve">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0973C3">
        <w:rPr>
          <w:sz w:val="14"/>
        </w:rPr>
        <w:t>socialisticcapitalism</w:t>
      </w:r>
      <w:proofErr w:type="spellEnd"/>
      <w:r w:rsidRPr="000973C3">
        <w:rPr>
          <w:sz w:val="14"/>
        </w:rPr>
        <w:t xml:space="preserve"> found in America. Emphasizing socialist principles without a deeper connection among the people also only perpetuates a wayward system. The two sets of social norms may differ, but the underlying problem is the same. </w:t>
      </w:r>
      <w:r w:rsidRPr="006E6179">
        <w:rPr>
          <w:rStyle w:val="Emphasis"/>
          <w:highlight w:val="cyan"/>
        </w:rPr>
        <w:t xml:space="preserve">To foster or preserve this consciousness, the law needs to structure social institutions and decide legal disputes in ways that facilitate this consciousness. </w:t>
      </w:r>
      <w:r w:rsidRPr="000973C3">
        <w:rPr>
          <w:sz w:val="14"/>
        </w:rPr>
        <w:t>In this respect, as in early America,</w:t>
      </w:r>
      <w:r w:rsidRPr="006E6179">
        <w:rPr>
          <w:rStyle w:val="Emphasis"/>
          <w:highlight w:val="cyan"/>
        </w:rPr>
        <w:t xml:space="preserve"> the law must promote a harmonious balance between the common weal and individual pursuits, and discourage purely private material aims</w:t>
      </w:r>
      <w:r w:rsidRPr="000973C3">
        <w:rPr>
          <w:sz w:val="14"/>
        </w:rPr>
        <w:t>, recognizing they are neither productive nor fulfilling as they may seem.</w:t>
      </w:r>
      <w:r w:rsidRPr="006E6179">
        <w:rPr>
          <w:rStyle w:val="Emphasis"/>
          <w:highlight w:val="cyan"/>
        </w:rPr>
        <w:t xml:space="preserve"> In this role, the law must be integrative—it must contemplate various personal and social factors, including the psychological, sociological, political, and economic</w:t>
      </w:r>
      <w:r w:rsidRPr="000973C3">
        <w:rPr>
          <w:sz w:val="14"/>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0973C3">
        <w:rPr>
          <w:sz w:val="14"/>
        </w:rPr>
        <w:t>Kelman</w:t>
      </w:r>
      <w:proofErr w:type="spellEnd"/>
      <w:r w:rsidRPr="000973C3">
        <w:rPr>
          <w:sz w:val="14"/>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0973C3">
        <w:rPr>
          <w:sz w:val="14"/>
        </w:rPr>
        <w:t>Daodejing</w:t>
      </w:r>
      <w:proofErr w:type="spellEnd"/>
      <w:r w:rsidRPr="000973C3">
        <w:rPr>
          <w:sz w:val="14"/>
        </w:rPr>
        <w:t xml:space="preserve"> stresses this natural way. See, e.g., TAO TE CHING, supra note 5, at 73 (</w:t>
      </w:r>
      <w:proofErr w:type="spellStart"/>
      <w:r w:rsidRPr="000973C3">
        <w:rPr>
          <w:sz w:val="14"/>
        </w:rPr>
        <w:t>ch.</w:t>
      </w:r>
      <w:proofErr w:type="spellEnd"/>
      <w:r w:rsidRPr="000973C3">
        <w:rPr>
          <w:sz w:val="14"/>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6E6179">
        <w:rPr>
          <w:rStyle w:val="Emphasis"/>
          <w:highlight w:val="cyan"/>
        </w:rPr>
        <w:t>new ways, moreover, will accord with the</w:t>
      </w:r>
      <w:r w:rsidRPr="000973C3">
        <w:rPr>
          <w:sz w:val="14"/>
        </w:rPr>
        <w:t xml:space="preserve"> underlying natural order and thus be more productive than </w:t>
      </w:r>
      <w:r w:rsidRPr="006E6179">
        <w:rPr>
          <w:rStyle w:val="Emphasis"/>
          <w:highlight w:val="cyan"/>
        </w:rPr>
        <w:t>the former methods. In the present</w:t>
      </w:r>
      <w:r w:rsidRPr="000973C3">
        <w:rPr>
          <w:sz w:val="14"/>
        </w:rPr>
        <w:t>, post-capitalistic-industrial</w:t>
      </w:r>
      <w:r w:rsidRPr="006E6179">
        <w:rPr>
          <w:rStyle w:val="Emphasis"/>
          <w:highlight w:val="cyan"/>
        </w:rPr>
        <w:t xml:space="preserve"> era, this harmonious approach will open up new metaphysical-physical possibilities, which have few</w:t>
      </w:r>
      <w:r w:rsidRPr="000973C3">
        <w:rPr>
          <w:sz w:val="14"/>
        </w:rPr>
        <w:t>, if any,</w:t>
      </w:r>
      <w:r w:rsidRPr="006E6179">
        <w:rPr>
          <w:rStyle w:val="Emphasis"/>
          <w:highlight w:val="cyan"/>
        </w:rPr>
        <w:t xml:space="preserve"> of the negative side effects, </w:t>
      </w:r>
      <w:r w:rsidRPr="000973C3">
        <w:rPr>
          <w:sz w:val="14"/>
        </w:rPr>
        <w:t>such as pollution, cancer and war,</w:t>
      </w:r>
      <w:r w:rsidRPr="006E6179">
        <w:rPr>
          <w:rStyle w:val="Emphasis"/>
          <w:highlight w:val="cyan"/>
        </w:rPr>
        <w:t xml:space="preserve"> of the discordant system</w:t>
      </w:r>
      <w:r w:rsidRPr="000973C3">
        <w:rPr>
          <w:sz w:val="14"/>
        </w:rPr>
        <w:t xml:space="preserve">.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w:t>
      </w:r>
      <w:r w:rsidRPr="006E6179">
        <w:rPr>
          <w:rStyle w:val="Emphasis"/>
          <w:highlight w:val="cyan"/>
        </w:rPr>
        <w:t>The social norms that previously channeled and controlled displacement activity will become redundant</w:t>
      </w:r>
      <w:r w:rsidRPr="000973C3">
        <w:rPr>
          <w:sz w:val="14"/>
        </w:rPr>
        <w:t>. When it comes to any such displacement conflict</w:t>
      </w:r>
      <w:r w:rsidRPr="006E6179">
        <w:rPr>
          <w:rStyle w:val="Emphasis"/>
          <w:highlight w:val="cyan"/>
        </w:rPr>
        <w:t>, the law will seek integrative ways to restore individual and societal balance</w:t>
      </w:r>
      <w:r w:rsidRPr="000973C3">
        <w:rPr>
          <w:sz w:val="14"/>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0973C3">
        <w:rPr>
          <w:sz w:val="14"/>
        </w:rPr>
        <w:t>responsibility</w:t>
      </w:r>
      <w:proofErr w:type="gramEnd"/>
      <w:r w:rsidRPr="000973C3">
        <w:rPr>
          <w:sz w:val="14"/>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6E6179">
        <w:rPr>
          <w:rStyle w:val="Emphasis"/>
          <w:highlight w:val="cyan"/>
        </w:rPr>
        <w:t xml:space="preserve"> This basic change, of course, goes deeper than general legal norms. It calls for a reconsideration of the modern Western paradigm based on material separation</w:t>
      </w:r>
      <w:r w:rsidRPr="000973C3">
        <w:rPr>
          <w:sz w:val="14"/>
        </w:rPr>
        <w:t xml:space="preserve"> (e.g., Newtonian physics, Darwinian biology, Freudian psychology, and Weberian sociology). As already noted, Daoism shows that the </w:t>
      </w:r>
      <w:r w:rsidRPr="006E6179">
        <w:rPr>
          <w:rStyle w:val="Emphasis"/>
          <w:highlight w:val="cyan"/>
        </w:rPr>
        <w:t xml:space="preserve">explicit separation is only for an implicit connection and </w:t>
      </w:r>
      <w:r w:rsidRPr="006E6179">
        <w:rPr>
          <w:rStyle w:val="Emphasis"/>
          <w:highlight w:val="cyan"/>
        </w:rPr>
        <w:lastRenderedPageBreak/>
        <w:t>ultimately Oneness and the Dao</w:t>
      </w:r>
      <w:r w:rsidRPr="000973C3">
        <w:rPr>
          <w:sz w:val="14"/>
        </w:rPr>
        <w:t xml:space="preserve">. 92 At the same time, this </w:t>
      </w:r>
      <w:r w:rsidRPr="006E6179">
        <w:rPr>
          <w:rStyle w:val="Emphasis"/>
          <w:highlight w:val="cyan"/>
        </w:rPr>
        <w:t>change in consciousness calls for a return to a holistic sense</w:t>
      </w:r>
      <w:r w:rsidRPr="000973C3">
        <w:rPr>
          <w:sz w:val="14"/>
        </w:rPr>
        <w:t xml:space="preserve">, as America’s founders understood, </w:t>
      </w:r>
      <w:r w:rsidRPr="006E6179">
        <w:rPr>
          <w:rStyle w:val="Emphasis"/>
          <w:highlight w:val="cyan"/>
        </w:rPr>
        <w:t>of people and the world as inherently good</w:t>
      </w:r>
      <w:r w:rsidRPr="000973C3">
        <w:rPr>
          <w:sz w:val="14"/>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0973C3">
        <w:rPr>
          <w:sz w:val="14"/>
        </w:rPr>
        <w:t>Neijing</w:t>
      </w:r>
      <w:proofErr w:type="spellEnd"/>
      <w:r w:rsidRPr="000973C3">
        <w:rPr>
          <w:sz w:val="14"/>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0973C3">
        <w:rPr>
          <w:sz w:val="14"/>
        </w:rPr>
        <w:t>BOHM,ON</w:t>
      </w:r>
      <w:proofErr w:type="gramEnd"/>
      <w:r w:rsidRPr="000973C3">
        <w:rPr>
          <w:sz w:val="14"/>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6E6179">
        <w:rPr>
          <w:rStyle w:val="Emphasis"/>
          <w:highlight w:val="cyan"/>
        </w:rPr>
        <w:t>When the implicit connection and explicit separation come together in harmony, a person may experience Oneness and ultimately the Dao</w:t>
      </w:r>
      <w:r w:rsidRPr="000973C3">
        <w:rPr>
          <w:sz w:val="14"/>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0973C3">
        <w:rPr>
          <w:sz w:val="14"/>
        </w:rPr>
        <w:t>harmoniousstate</w:t>
      </w:r>
      <w:proofErr w:type="spellEnd"/>
      <w:r w:rsidRPr="000973C3">
        <w:rPr>
          <w:sz w:val="14"/>
        </w:rPr>
        <w:t xml:space="preserve"> may lie the solution to the world’s present challenges.</w:t>
      </w:r>
    </w:p>
    <w:p w14:paraId="2BE2F6C4" w14:textId="3A455AD8" w:rsidR="00FC19C1" w:rsidRDefault="00FC19C1" w:rsidP="00FC19C1">
      <w:pPr>
        <w:pStyle w:val="Heading4"/>
      </w:pPr>
      <w:r>
        <w:t xml:space="preserve">The alternative creates a balanced state that solves your </w:t>
      </w:r>
      <w:proofErr w:type="spellStart"/>
      <w:r>
        <w:t>aff</w:t>
      </w:r>
      <w:proofErr w:type="spellEnd"/>
      <w:r>
        <w:t xml:space="preserve"> and everything else</w:t>
      </w:r>
      <w:r>
        <w:t>- the role of your ballot is to decide which side best establishes a form of deferential politics which outweighs their metaethics stuff on scope</w:t>
      </w:r>
    </w:p>
    <w:p w14:paraId="3D2188F5" w14:textId="77777777" w:rsidR="00FC19C1" w:rsidRPr="006E6179" w:rsidRDefault="00FC19C1" w:rsidP="00FC19C1">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0F5E294D" w14:textId="3BCE4411" w:rsidR="00FC19C1" w:rsidRPr="00FC19C1" w:rsidRDefault="00FC19C1" w:rsidP="00FC19C1">
      <w:pPr>
        <w:rPr>
          <w:sz w:val="16"/>
        </w:rPr>
      </w:pPr>
      <w:r w:rsidRPr="006E6179">
        <w:rPr>
          <w:sz w:val="16"/>
        </w:rPr>
        <w:t xml:space="preserve">This point, and critique of CLS, was noted early on. See Mark Hager, Book Review, Against Liberal Ideology: A Guide to Critical Legal Studies, by Mark </w:t>
      </w:r>
      <w:proofErr w:type="spellStart"/>
      <w:r w:rsidRPr="006E6179">
        <w:rPr>
          <w:sz w:val="16"/>
        </w:rPr>
        <w:t>Kelman</w:t>
      </w:r>
      <w:proofErr w:type="spellEnd"/>
      <w:r w:rsidRPr="006E6179">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6E6179">
        <w:rPr>
          <w:rStyle w:val="Emphasis"/>
          <w:highlight w:val="cyan"/>
        </w:rPr>
        <w:t>in a balanced state</w:t>
      </w:r>
      <w:r w:rsidRPr="006E6179">
        <w:rPr>
          <w:sz w:val="16"/>
        </w:rPr>
        <w:t xml:space="preserve">, people believe the goodness has occurred naturally.89 Rather than a stratified society, which many early Americans also sought to avoid, </w:t>
      </w:r>
      <w:r w:rsidRPr="006E6179">
        <w:rPr>
          <w:rStyle w:val="Emphasis"/>
          <w:highlight w:val="cyan"/>
        </w:rPr>
        <w:t xml:space="preserve">people will seek arrangements where they can live and work in harmony with each other. There </w:t>
      </w:r>
      <w:r w:rsidRPr="006E6179">
        <w:rPr>
          <w:sz w:val="16"/>
        </w:rPr>
        <w:t xml:space="preserve">thus </w:t>
      </w:r>
      <w:r w:rsidRPr="006E6179">
        <w:rPr>
          <w:rStyle w:val="Emphasis"/>
          <w:highlight w:val="cyan"/>
        </w:rPr>
        <w:t xml:space="preserve">will be less </w:t>
      </w:r>
      <w:r w:rsidRPr="006E6179">
        <w:rPr>
          <w:sz w:val="16"/>
        </w:rPr>
        <w:t xml:space="preserve">overt </w:t>
      </w:r>
      <w:r w:rsidRPr="006E6179">
        <w:rPr>
          <w:rStyle w:val="Emphasis"/>
          <w:highlight w:val="cyan"/>
        </w:rPr>
        <w:t xml:space="preserve">economic conflict. </w:t>
      </w:r>
      <w:r w:rsidRPr="006E6179">
        <w:rPr>
          <w:sz w:val="16"/>
        </w:rPr>
        <w:t>Even in contractual matters,</w:t>
      </w:r>
      <w:r w:rsidRPr="006E6179">
        <w:rPr>
          <w:rStyle w:val="Emphasis"/>
          <w:highlight w:val="cyan"/>
        </w:rPr>
        <w:t xml:space="preserve"> people will seek solutions that benefit all— </w:t>
      </w:r>
      <w:r w:rsidRPr="006E6179">
        <w:rPr>
          <w:sz w:val="16"/>
        </w:rPr>
        <w:t>recognizing that</w:t>
      </w:r>
      <w:r w:rsidRPr="006E6179">
        <w:rPr>
          <w:rStyle w:val="Emphasis"/>
          <w:highlight w:val="cyan"/>
        </w:rPr>
        <w:t xml:space="preserve"> to injure another is to injure the group and ultimately oneself. </w:t>
      </w:r>
      <w:r w:rsidRPr="006E6179">
        <w:rPr>
          <w:sz w:val="16"/>
        </w:rPr>
        <w:t>In torts, similarly, the</w:t>
      </w:r>
      <w:r w:rsidRPr="006E6179">
        <w:rPr>
          <w:rStyle w:val="Emphasis"/>
          <w:highlight w:val="cyan"/>
        </w:rPr>
        <w:t xml:space="preserve"> grounded consciousness will make people reasonable in their daily interactions </w:t>
      </w:r>
      <w:r w:rsidRPr="006E6179">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6E6179">
        <w:rPr>
          <w:sz w:val="16"/>
        </w:rPr>
        <w:t>Daodejing</w:t>
      </w:r>
      <w:proofErr w:type="spellEnd"/>
      <w:r w:rsidRPr="006E6179">
        <w:rPr>
          <w:sz w:val="16"/>
        </w:rPr>
        <w:t xml:space="preserve"> stresses this natural way. See, e.g., TAO TE CHING, supra note 5, at 73 (</w:t>
      </w:r>
      <w:proofErr w:type="spellStart"/>
      <w:r w:rsidRPr="006E6179">
        <w:rPr>
          <w:sz w:val="16"/>
        </w:rPr>
        <w:t>ch.</w:t>
      </w:r>
      <w:proofErr w:type="spellEnd"/>
      <w:r w:rsidRPr="006E6179">
        <w:rPr>
          <w:sz w:val="16"/>
        </w:rPr>
        <w:t xml:space="preserve"> 17). Electronic copy available at: https://ssrn.com/abstract=2441773 19 purely material gain—a sense that the individual self could outstrip the whole. It was a wrong step in a right direction. With a holistic consciousness,</w:t>
      </w:r>
      <w:r w:rsidRPr="006E6179">
        <w:rPr>
          <w:rStyle w:val="Emphasis"/>
          <w:highlight w:val="cyan"/>
        </w:rPr>
        <w:t xml:space="preserve"> people again will be free to create and invent new ways of doing things. These new ways</w:t>
      </w:r>
      <w:r w:rsidRPr="006E6179">
        <w:rPr>
          <w:sz w:val="16"/>
        </w:rPr>
        <w:t>, moreover, will</w:t>
      </w:r>
      <w:r w:rsidRPr="006E6179">
        <w:rPr>
          <w:rStyle w:val="Emphasis"/>
          <w:highlight w:val="cyan"/>
        </w:rPr>
        <w:t xml:space="preserve"> accord with the underlying natural order and thus </w:t>
      </w:r>
      <w:r w:rsidRPr="006E6179">
        <w:rPr>
          <w:rStyle w:val="Emphasis"/>
          <w:highlight w:val="cyan"/>
        </w:rPr>
        <w:lastRenderedPageBreak/>
        <w:t xml:space="preserve">be more productive </w:t>
      </w:r>
      <w:r w:rsidRPr="006E6179">
        <w:rPr>
          <w:sz w:val="16"/>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6E6179">
        <w:rPr>
          <w:rStyle w:val="Emphasis"/>
          <w:highlight w:val="cyan"/>
        </w:rPr>
        <w:t xml:space="preserve">by creating a stable community of secure individuals, will free people from the alienation and </w:t>
      </w:r>
      <w:r w:rsidRPr="006E6179">
        <w:rPr>
          <w:sz w:val="16"/>
        </w:rPr>
        <w:t xml:space="preserve">thus </w:t>
      </w:r>
      <w:r w:rsidRPr="006E6179">
        <w:rPr>
          <w:rStyle w:val="Emphasis"/>
          <w:highlight w:val="cyan"/>
        </w:rPr>
        <w:t xml:space="preserve">errant desire and displacement activity of modern societies. </w:t>
      </w:r>
      <w:r w:rsidRPr="006E6179">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6E6179">
        <w:rPr>
          <w:rStyle w:val="Emphasis"/>
          <w:highlight w:val="cyan"/>
        </w:rPr>
        <w:t xml:space="preserve"> social norms that previously channeled and controlled displacement activity will become redundant</w:t>
      </w:r>
      <w:r w:rsidRPr="006E6179">
        <w:rPr>
          <w:sz w:val="16"/>
        </w:rPr>
        <w:t>. When it comes to any such displacement conflict, the law will seek integrative ways to restore individual and societal balance.</w:t>
      </w:r>
      <w:r w:rsidRPr="006E6179">
        <w:rPr>
          <w:rStyle w:val="Emphasis"/>
          <w:highlight w:val="cyan"/>
        </w:rPr>
        <w:t xml:space="preserve"> Finally, this consciousness, by showing individual health is related to universal principles of balance and harmony, will encourage people to lead healthy lives</w:t>
      </w:r>
      <w:r w:rsidRPr="006E6179">
        <w:rPr>
          <w:sz w:val="16"/>
        </w:rPr>
        <w:t xml:space="preserve"> and 90 CLS scholars seeking to transcend ill-liberal tendencies have noted this relationship. See, e.g., Gabel and Kennedy, Roll Over, supra note 36. Electronic copy available at: https://ssrn.com/abstract=2441773 20 take </w:t>
      </w:r>
      <w:proofErr w:type="gramStart"/>
      <w:r w:rsidRPr="006E6179">
        <w:rPr>
          <w:sz w:val="16"/>
        </w:rPr>
        <w:t>responsibility</w:t>
      </w:r>
      <w:proofErr w:type="gramEnd"/>
      <w:r w:rsidRPr="006E6179">
        <w:rPr>
          <w:sz w:val="16"/>
        </w:rPr>
        <w:t xml:space="preserve"> for their illnesses. Daoist metaphysics demonstrates that harmony between the Yin and Yang applies all the way down to the cellular level (and farther). 91 </w:t>
      </w:r>
    </w:p>
    <w:p w14:paraId="4EBFE775" w14:textId="56121937" w:rsidR="00FC19C1" w:rsidRDefault="00FC19C1" w:rsidP="00FC19C1">
      <w:pPr>
        <w:pStyle w:val="Heading2"/>
      </w:pPr>
      <w:r>
        <w:lastRenderedPageBreak/>
        <w:t>Kant Time</w:t>
      </w:r>
    </w:p>
    <w:p w14:paraId="331F65B2" w14:textId="77777777" w:rsidR="00FC19C1" w:rsidRDefault="00FC19C1" w:rsidP="00FC19C1">
      <w:pPr>
        <w:pStyle w:val="Heading3"/>
      </w:pPr>
      <w:r>
        <w:lastRenderedPageBreak/>
        <w:t>Reps K</w:t>
      </w:r>
    </w:p>
    <w:p w14:paraId="568D309C" w14:textId="77777777" w:rsidR="00FC19C1" w:rsidRDefault="00FC19C1" w:rsidP="00FC19C1">
      <w:pPr>
        <w:pStyle w:val="Heading4"/>
      </w:pPr>
      <w:r>
        <w:t xml:space="preserve">Do every part of the </w:t>
      </w:r>
      <w:proofErr w:type="spellStart"/>
      <w:r>
        <w:t>aff</w:t>
      </w:r>
      <w:proofErr w:type="spellEnd"/>
      <w:r>
        <w:t xml:space="preserve"> except take all the cards that mention Kant and read their warrants as analytics</w:t>
      </w:r>
    </w:p>
    <w:p w14:paraId="018EAD70" w14:textId="2D65F182" w:rsidR="00FC19C1" w:rsidRDefault="00FC19C1" w:rsidP="00FC19C1">
      <w:pPr>
        <w:pStyle w:val="Heading4"/>
      </w:pPr>
      <w:r>
        <w:t xml:space="preserve">Kant was racist </w:t>
      </w:r>
    </w:p>
    <w:p w14:paraId="59A05037" w14:textId="77777777" w:rsidR="00FC19C1" w:rsidRDefault="00FC19C1" w:rsidP="00FC19C1">
      <w:r>
        <w:t xml:space="preserve">Joe </w:t>
      </w:r>
      <w:r w:rsidRPr="00405DF6">
        <w:rPr>
          <w:rStyle w:val="Style13ptBold"/>
        </w:rPr>
        <w:t>Humphreys, 20</w:t>
      </w:r>
      <w:r>
        <w:t xml:space="preserve">, Why does philosophy have a problem with </w:t>
      </w:r>
      <w:proofErr w:type="gramStart"/>
      <w:r>
        <w:t>race?,</w:t>
      </w:r>
      <w:proofErr w:type="gramEnd"/>
      <w:r>
        <w:t xml:space="preserve"> Irish Times, 7-9-2020, DOA: 9-23-2021, https://www.irishtimes.com/culture/why-does-philosophy-have-a-problem-with-race-1.4293576, r0w@n, bracketed for slurs</w:t>
      </w:r>
    </w:p>
    <w:p w14:paraId="76324677" w14:textId="77777777" w:rsidR="00FC19C1" w:rsidRDefault="00FC19C1" w:rsidP="00FC19C1">
      <w:pPr>
        <w:rPr>
          <w:sz w:val="16"/>
        </w:rPr>
      </w:pPr>
      <w:r w:rsidRPr="00405DF6">
        <w:rPr>
          <w:sz w:val="16"/>
        </w:rPr>
        <w:t>Western philosophy has had two broad strategies for dealing with racism. One is to wave away hate speak and prejudice as “of its time”. The other is to divert all discussion of the topic into the low-status realm of ethnic, gender and equality studies. The Black Lives Matters movement has put paid to these ploys for good</w:t>
      </w:r>
      <w:r w:rsidRPr="00405DF6">
        <w:rPr>
          <w:rStyle w:val="Emphasis"/>
          <w:highlight w:val="cyan"/>
        </w:rPr>
        <w:t>. No longer can one</w:t>
      </w:r>
      <w:r w:rsidRPr="00405DF6">
        <w:rPr>
          <w:sz w:val="16"/>
        </w:rPr>
        <w:t xml:space="preserve"> pretend that the Enlightenment figure David Hume was speaking out of character when he ranked black people as “naturally inferior to the whites”. Nor can one </w:t>
      </w:r>
      <w:r w:rsidRPr="00405DF6">
        <w:rPr>
          <w:rStyle w:val="Emphasis"/>
          <w:highlight w:val="cyan"/>
        </w:rPr>
        <w:t>pass off Immanuel Kant’s</w:t>
      </w:r>
      <w:r w:rsidRPr="00405DF6">
        <w:rPr>
          <w:sz w:val="16"/>
        </w:rPr>
        <w:t xml:space="preserve"> lowly </w:t>
      </w:r>
      <w:r w:rsidRPr="00405DF6">
        <w:rPr>
          <w:rStyle w:val="Emphasis"/>
          <w:highlight w:val="cyan"/>
        </w:rPr>
        <w:t xml:space="preserve">regard for “the </w:t>
      </w:r>
      <w:r>
        <w:rPr>
          <w:rStyle w:val="Emphasis"/>
          <w:highlight w:val="cyan"/>
        </w:rPr>
        <w:t xml:space="preserve">[n </w:t>
      </w:r>
      <w:proofErr w:type="gramStart"/>
      <w:r>
        <w:rPr>
          <w:rStyle w:val="Emphasis"/>
          <w:highlight w:val="cyan"/>
        </w:rPr>
        <w:t>word]s</w:t>
      </w:r>
      <w:proofErr w:type="gramEnd"/>
      <w:r w:rsidRPr="00405DF6">
        <w:rPr>
          <w:rStyle w:val="Emphasis"/>
          <w:highlight w:val="cyan"/>
        </w:rPr>
        <w:t xml:space="preserve"> of Africa” as an aberration</w:t>
      </w:r>
      <w:r w:rsidRPr="00405DF6">
        <w:rPr>
          <w:sz w:val="16"/>
        </w:rPr>
        <w:t xml:space="preserve">. Nor indeed can Voltaire’s anti-Semitism and offensive baiting of non-whites be treated like a minor blip in an otherwise unblemished intellectual record. As John Gray writes in his book Seven Types of Atheism, “Voltaire’s racism was not simply that of his time. Like Hume and </w:t>
      </w:r>
      <w:r w:rsidRPr="00405DF6">
        <w:rPr>
          <w:rStyle w:val="Emphasis"/>
          <w:highlight w:val="cyan"/>
        </w:rPr>
        <w:t>Kant</w:t>
      </w:r>
      <w:r w:rsidRPr="00405DF6">
        <w:rPr>
          <w:sz w:val="16"/>
        </w:rPr>
        <w:t xml:space="preserve">, he </w:t>
      </w:r>
      <w:r w:rsidRPr="00405DF6">
        <w:rPr>
          <w:rStyle w:val="Emphasis"/>
          <w:highlight w:val="cyan"/>
        </w:rPr>
        <w:t>gave racism intellectual authority by asserting that it was grounded in reason</w:t>
      </w:r>
      <w:r w:rsidRPr="00405DF6">
        <w:rPr>
          <w:sz w:val="16"/>
        </w:rPr>
        <w:t xml:space="preserve">.” The Enlightenment is still regarded as a high-point in European </w:t>
      </w:r>
      <w:proofErr w:type="spellStart"/>
      <w:r w:rsidRPr="00405DF6">
        <w:rPr>
          <w:sz w:val="16"/>
        </w:rPr>
        <w:t>civilisation</w:t>
      </w:r>
      <w:proofErr w:type="spellEnd"/>
      <w:r w:rsidRPr="00405DF6">
        <w:rPr>
          <w:sz w:val="16"/>
        </w:rPr>
        <w:t>, and the scientific and secular values at the heart of it continue to inspire. Yet the question needs to be asked: Was it also a racist project, deeply entwined with the colonial and missionary expansions of the 17th, 18th and 19th centuries?</w:t>
      </w:r>
    </w:p>
    <w:p w14:paraId="01C62B89" w14:textId="77777777" w:rsidR="00FC19C1" w:rsidRDefault="00FC19C1" w:rsidP="00FC19C1">
      <w:pPr>
        <w:pStyle w:val="Heading4"/>
      </w:pPr>
      <w:r>
        <w:t xml:space="preserve">This isn’t a </w:t>
      </w:r>
      <w:proofErr w:type="spellStart"/>
      <w:r>
        <w:t>da</w:t>
      </w:r>
      <w:proofErr w:type="spellEnd"/>
      <w:r>
        <w:t xml:space="preserve"> to their moral theories, it’s a </w:t>
      </w:r>
      <w:proofErr w:type="spellStart"/>
      <w:r>
        <w:t>da</w:t>
      </w:r>
      <w:proofErr w:type="spellEnd"/>
      <w:r>
        <w:t xml:space="preserve"> to their choice to include mentions of Kant in the 1n when they could have read the warrants as analytics- they made the conscious decision to bring racist authors into the debate space</w:t>
      </w:r>
    </w:p>
    <w:p w14:paraId="2A80D441" w14:textId="77777777" w:rsidR="00FC19C1" w:rsidRPr="00405DF6" w:rsidRDefault="00FC19C1" w:rsidP="00FC19C1">
      <w:pPr>
        <w:pStyle w:val="Heading4"/>
      </w:pPr>
      <w:r>
        <w:t xml:space="preserve">That means you drop them- including racist authors in the debate space makes the space less inclusive- </w:t>
      </w:r>
      <w:proofErr w:type="spellStart"/>
      <w:r>
        <w:t>prereqs</w:t>
      </w:r>
      <w:proofErr w:type="spellEnd"/>
      <w:r>
        <w:t xml:space="preserve"> their theory stuff since people don’t learn about </w:t>
      </w:r>
      <w:proofErr w:type="spellStart"/>
      <w:r>
        <w:t>kant</w:t>
      </w:r>
      <w:proofErr w:type="spellEnd"/>
      <w:r>
        <w:t xml:space="preserve"> or experience their fairness if they’re not in the event</w:t>
      </w:r>
    </w:p>
    <w:p w14:paraId="2B5B7EE9" w14:textId="77777777" w:rsidR="00FC19C1" w:rsidRDefault="00FC19C1" w:rsidP="00FC19C1">
      <w:pPr>
        <w:pStyle w:val="Heading3"/>
      </w:pPr>
      <w:r>
        <w:lastRenderedPageBreak/>
        <w:t xml:space="preserve">Morality </w:t>
      </w:r>
      <w:proofErr w:type="spellStart"/>
      <w:r>
        <w:t>apriori</w:t>
      </w:r>
      <w:proofErr w:type="spellEnd"/>
      <w:r>
        <w:t xml:space="preserve"> stuff</w:t>
      </w:r>
    </w:p>
    <w:p w14:paraId="70206B16" w14:textId="26AE4C86" w:rsidR="00FC19C1" w:rsidRDefault="00FC19C1" w:rsidP="00FC19C1">
      <w:pPr>
        <w:pStyle w:val="Heading4"/>
      </w:pPr>
      <w:r>
        <w:t xml:space="preserve">Uncertainty- I only have to win that </w:t>
      </w:r>
      <w:proofErr w:type="spellStart"/>
      <w:r>
        <w:t>daoism</w:t>
      </w:r>
      <w:proofErr w:type="spellEnd"/>
      <w:r>
        <w:t xml:space="preserve"> is good more often than </w:t>
      </w:r>
      <w:proofErr w:type="spellStart"/>
      <w:r>
        <w:t>kant</w:t>
      </w:r>
      <w:proofErr w:type="spellEnd"/>
      <w:r>
        <w:t>, not every time</w:t>
      </w:r>
    </w:p>
    <w:p w14:paraId="07BA7C36" w14:textId="53B9424C" w:rsidR="00FE6A70" w:rsidRPr="00FE6A70" w:rsidRDefault="00B8167A" w:rsidP="00FE6A70">
      <w:r>
        <w:t>Aggregation impossible takes out advantage- means we don’t know if the world’s more or less free</w:t>
      </w:r>
    </w:p>
    <w:p w14:paraId="54FC7C33" w14:textId="22D1287A" w:rsidR="00FC19C1" w:rsidRPr="00FC19C1" w:rsidRDefault="00FC19C1" w:rsidP="00FC19C1">
      <w:pPr>
        <w:pStyle w:val="Heading3"/>
      </w:pPr>
      <w:r>
        <w:lastRenderedPageBreak/>
        <w:t>Topic stuff</w:t>
      </w:r>
    </w:p>
    <w:p w14:paraId="42833EDF" w14:textId="77777777" w:rsidR="00FC19C1" w:rsidRPr="00E574E0" w:rsidRDefault="00FC19C1" w:rsidP="00FC19C1">
      <w:pPr>
        <w:pStyle w:val="Heading4"/>
      </w:pPr>
      <w:r w:rsidRPr="00E574E0">
        <w:t>Strikes are yet another set of temporal reification- they empty worker’s pockets, and get circumvented by employer awareness, scabs, and power balances.</w:t>
      </w:r>
    </w:p>
    <w:p w14:paraId="400FC4C8" w14:textId="77777777" w:rsidR="00FC19C1" w:rsidRPr="00E574E0" w:rsidRDefault="00FC19C1" w:rsidP="00FC19C1">
      <w:r w:rsidRPr="00E574E0">
        <w:rPr>
          <w:rStyle w:val="Style13ptBold"/>
        </w:rPr>
        <w:t>Organizing Work, 19</w:t>
      </w:r>
      <w:r w:rsidRPr="00E574E0">
        <w:t xml:space="preserve">, Why don’t strikes achieve </w:t>
      </w:r>
      <w:proofErr w:type="gramStart"/>
      <w:r w:rsidRPr="00E574E0">
        <w:t>more?,</w:t>
      </w:r>
      <w:proofErr w:type="gramEnd"/>
      <w:r w:rsidRPr="00E574E0">
        <w:t xml:space="preserve"> No Publication, 5-1-2019, DOA: 10-28-2021, https://organizing.work/2019/05/why-dont-strikes-achieve-more/, r0w@n</w:t>
      </w:r>
    </w:p>
    <w:p w14:paraId="37FD0958" w14:textId="77777777" w:rsidR="00FC19C1" w:rsidRPr="00E574E0" w:rsidRDefault="00FC19C1" w:rsidP="00FC19C1">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E574E0">
        <w:rPr>
          <w:sz w:val="16"/>
        </w:rPr>
        <w:t>en</w:t>
      </w:r>
      <w:proofErr w:type="spellEnd"/>
      <w:r w:rsidRPr="00E574E0">
        <w:rPr>
          <w:sz w:val="16"/>
        </w:rPr>
        <w:t xml:space="preserve">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w:t>
      </w:r>
      <w:proofErr w:type="gramStart"/>
      <w:r w:rsidRPr="00E574E0">
        <w:rPr>
          <w:sz w:val="16"/>
        </w:rPr>
        <w:t>Of course</w:t>
      </w:r>
      <w:proofErr w:type="gramEnd"/>
      <w:r w:rsidRPr="00E574E0">
        <w:rPr>
          <w:sz w:val="16"/>
        </w:rPr>
        <w:t xml:space="preserv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t>
      </w:r>
      <w:proofErr w:type="gramStart"/>
      <w:r w:rsidRPr="00E574E0">
        <w:rPr>
          <w:sz w:val="16"/>
        </w:rPr>
        <w:t>walks</w:t>
      </w:r>
      <w:proofErr w:type="gramEnd"/>
      <w:r w:rsidRPr="00E574E0">
        <w:rPr>
          <w:sz w:val="16"/>
        </w:rPr>
        <w:t xml:space="preserve"> away saying “You </w:t>
      </w:r>
      <w:proofErr w:type="spellStart"/>
      <w:r w:rsidRPr="00E574E0">
        <w:rPr>
          <w:sz w:val="16"/>
        </w:rPr>
        <w:t>shoulda</w:t>
      </w:r>
      <w:proofErr w:type="spellEnd"/>
      <w:r w:rsidRPr="00E574E0">
        <w:rPr>
          <w:sz w:val="16"/>
        </w:rPr>
        <w:t xml:space="preserve"> seen the other guy.” At best, a win looks like giving the other side two wounds while you only suffer one.</w:t>
      </w:r>
    </w:p>
    <w:p w14:paraId="015C42E6" w14:textId="77777777" w:rsidR="00FC19C1" w:rsidRPr="00E574E0" w:rsidRDefault="00FC19C1" w:rsidP="00FC19C1">
      <w:pPr>
        <w:pStyle w:val="Heading4"/>
      </w:pPr>
      <w:r w:rsidRPr="00E574E0">
        <w:lastRenderedPageBreak/>
        <w:t xml:space="preserve">Laws are just a </w:t>
      </w:r>
      <w:proofErr w:type="gramStart"/>
      <w:r w:rsidRPr="00E574E0">
        <w:t>suggestion,</w:t>
      </w:r>
      <w:proofErr w:type="gramEnd"/>
      <w:r w:rsidRPr="00E574E0">
        <w:t xml:space="preserve"> the system will never work as is</w:t>
      </w:r>
    </w:p>
    <w:p w14:paraId="4B7F216F" w14:textId="77777777" w:rsidR="00FC19C1" w:rsidRPr="00E574E0" w:rsidRDefault="00FC19C1" w:rsidP="00FC19C1">
      <w:r w:rsidRPr="00E574E0">
        <w:rPr>
          <w:rStyle w:val="Style13ptBold"/>
        </w:rPr>
        <w:t xml:space="preserve">International Brotherhood </w:t>
      </w:r>
      <w:proofErr w:type="gramStart"/>
      <w:r w:rsidRPr="00E574E0">
        <w:rPr>
          <w:rStyle w:val="Style13ptBold"/>
        </w:rPr>
        <w:t>Of</w:t>
      </w:r>
      <w:proofErr w:type="gramEnd"/>
      <w:r w:rsidRPr="00E574E0">
        <w:rPr>
          <w:rStyle w:val="Style13ptBold"/>
        </w:rPr>
        <w:t xml:space="preserve"> Teamsters, 19</w:t>
      </w:r>
      <w:r w:rsidRPr="00E574E0">
        <w:t>, Report Shows Companies Are Doing All They Can to Crush Unions, International Brotherhood of Teamsters, 12-19-2019, DOA: 10-28-2021, https://teamster.org/2019/12/report-shows-companies-are-doing-all-they-can-crush-unions/, r0w@n</w:t>
      </w:r>
    </w:p>
    <w:p w14:paraId="67327BC9" w14:textId="77777777" w:rsidR="00FC19C1" w:rsidRPr="00E574E0" w:rsidRDefault="00FC19C1" w:rsidP="00FC19C1">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xml:space="preserve">. “Far more workers want union representation than are able to obtain it under our current system,” Ben </w:t>
      </w:r>
      <w:proofErr w:type="spellStart"/>
      <w:r w:rsidRPr="00E574E0">
        <w:rPr>
          <w:sz w:val="16"/>
        </w:rPr>
        <w:t>Zipperer</w:t>
      </w:r>
      <w:proofErr w:type="spellEnd"/>
      <w:r w:rsidRPr="00E574E0">
        <w:rPr>
          <w:sz w:val="16"/>
        </w:rPr>
        <w:t>, EPI’s economist and co-author of the report, said. “This is a result of not only decades of legislative and judicial attacks to workers’ rights, but also a largely secretive industry dedicated to helping employers derail unionization efforts.”</w:t>
      </w:r>
    </w:p>
    <w:p w14:paraId="16C3B8DF" w14:textId="77777777" w:rsidR="00FC19C1" w:rsidRPr="00E574E0" w:rsidRDefault="00FC19C1" w:rsidP="00FC19C1">
      <w:pPr>
        <w:pStyle w:val="Heading4"/>
      </w:pPr>
      <w:r w:rsidRPr="00E574E0">
        <w:t xml:space="preserve">Even if companies get held </w:t>
      </w:r>
      <w:proofErr w:type="gramStart"/>
      <w:r w:rsidRPr="00E574E0">
        <w:t>accountable</w:t>
      </w:r>
      <w:proofErr w:type="gramEnd"/>
      <w:r w:rsidRPr="00E574E0">
        <w:t xml:space="preserve"> they delay forever and rig political systems to override decisions</w:t>
      </w:r>
    </w:p>
    <w:p w14:paraId="6D97F73C" w14:textId="77777777" w:rsidR="00FC19C1" w:rsidRPr="00E574E0" w:rsidRDefault="00FC19C1" w:rsidP="00FC19C1">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79F4A9C9" w14:textId="77777777" w:rsidR="00FC19C1" w:rsidRPr="00E574E0" w:rsidRDefault="00FC19C1" w:rsidP="00FC19C1">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his 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 xml:space="preserve">had the power to </w:t>
      </w:r>
      <w:r w:rsidRPr="00E574E0">
        <w:rPr>
          <w:rStyle w:val="Emphasis"/>
          <w:highlight w:val="cyan"/>
        </w:rPr>
        <w:lastRenderedPageBreak/>
        <w:t>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3A2280ED" w14:textId="77777777" w:rsidR="00FC19C1" w:rsidRPr="00E574E0" w:rsidRDefault="00FC19C1" w:rsidP="00FC19C1">
      <w:pPr>
        <w:pStyle w:val="Heading4"/>
      </w:pPr>
      <w:r w:rsidRPr="00E574E0">
        <w:t>At every level the system is rigged for the rich and powerful by the rich and powerful- it’s only getting worse and radical change is needed</w:t>
      </w:r>
    </w:p>
    <w:p w14:paraId="58B8D625" w14:textId="77777777" w:rsidR="00FC19C1" w:rsidRPr="00E574E0" w:rsidRDefault="00FC19C1" w:rsidP="00FC19C1">
      <w:r w:rsidRPr="00E574E0">
        <w:t xml:space="preserve">Drew </w:t>
      </w:r>
      <w:proofErr w:type="spellStart"/>
      <w:r w:rsidRPr="00E574E0">
        <w:rPr>
          <w:rStyle w:val="Style13ptBold"/>
        </w:rPr>
        <w:t>Desilver</w:t>
      </w:r>
      <w:proofErr w:type="spellEnd"/>
      <w:r w:rsidRPr="00E574E0">
        <w:rPr>
          <w:rStyle w:val="Style13ptBold"/>
        </w:rPr>
        <w:t>, 18</w:t>
      </w:r>
      <w:r w:rsidRPr="00E574E0">
        <w:t>, For most Americans, real wages have barely budged for decades, Pew Research Center, 8-7-2018, DOA: 10-28-2021, https://www.pewresearch.org/fact-tank/2018/08/07/for-most-us-workers-real-wages-have-barely-budged-for-decades/, r0w@n</w:t>
      </w:r>
    </w:p>
    <w:p w14:paraId="45FC1F4F" w14:textId="77777777" w:rsidR="00FC19C1" w:rsidRPr="00E574E0" w:rsidRDefault="00FC19C1" w:rsidP="00FC19C1">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4EDD2A47" w14:textId="77777777" w:rsidR="00090ED6" w:rsidRDefault="00090ED6" w:rsidP="00090ED6">
      <w:pPr>
        <w:pStyle w:val="Heading2"/>
      </w:pPr>
      <w:r>
        <w:lastRenderedPageBreak/>
        <w:t>Overview</w:t>
      </w:r>
    </w:p>
    <w:p w14:paraId="15ABBD50" w14:textId="77777777" w:rsidR="00090ED6" w:rsidRDefault="00090ED6" w:rsidP="00090ED6">
      <w:pPr>
        <w:pStyle w:val="Heading4"/>
      </w:pPr>
      <w:r>
        <w:t>Accelerationism means all desires are useless and fleeting- robs us of a sense of the world and causes exclusion from fixed forms of identities</w:t>
      </w:r>
    </w:p>
    <w:p w14:paraId="788A5F88" w14:textId="77777777" w:rsidR="00090ED6" w:rsidRDefault="00090ED6" w:rsidP="00090ED6">
      <w:pPr>
        <w:pStyle w:val="Heading4"/>
      </w:pPr>
      <w:r>
        <w:t xml:space="preserve">This outweighs 1- experiencing the world </w:t>
      </w:r>
      <w:proofErr w:type="spellStart"/>
      <w:r>
        <w:t>prereqs</w:t>
      </w:r>
      <w:proofErr w:type="spellEnd"/>
      <w:r>
        <w:t xml:space="preserve"> everything- no point to existence without experience 2- it’s the root cause of forced exclusion- root cause of the </w:t>
      </w:r>
      <w:proofErr w:type="spellStart"/>
      <w:r>
        <w:t>aff</w:t>
      </w:r>
      <w:proofErr w:type="spellEnd"/>
    </w:p>
    <w:p w14:paraId="6F7FCA75" w14:textId="77777777" w:rsidR="00090ED6" w:rsidRDefault="00090ED6" w:rsidP="00090ED6">
      <w:pPr>
        <w:pStyle w:val="Heading4"/>
      </w:pPr>
    </w:p>
    <w:p w14:paraId="1486D3A2" w14:textId="77777777" w:rsidR="00090ED6" w:rsidRDefault="00090ED6" w:rsidP="00090ED6">
      <w:pPr>
        <w:pStyle w:val="Heading4"/>
      </w:pPr>
      <w:r>
        <w:t xml:space="preserve">And the alt is </w:t>
      </w:r>
      <w:proofErr w:type="spellStart"/>
      <w:r>
        <w:t>wu-wei</w:t>
      </w:r>
      <w:proofErr w:type="spellEnd"/>
      <w:r>
        <w:t>- only by living within local particulars can we achieve deferential politics that defeat accelerationism</w:t>
      </w:r>
    </w:p>
    <w:p w14:paraId="13719B56" w14:textId="77777777" w:rsidR="00090ED6" w:rsidRDefault="00090ED6" w:rsidP="00090ED6"/>
    <w:p w14:paraId="0860EF8A" w14:textId="77777777" w:rsidR="00090ED6" w:rsidRDefault="00090ED6" w:rsidP="00090ED6">
      <w:pPr>
        <w:pStyle w:val="Heading4"/>
      </w:pPr>
      <w:r>
        <w:t xml:space="preserve">And the alt is </w:t>
      </w:r>
      <w:proofErr w:type="spellStart"/>
      <w:r>
        <w:t>wu-yu</w:t>
      </w:r>
      <w:proofErr w:type="spellEnd"/>
      <w:r>
        <w:t xml:space="preserve">- only by refusing temporal unproductive desires that the 1ac embodies can we create productive systemic change- the alt is living without the systems of thought that their </w:t>
      </w:r>
      <w:proofErr w:type="spellStart"/>
      <w:r>
        <w:t>aff</w:t>
      </w:r>
      <w:proofErr w:type="spellEnd"/>
      <w:r>
        <w:t xml:space="preserve"> represents</w:t>
      </w:r>
    </w:p>
    <w:p w14:paraId="09D22494" w14:textId="77777777" w:rsidR="00090ED6" w:rsidRDefault="00090ED6" w:rsidP="00090ED6"/>
    <w:p w14:paraId="5DD1F205" w14:textId="77777777" w:rsidR="00090ED6" w:rsidRDefault="00090ED6" w:rsidP="00090ED6">
      <w:pPr>
        <w:pStyle w:val="Heading4"/>
      </w:pPr>
      <w:r>
        <w:t xml:space="preserve">The alternative is creating a harmonious consciousness, making the law integrative, contemplative, and </w:t>
      </w:r>
      <w:proofErr w:type="spellStart"/>
      <w:r>
        <w:t>reconsiderate</w:t>
      </w:r>
      <w:proofErr w:type="spellEnd"/>
      <w:r>
        <w:t xml:space="preserve"> of the Western paradigm</w:t>
      </w:r>
    </w:p>
    <w:p w14:paraId="5A3E82C1" w14:textId="77777777" w:rsidR="00090ED6" w:rsidRDefault="00090ED6" w:rsidP="00090ED6"/>
    <w:p w14:paraId="2B2B1742" w14:textId="77777777" w:rsidR="00090ED6" w:rsidRPr="000973C3" w:rsidRDefault="00090ED6" w:rsidP="00090ED6">
      <w:pPr>
        <w:pStyle w:val="Heading4"/>
      </w:pPr>
      <w:r>
        <w:t xml:space="preserve">This can’t ever happen in the world of the </w:t>
      </w:r>
      <w:proofErr w:type="spellStart"/>
      <w:r>
        <w:t>aff</w:t>
      </w:r>
      <w:proofErr w:type="spellEnd"/>
      <w:r>
        <w:t>- extend links</w:t>
      </w:r>
    </w:p>
    <w:p w14:paraId="00FEDFFB" w14:textId="77777777" w:rsidR="00FC19C1" w:rsidRPr="00FC19C1" w:rsidRDefault="00FC19C1" w:rsidP="00FC19C1"/>
    <w:p w14:paraId="3AF4BDA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000B19"/>
    <w:multiLevelType w:val="hybridMultilevel"/>
    <w:tmpl w:val="7B46B03C"/>
    <w:lvl w:ilvl="0" w:tplc="89064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41405B"/>
    <w:multiLevelType w:val="hybridMultilevel"/>
    <w:tmpl w:val="9F4220BE"/>
    <w:lvl w:ilvl="0" w:tplc="B02AAB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53C5F"/>
    <w:multiLevelType w:val="hybridMultilevel"/>
    <w:tmpl w:val="C1E26BC8"/>
    <w:lvl w:ilvl="0" w:tplc="9A6EE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090BEC"/>
    <w:multiLevelType w:val="hybridMultilevel"/>
    <w:tmpl w:val="47C815C0"/>
    <w:lvl w:ilvl="0" w:tplc="B776E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A6D2C"/>
    <w:multiLevelType w:val="hybridMultilevel"/>
    <w:tmpl w:val="0F94014C"/>
    <w:lvl w:ilvl="0" w:tplc="8DCAF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06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0ED6"/>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26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67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62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BB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9C1"/>
    <w:rsid w:val="00FC27E3"/>
    <w:rsid w:val="00FC74C7"/>
    <w:rsid w:val="00FD451D"/>
    <w:rsid w:val="00FD5B22"/>
    <w:rsid w:val="00FE1B01"/>
    <w:rsid w:val="00FE6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768AC"/>
  <w14:defaultImageDpi w14:val="300"/>
  <w15:docId w15:val="{5C58AD61-5ABE-7E4E-8074-0DA4AC8E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062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F06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06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06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CF06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06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062D"/>
  </w:style>
  <w:style w:type="character" w:customStyle="1" w:styleId="Heading1Char">
    <w:name w:val="Heading 1 Char"/>
    <w:aliases w:val="Pocket Char"/>
    <w:basedOn w:val="DefaultParagraphFont"/>
    <w:link w:val="Heading1"/>
    <w:uiPriority w:val="9"/>
    <w:rsid w:val="00CF06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06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062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F06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062D"/>
    <w:rPr>
      <w:b/>
      <w:sz w:val="26"/>
      <w:u w:val="single"/>
    </w:rPr>
  </w:style>
  <w:style w:type="character" w:customStyle="1" w:styleId="StyleUnderline">
    <w:name w:val="Style Underline"/>
    <w:aliases w:val="Underline"/>
    <w:basedOn w:val="DefaultParagraphFont"/>
    <w:uiPriority w:val="1"/>
    <w:qFormat/>
    <w:rsid w:val="00CF062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F062D"/>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F062D"/>
    <w:rPr>
      <w:color w:val="auto"/>
      <w:u w:val="none"/>
    </w:rPr>
  </w:style>
  <w:style w:type="character" w:styleId="Hyperlink">
    <w:name w:val="Hyperlink"/>
    <w:basedOn w:val="DefaultParagraphFont"/>
    <w:uiPriority w:val="99"/>
    <w:unhideWhenUsed/>
    <w:rsid w:val="00CF062D"/>
    <w:rPr>
      <w:color w:val="auto"/>
      <w:u w:val="none"/>
    </w:rPr>
  </w:style>
  <w:style w:type="paragraph" w:styleId="DocumentMap">
    <w:name w:val="Document Map"/>
    <w:basedOn w:val="Normal"/>
    <w:link w:val="DocumentMapChar"/>
    <w:uiPriority w:val="99"/>
    <w:semiHidden/>
    <w:unhideWhenUsed/>
    <w:rsid w:val="00CF06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062D"/>
    <w:rPr>
      <w:rFonts w:ascii="Lucida Grande" w:hAnsi="Lucida Grande" w:cs="Lucida Grande"/>
    </w:rPr>
  </w:style>
  <w:style w:type="paragraph" w:customStyle="1" w:styleId="textbold">
    <w:name w:val="text bold"/>
    <w:basedOn w:val="Normal"/>
    <w:link w:val="Emphasis"/>
    <w:autoRedefine/>
    <w:uiPriority w:val="20"/>
    <w:qFormat/>
    <w:rsid w:val="00FC19C1"/>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13.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hyperlink" Target="https://sci-hub.se/https://doi.org/10.1093/irap/lci103" TargetMode="Externa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19</Pages>
  <Words>16786</Words>
  <Characters>95685</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2021-10-30T15:38:00Z</dcterms:created>
  <dcterms:modified xsi:type="dcterms:W3CDTF">2021-10-30T17:34:00Z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