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14336" w14:textId="428D650B" w:rsidR="004F4869" w:rsidRDefault="004F4869" w:rsidP="004F4869">
      <w:pPr>
        <w:pStyle w:val="Heading2"/>
        <w:numPr>
          <w:ilvl w:val="0"/>
          <w:numId w:val="12"/>
        </w:numPr>
      </w:pPr>
      <w:r>
        <w:t>T- Governments</w:t>
      </w:r>
    </w:p>
    <w:p w14:paraId="5DB35877" w14:textId="2331AC07" w:rsidR="004F4869" w:rsidRDefault="004F4869" w:rsidP="004F4869">
      <w:pPr>
        <w:pStyle w:val="Heading4"/>
      </w:pPr>
      <w:r>
        <w:t>Interpretation- Debaters must defend the resolution resolved: The Appropriation of outer space by private entities is unjust.</w:t>
      </w:r>
    </w:p>
    <w:p w14:paraId="4455BB13" w14:textId="77777777" w:rsidR="004F4869" w:rsidRDefault="004F4869" w:rsidP="004F4869">
      <w:pPr>
        <w:pStyle w:val="Heading4"/>
      </w:pPr>
      <w:r>
        <w:t xml:space="preserve">Violation- </w:t>
      </w:r>
    </w:p>
    <w:p w14:paraId="27F6ACAF" w14:textId="77777777" w:rsidR="004F4869" w:rsidRPr="001279EC" w:rsidRDefault="004F4869" w:rsidP="004F4869">
      <w:proofErr w:type="spellStart"/>
      <w:r w:rsidRPr="00976A17">
        <w:rPr>
          <w:rStyle w:val="Style13ptBold"/>
        </w:rPr>
        <w:t>Bierson</w:t>
      </w:r>
      <w:proofErr w:type="spellEnd"/>
      <w:r w:rsidRPr="00976A17">
        <w:rPr>
          <w:rStyle w:val="Style13ptBold"/>
        </w:rPr>
        <w:t xml:space="preserve"> 21</w:t>
      </w:r>
      <w:r>
        <w:t xml:space="preserve">, Marshal </w:t>
      </w:r>
      <w:proofErr w:type="spellStart"/>
      <w:r>
        <w:t>Bierson</w:t>
      </w:r>
      <w:proofErr w:type="spellEnd"/>
      <w:r>
        <w:t xml:space="preserve">, Topic Analysis by Marshal </w:t>
      </w:r>
      <w:proofErr w:type="spellStart"/>
      <w:r>
        <w:t>Bierson</w:t>
      </w:r>
      <w:proofErr w:type="spellEnd"/>
      <w:r>
        <w:t>, Victory Briefs,</w:t>
      </w:r>
      <w:r w:rsidRPr="00F86CB9">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xml:space="preserve"> I have a pdf, r0w@n</w:t>
      </w:r>
    </w:p>
    <w:p w14:paraId="3D4B74D0" w14:textId="77777777" w:rsidR="004F4869" w:rsidRPr="00197260" w:rsidRDefault="004F4869" w:rsidP="004F4869">
      <w:pPr>
        <w:rPr>
          <w:sz w:val="14"/>
        </w:rPr>
      </w:pPr>
      <w:r w:rsidRPr="00197260">
        <w:rPr>
          <w:sz w:val="14"/>
        </w:rPr>
        <w:t>Normally this distinction between morality and justice does not matter very much. But this resolution is different. Why? Because most LD resolutions that use ‘justice’ as the evaluative term focus on government actions. Here are some examples from the last decade: • Resolved: Predictive policing is unjust. • Resolved: The United States’ use of targeted killing in foreign countries is unjust. • Resolved: Placing political conditions on humanitarian aid to foreign countries is unjust. This is significant. There is a sense of the word ‘justice’ where it just describes the proper ordering of government and society. This is the sense of the word that John Rawls uses in his famous quote: “Justice is the first virtue of social institutions, as truth is of systems of thought. A theory however elegant and economical must be rejected or revised if it is untrue; likewise laws and institutions no matter how efficient and well</w:t>
      </w:r>
      <w:r w:rsidRPr="00197260">
        <w:rPr>
          <w:rFonts w:ascii="Cambria Math" w:hAnsi="Cambria Math" w:cs="Cambria Math"/>
          <w:sz w:val="14"/>
        </w:rPr>
        <w:t>‑</w:t>
      </w:r>
      <w:r w:rsidRPr="00197260">
        <w:rPr>
          <w:sz w:val="14"/>
        </w:rPr>
        <w:t xml:space="preserve">arranged must be reformed or abolished if they are unjust.” But even if </w:t>
      </w:r>
      <w:r w:rsidRPr="00F86CB9">
        <w:rPr>
          <w:rStyle w:val="Emphasis"/>
          <w:highlight w:val="cyan"/>
        </w:rPr>
        <w:t>the difference between justice and morality is</w:t>
      </w:r>
      <w:r w:rsidRPr="00197260">
        <w:rPr>
          <w:sz w:val="14"/>
        </w:rPr>
        <w:t xml:space="preserve"> blurred when we talk about government action, it is </w:t>
      </w:r>
      <w:r w:rsidRPr="00F86CB9">
        <w:rPr>
          <w:rStyle w:val="Emphasis"/>
          <w:highlight w:val="cyan"/>
        </w:rPr>
        <w:t>quite clear</w:t>
      </w:r>
      <w:r w:rsidRPr="00197260">
        <w:rPr>
          <w:sz w:val="14"/>
        </w:rPr>
        <w:t xml:space="preserve"> (philosophically) </w:t>
      </w:r>
      <w:r w:rsidRPr="00F86CB9">
        <w:rPr>
          <w:rStyle w:val="Emphasis"/>
          <w:highlight w:val="cyan"/>
        </w:rPr>
        <w:t>when we talk about individual action</w:t>
      </w:r>
      <w:r w:rsidRPr="00197260">
        <w:rPr>
          <w:sz w:val="14"/>
        </w:rPr>
        <w:t xml:space="preserve">. And </w:t>
      </w:r>
      <w:r w:rsidRPr="00F86CB9">
        <w:rPr>
          <w:rStyle w:val="Emphasis"/>
          <w:highlight w:val="cyan"/>
        </w:rPr>
        <w:t>this resolution is about whether the action of an individual is unjust. The resolution is not asking ‘should governments ban the private appropriation of outer space.’ Rather, it is asking if individuals commit an injustice in appropriating outer space</w:t>
      </w:r>
      <w:r w:rsidRPr="00197260">
        <w:rPr>
          <w:sz w:val="14"/>
        </w:rPr>
        <w:t xml:space="preserve">. At camp, when teaching this resolution, some people read </w:t>
      </w:r>
      <w:r w:rsidRPr="00F86CB9">
        <w:rPr>
          <w:rStyle w:val="Emphasis"/>
          <w:highlight w:val="cyan"/>
        </w:rPr>
        <w:t>cases about how countries should ban the appropriation of outer space, or about how international law should prohibit such appropriation</w:t>
      </w:r>
      <w:r w:rsidRPr="00197260">
        <w:rPr>
          <w:sz w:val="14"/>
        </w:rPr>
        <w:t xml:space="preserve">. But those cases </w:t>
      </w:r>
      <w:r w:rsidRPr="00F86CB9">
        <w:rPr>
          <w:rStyle w:val="Emphasis"/>
          <w:highlight w:val="cyan"/>
        </w:rPr>
        <w:t>did not actually affirm the resolution. Just because the government should make something illegal, that does not mean the act is unjust before the government passes a law.</w:t>
      </w:r>
      <w:r w:rsidRPr="00197260">
        <w:rPr>
          <w:sz w:val="14"/>
        </w:rPr>
        <w:t xml:space="preserve"> It was a good idea for the government to ban driving on the left side of the road. But before the government passed a law one way or the other, there was nothing unjust about driving on the left. Similarly, it might be that </w:t>
      </w:r>
      <w:r w:rsidRPr="00F86CB9">
        <w:rPr>
          <w:rStyle w:val="Emphasis"/>
          <w:highlight w:val="cyan"/>
        </w:rPr>
        <w:t>the government should raise taxes. But that does not mean I’m doing anything unjust by not sending my untaxed income to the state</w:t>
      </w:r>
      <w:r w:rsidRPr="00197260">
        <w:rPr>
          <w:sz w:val="14"/>
        </w:rPr>
        <w:t xml:space="preserve">. To say an act is unjust is not the same thing as saying an act should be prohibited. It can be a good idea to pass laws against just acts 11 1 Topic Analysis by Marshall </w:t>
      </w:r>
      <w:proofErr w:type="spellStart"/>
      <w:r w:rsidRPr="00197260">
        <w:rPr>
          <w:sz w:val="14"/>
        </w:rPr>
        <w:t>Bierson</w:t>
      </w:r>
      <w:proofErr w:type="spellEnd"/>
      <w:r w:rsidRPr="00197260">
        <w:rPr>
          <w:sz w:val="14"/>
        </w:rPr>
        <w:t xml:space="preserve"> (like many driving regulations), and it can be a bad idea to pass laws against unjust acts (it is unjust to cheat on one’s spouse, but the government probably should not outlaw infidelity). While legality is connected with justice, it is not the same thing as justice. So, cases that say appropriation should be illegal, are not actually affirming the resolution. They don’t show that appropriation is unjust. 1.2.3 Arguments that Don’t Work This also means that many of the arguments people make on the resolution do not </w:t>
      </w:r>
      <w:proofErr w:type="spellStart"/>
      <w:r w:rsidRPr="00197260">
        <w:rPr>
          <w:sz w:val="14"/>
        </w:rPr>
        <w:t>actu</w:t>
      </w:r>
      <w:proofErr w:type="spellEnd"/>
      <w:r w:rsidRPr="00197260">
        <w:rPr>
          <w:rFonts w:ascii="Cambria Math" w:hAnsi="Cambria Math" w:cs="Cambria Math"/>
          <w:sz w:val="14"/>
        </w:rPr>
        <w:t>‑</w:t>
      </w:r>
      <w:r w:rsidRPr="00197260">
        <w:rPr>
          <w:sz w:val="14"/>
        </w:rPr>
        <w:t xml:space="preserve"> ally affirm or negate. For example, I saw many debaters at camp read cases about how the appropriation of outer space resources will contribute to inequality. The basic idea is that only the rich can spend money to acquire resources from outer space, and so such appropriation will mean that the rich get richer. But how does that show the appropriation of outer space resources is unjust? It might well give governments a reason to regulate, or even ban, the appropriation of outer space. But it does not seem to show the appropriation itself is unjust. Rather, what’s unjust is either the rich hoarding resources, or else the government allowing the rich a leg up over everyone else. Either way, it’s not the appropriation itself that is a problem. For example, imagine that Bill Gates goes and appropriate a meteor, and then sets it up so that the proceeds of the meteor fund a charitable trust that redistributes resources to the global poor. If the objection to appropriation was income inequality, then clearly this act of appropriation is fine. What this shows is that it was not the appropriation of outer space resources that was unjust, rather it is the excessive concentration of wealth. Another common argument I saw at camp was the argument that people appropriating outer space resources might lead to an arms race in space. Now, I think there are lots of problems with this argument, but the most fundamental problem is that even if it’s true, it’s not clear that it shows that anyone acts unjustly when appropriating outer space resources. Suppose I know that if I get a good job, it will make my neighbor jealous such that they will begin stealing. Do I act unjustly in getting a good job? No, my neighbor does. But generally, just because my behavior leads someone else to act unjustly, that does not mean that my act itself is unjust. As many philosophers have argued, justice is not a consequentialist value. Indeed, many philosophers have argued that justice is </w:t>
      </w:r>
      <w:proofErr w:type="spellStart"/>
      <w:r w:rsidRPr="00197260">
        <w:rPr>
          <w:sz w:val="14"/>
        </w:rPr>
        <w:t>fundamen</w:t>
      </w:r>
      <w:proofErr w:type="spellEnd"/>
      <w:r w:rsidRPr="00197260">
        <w:rPr>
          <w:rFonts w:ascii="Cambria Math" w:hAnsi="Cambria Math" w:cs="Cambria Math"/>
          <w:sz w:val="14"/>
        </w:rPr>
        <w:t>‑</w:t>
      </w:r>
      <w:r w:rsidRPr="00197260">
        <w:rPr>
          <w:sz w:val="14"/>
        </w:rPr>
        <w:t xml:space="preserve"> tally incompatible with utilitarianism. (The Stanford Encyclopedia of Philosophy article on 12 1 Topic Analysis by Marshall </w:t>
      </w:r>
      <w:proofErr w:type="spellStart"/>
      <w:r w:rsidRPr="00197260">
        <w:rPr>
          <w:sz w:val="14"/>
        </w:rPr>
        <w:t>Bierson</w:t>
      </w:r>
      <w:proofErr w:type="spellEnd"/>
      <w:r w:rsidRPr="00197260">
        <w:rPr>
          <w:sz w:val="14"/>
        </w:rPr>
        <w:t xml:space="preserve"> “Justice” has a whole subsection titled: 4.2 Utilitarian theories of justice: three prob</w:t>
      </w:r>
      <w:r w:rsidRPr="00197260">
        <w:rPr>
          <w:rFonts w:ascii="Cambria Math" w:hAnsi="Cambria Math" w:cs="Cambria Math"/>
          <w:sz w:val="14"/>
        </w:rPr>
        <w:t>‑</w:t>
      </w:r>
      <w:r w:rsidRPr="00197260">
        <w:rPr>
          <w:sz w:val="14"/>
        </w:rPr>
        <w:t xml:space="preserve"> </w:t>
      </w:r>
      <w:proofErr w:type="spellStart"/>
      <w:r w:rsidRPr="00197260">
        <w:rPr>
          <w:sz w:val="14"/>
        </w:rPr>
        <w:t>lems</w:t>
      </w:r>
      <w:proofErr w:type="spellEnd"/>
      <w:r w:rsidRPr="00197260">
        <w:rPr>
          <w:sz w:val="14"/>
        </w:rPr>
        <w:t xml:space="preserve">.) There might, indeed, be utilitarian reasons to think it’s a bad idea to appropriate resources from outer space. But even if such utilitarian reasons show that such </w:t>
      </w:r>
      <w:proofErr w:type="spellStart"/>
      <w:r w:rsidRPr="00197260">
        <w:rPr>
          <w:sz w:val="14"/>
        </w:rPr>
        <w:t>appro</w:t>
      </w:r>
      <w:proofErr w:type="spellEnd"/>
      <w:r w:rsidRPr="00197260">
        <w:rPr>
          <w:rFonts w:ascii="Cambria Math" w:hAnsi="Cambria Math" w:cs="Cambria Math"/>
          <w:sz w:val="14"/>
        </w:rPr>
        <w:t>‑</w:t>
      </w:r>
      <w:r w:rsidRPr="00197260">
        <w:rPr>
          <w:sz w:val="14"/>
        </w:rPr>
        <w:t xml:space="preserve"> </w:t>
      </w:r>
      <w:proofErr w:type="spellStart"/>
      <w:r w:rsidRPr="00197260">
        <w:rPr>
          <w:sz w:val="14"/>
        </w:rPr>
        <w:t>priation</w:t>
      </w:r>
      <w:proofErr w:type="spellEnd"/>
      <w:r w:rsidRPr="00197260">
        <w:rPr>
          <w:sz w:val="14"/>
        </w:rPr>
        <w:t xml:space="preserve"> is immoral, they don’t show its unjust. Why? Because those arguments don’t show that the act of appropriation itself wrongs anyone or violates any rights.</w:t>
      </w:r>
    </w:p>
    <w:p w14:paraId="12CD3518" w14:textId="77777777" w:rsidR="004F4869" w:rsidRPr="000940D1" w:rsidRDefault="004F4869" w:rsidP="004F4869"/>
    <w:p w14:paraId="657A91EA"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lastRenderedPageBreak/>
        <w:t>1] Semantics outweigh:</w:t>
      </w:r>
    </w:p>
    <w:p w14:paraId="2A3CA0B1"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A] Topicality is a constitutive rule of the activity and a basic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burden, they agreed to debate the topic when they came to the tournament </w:t>
      </w:r>
    </w:p>
    <w:p w14:paraId="72ED623E"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B] Jurisdiction -- you can’t vote affirmative if they haven’t affirmed </w:t>
      </w:r>
    </w:p>
    <w:p w14:paraId="17DECA5B"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C] It’s the only stasis point we know before the round so it controls the internal link to engagement, and there’s no way to use ground if debaters aren’t prepared to defend it.  </w:t>
      </w:r>
    </w:p>
    <w:p w14:paraId="5905B2D7" w14:textId="77777777" w:rsidR="004F4869" w:rsidRPr="004F4AF7" w:rsidRDefault="004F4869" w:rsidP="004F4869">
      <w:pPr>
        <w:rPr>
          <w:rFonts w:asciiTheme="minorHAnsi" w:hAnsiTheme="minorHAnsi" w:cstheme="minorHAnsi"/>
        </w:rPr>
      </w:pPr>
    </w:p>
    <w:p w14:paraId="4AAABB45"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2] Limits:</w:t>
      </w:r>
    </w:p>
    <w:p w14:paraId="12DF25C1"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A] Quantitative – there are tens of </w:t>
      </w:r>
      <w:proofErr w:type="spellStart"/>
      <w:r w:rsidRPr="004F4AF7">
        <w:rPr>
          <w:rFonts w:asciiTheme="minorHAnsi" w:eastAsia="MS Gothic" w:hAnsiTheme="minorHAnsi" w:cstheme="minorHAnsi"/>
          <w:b/>
          <w:iCs/>
          <w:sz w:val="26"/>
        </w:rPr>
        <w:t>of</w:t>
      </w:r>
      <w:proofErr w:type="spellEnd"/>
      <w:r w:rsidRPr="004F4AF7">
        <w:rPr>
          <w:rFonts w:asciiTheme="minorHAnsi" w:eastAsia="MS Gothic" w:hAnsiTheme="minorHAnsi" w:cstheme="minorHAnsi"/>
          <w:b/>
          <w:iCs/>
          <w:sz w:val="26"/>
        </w:rPr>
        <w:t xml:space="preserve"> thousands of </w:t>
      </w:r>
      <w:proofErr w:type="spellStart"/>
      <w:r w:rsidRPr="004F4AF7">
        <w:rPr>
          <w:rFonts w:asciiTheme="minorHAnsi" w:eastAsia="MS Gothic" w:hAnsiTheme="minorHAnsi" w:cstheme="minorHAnsi"/>
          <w:b/>
          <w:iCs/>
          <w:sz w:val="26"/>
        </w:rPr>
        <w:t>affs</w:t>
      </w:r>
      <w:proofErr w:type="spellEnd"/>
      <w:r w:rsidRPr="004F4AF7">
        <w:rPr>
          <w:rFonts w:asciiTheme="minorHAnsi" w:eastAsia="MS Gothic" w:hAnsiTheme="minorHAnsi" w:cstheme="minorHAnsi"/>
          <w:b/>
          <w:iCs/>
          <w:sz w:val="26"/>
        </w:rPr>
        <w:t xml:space="preserve"> because they can call anything that </w:t>
      </w:r>
      <w:r>
        <w:rPr>
          <w:rFonts w:asciiTheme="minorHAnsi" w:eastAsia="MS Gothic" w:hAnsiTheme="minorHAnsi" w:cstheme="minorHAnsi"/>
          <w:b/>
          <w:iCs/>
          <w:sz w:val="26"/>
        </w:rPr>
        <w:t>makes it harder for companies in space as turning away from appropriation</w:t>
      </w:r>
    </w:p>
    <w:p w14:paraId="15B80EDE"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B] Qualitative – they take away generic turns like </w:t>
      </w:r>
      <w:r>
        <w:rPr>
          <w:rFonts w:asciiTheme="minorHAnsi" w:eastAsia="MS Gothic" w:hAnsiTheme="minorHAnsi" w:cstheme="minorHAnsi"/>
          <w:b/>
          <w:iCs/>
          <w:sz w:val="26"/>
        </w:rPr>
        <w:t>appropriations good</w:t>
      </w:r>
      <w:r w:rsidRPr="004F4AF7">
        <w:rPr>
          <w:rFonts w:asciiTheme="minorHAnsi" w:eastAsia="MS Gothic" w:hAnsiTheme="minorHAnsi" w:cstheme="minorHAnsi"/>
          <w:b/>
          <w:iCs/>
          <w:sz w:val="26"/>
        </w:rPr>
        <w:t xml:space="preserve"> and functionally jettison "</w:t>
      </w:r>
      <w:r>
        <w:rPr>
          <w:rFonts w:asciiTheme="minorHAnsi" w:eastAsia="MS Gothic" w:hAnsiTheme="minorHAnsi" w:cstheme="minorHAnsi"/>
          <w:b/>
          <w:iCs/>
          <w:sz w:val="26"/>
        </w:rPr>
        <w:t>private entities</w:t>
      </w:r>
      <w:r w:rsidRPr="004F4AF7">
        <w:rPr>
          <w:rFonts w:asciiTheme="minorHAnsi" w:eastAsia="MS Gothic" w:hAnsiTheme="minorHAnsi" w:cstheme="minorHAnsi"/>
          <w:b/>
          <w:iCs/>
          <w:sz w:val="26"/>
        </w:rPr>
        <w:t xml:space="preserve">" from the topic, which shifts away from the core topic lit – also means there is no universal DA to spec </w:t>
      </w:r>
      <w:proofErr w:type="spellStart"/>
      <w:r w:rsidRPr="004F4AF7">
        <w:rPr>
          <w:rFonts w:asciiTheme="minorHAnsi" w:eastAsia="MS Gothic" w:hAnsiTheme="minorHAnsi" w:cstheme="minorHAnsi"/>
          <w:b/>
          <w:iCs/>
          <w:sz w:val="26"/>
        </w:rPr>
        <w:t>affs</w:t>
      </w:r>
      <w:proofErr w:type="spellEnd"/>
    </w:p>
    <w:p w14:paraId="511F2580" w14:textId="77777777" w:rsidR="004F4869" w:rsidRPr="004F4AF7" w:rsidRDefault="004F4869" w:rsidP="004F4869">
      <w:pPr>
        <w:rPr>
          <w:rFonts w:asciiTheme="minorHAnsi" w:eastAsia="Cambria" w:hAnsiTheme="minorHAnsi" w:cstheme="minorHAnsi"/>
        </w:rPr>
      </w:pPr>
    </w:p>
    <w:p w14:paraId="32EE8AF3"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3] TVA solves – read the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as advantage – most authors writing about </w:t>
      </w:r>
      <w:r>
        <w:rPr>
          <w:rFonts w:asciiTheme="minorHAnsi" w:eastAsia="MS Gothic" w:hAnsiTheme="minorHAnsi" w:cstheme="minorHAnsi"/>
          <w:b/>
          <w:iCs/>
          <w:sz w:val="26"/>
        </w:rPr>
        <w:t>space</w:t>
      </w:r>
      <w:r w:rsidRPr="004F4AF7">
        <w:rPr>
          <w:rFonts w:asciiTheme="minorHAnsi" w:eastAsia="MS Gothic" w:hAnsiTheme="minorHAnsi" w:cstheme="minorHAnsi"/>
          <w:b/>
          <w:iCs/>
          <w:sz w:val="26"/>
        </w:rPr>
        <w:t xml:space="preserve"> policy talk about lots of different types</w:t>
      </w:r>
    </w:p>
    <w:p w14:paraId="045551E4" w14:textId="77777777" w:rsidR="004F4869" w:rsidRPr="004F4AF7" w:rsidRDefault="004F4869" w:rsidP="004F4869">
      <w:pPr>
        <w:rPr>
          <w:rFonts w:asciiTheme="minorHAnsi" w:eastAsia="Cambria" w:hAnsiTheme="minorHAnsi" w:cstheme="minorHAnsi"/>
        </w:rPr>
      </w:pPr>
    </w:p>
    <w:p w14:paraId="5833417D"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4] No PICs offense – potential neg abuse doesn’t justify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abuse because that would permit infinite 1AC abuse</w:t>
      </w:r>
    </w:p>
    <w:p w14:paraId="416431F3" w14:textId="77777777" w:rsidR="004F4869" w:rsidRPr="004F4AF7" w:rsidRDefault="004F4869" w:rsidP="004F4869">
      <w:pPr>
        <w:rPr>
          <w:rFonts w:asciiTheme="minorHAnsi" w:eastAsia="Cambria" w:hAnsiTheme="minorHAnsi" w:cstheme="minorHAnsi"/>
        </w:rPr>
      </w:pPr>
    </w:p>
    <w:p w14:paraId="3BDD1371"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D] Paradigm Issues – </w:t>
      </w:r>
    </w:p>
    <w:p w14:paraId="2B3F9990" w14:textId="77777777" w:rsidR="004F4869" w:rsidRPr="004F4AF7" w:rsidRDefault="004F4869" w:rsidP="004F4869">
      <w:pPr>
        <w:rPr>
          <w:rFonts w:asciiTheme="minorHAnsi" w:eastAsia="Cambria" w:hAnsiTheme="minorHAnsi" w:cstheme="minorHAnsi"/>
        </w:rPr>
      </w:pPr>
    </w:p>
    <w:p w14:paraId="41F2F60A"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lastRenderedPageBreak/>
        <w:t>1] T is DTD – A] their abusive advocacy skewed the debate from the start B] DTA is incoherent because we indict their advocacy</w:t>
      </w:r>
    </w:p>
    <w:p w14:paraId="20D5B779"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2] Comes before 1AR theory -- A] If we had to be abusive it’s because it was impossible to engage their </w:t>
      </w:r>
      <w:proofErr w:type="spellStart"/>
      <w:r w:rsidRPr="004F4AF7">
        <w:rPr>
          <w:rFonts w:asciiTheme="minorHAnsi" w:eastAsia="MS Gothic" w:hAnsiTheme="minorHAnsi" w:cstheme="minorHAnsi"/>
          <w:b/>
          <w:iCs/>
          <w:sz w:val="26"/>
        </w:rPr>
        <w:t>aff</w:t>
      </w:r>
      <w:proofErr w:type="spellEnd"/>
      <w:r w:rsidRPr="004F4AF7">
        <w:rPr>
          <w:rFonts w:asciiTheme="minorHAnsi" w:eastAsia="MS Gothic" w:hAnsiTheme="minorHAnsi" w:cstheme="minorHAnsi"/>
          <w:b/>
          <w:iCs/>
          <w:sz w:val="26"/>
        </w:rPr>
        <w:t xml:space="preserve"> B] T outweighs on scope because their abuse affected every speech that came after the 1AC C] Topic norms outweigh on urgency – we only have a few months to set them</w:t>
      </w:r>
    </w:p>
    <w:p w14:paraId="41EC6EA1" w14:textId="77777777" w:rsidR="004F4869" w:rsidRPr="004F4AF7"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3] Use competing </w:t>
      </w:r>
      <w:proofErr w:type="spellStart"/>
      <w:r w:rsidRPr="004F4AF7">
        <w:rPr>
          <w:rFonts w:asciiTheme="minorHAnsi" w:eastAsia="MS Gothic" w:hAnsiTheme="minorHAnsi" w:cstheme="minorHAnsi"/>
          <w:b/>
          <w:iCs/>
          <w:sz w:val="26"/>
        </w:rPr>
        <w:t>interps</w:t>
      </w:r>
      <w:proofErr w:type="spellEnd"/>
      <w:r w:rsidRPr="004F4AF7">
        <w:rPr>
          <w:rFonts w:asciiTheme="minorHAnsi" w:eastAsia="MS Gothic" w:hAnsiTheme="minorHAnsi" w:cstheme="minorHAnsi"/>
          <w:b/>
          <w:iCs/>
          <w:sz w:val="26"/>
        </w:rPr>
        <w:t xml:space="preserve"> on T – A] topicality is a yes/no question, you can’t be reasonably topical B] only our </w:t>
      </w:r>
      <w:proofErr w:type="spellStart"/>
      <w:r w:rsidRPr="004F4AF7">
        <w:rPr>
          <w:rFonts w:asciiTheme="minorHAnsi" w:eastAsia="MS Gothic" w:hAnsiTheme="minorHAnsi" w:cstheme="minorHAnsi"/>
          <w:b/>
          <w:iCs/>
          <w:sz w:val="26"/>
        </w:rPr>
        <w:t>interp</w:t>
      </w:r>
      <w:proofErr w:type="spellEnd"/>
      <w:r w:rsidRPr="004F4AF7">
        <w:rPr>
          <w:rFonts w:asciiTheme="minorHAnsi" w:eastAsia="MS Gothic" w:hAnsiTheme="minorHAnsi" w:cstheme="minorHAnsi"/>
          <w:b/>
          <w:iCs/>
          <w:sz w:val="26"/>
        </w:rPr>
        <w:t xml:space="preserve"> sets norms -- reasonability is arbitrary and invites judge intervention C] reasonability causes a race to the bottom of questionable argumentation</w:t>
      </w:r>
    </w:p>
    <w:p w14:paraId="54E12E20" w14:textId="6F40C77B" w:rsidR="004F4869" w:rsidRPr="004F4869" w:rsidRDefault="004F4869" w:rsidP="004F4869">
      <w:pPr>
        <w:keepNext/>
        <w:keepLines/>
        <w:spacing w:before="40" w:after="0"/>
        <w:outlineLvl w:val="3"/>
        <w:rPr>
          <w:rFonts w:asciiTheme="minorHAnsi" w:eastAsia="MS Gothic" w:hAnsiTheme="minorHAnsi" w:cstheme="minorHAnsi"/>
          <w:b/>
          <w:iCs/>
          <w:sz w:val="26"/>
        </w:rPr>
      </w:pPr>
      <w:r w:rsidRPr="004F4AF7">
        <w:rPr>
          <w:rFonts w:asciiTheme="minorHAnsi" w:eastAsia="MS Gothic" w:hAnsiTheme="minorHAnsi" w:cstheme="minorHAnsi"/>
          <w:b/>
          <w:iCs/>
          <w:sz w:val="26"/>
        </w:rPr>
        <w:t xml:space="preserve">4] No RVIs – A] Forcing the 1NC to go all in on the shell kills substance education and neg </w:t>
      </w:r>
      <w:proofErr w:type="spellStart"/>
      <w:r w:rsidRPr="004F4AF7">
        <w:rPr>
          <w:rFonts w:asciiTheme="minorHAnsi" w:eastAsia="MS Gothic" w:hAnsiTheme="minorHAnsi" w:cstheme="minorHAnsi"/>
          <w:b/>
          <w:iCs/>
          <w:sz w:val="26"/>
        </w:rPr>
        <w:t>strat</w:t>
      </w:r>
      <w:proofErr w:type="spellEnd"/>
      <w:r w:rsidRPr="004F4AF7">
        <w:rPr>
          <w:rFonts w:asciiTheme="minorHAnsi" w:eastAsia="MS Gothic" w:hAnsiTheme="minorHAnsi" w:cstheme="minorHAnsi"/>
          <w:b/>
          <w:iCs/>
          <w:sz w:val="26"/>
        </w:rPr>
        <w:t xml:space="preserve"> B] discourages checking real abuse C] Encourages baiting – outweighs because if the shell is frivolous, they can beat it quickly </w:t>
      </w:r>
    </w:p>
    <w:p w14:paraId="03CA4874" w14:textId="2FDEFC1D" w:rsidR="006C54FE" w:rsidRPr="004C1BAA" w:rsidRDefault="004F4869" w:rsidP="006C54FE">
      <w:pPr>
        <w:pStyle w:val="Heading2"/>
      </w:pPr>
      <w:r>
        <w:lastRenderedPageBreak/>
        <w:t>2</w:t>
      </w:r>
      <w:r w:rsidR="006C54FE">
        <w:t>- Daoism</w:t>
      </w:r>
      <w:r>
        <w:t xml:space="preserve"> K</w:t>
      </w:r>
    </w:p>
    <w:p w14:paraId="024A42A4" w14:textId="77777777" w:rsidR="006C54FE" w:rsidRPr="004C1BAA" w:rsidRDefault="006C54FE" w:rsidP="006C54FE">
      <w:pPr>
        <w:pStyle w:val="Heading4"/>
        <w:rPr>
          <w:rFonts w:asciiTheme="majorHAnsi" w:hAnsiTheme="majorHAnsi" w:cstheme="majorHAnsi"/>
        </w:rPr>
      </w:pPr>
      <w:r w:rsidRPr="004C1BAA">
        <w:rPr>
          <w:rFonts w:asciiTheme="majorHAnsi" w:hAnsiTheme="majorHAnsi" w:cstheme="majorHAnsi"/>
        </w:rPr>
        <w:t>Welcome to the realm of desire. Society controls desires- forgetting these structures overwhelms the language barrier that makes all other reformation fail. Thus the role of the ballot is to overwhelm desire.</w:t>
      </w:r>
    </w:p>
    <w:p w14:paraId="75EB3F67" w14:textId="77777777" w:rsidR="006C54FE" w:rsidRPr="004C1BAA" w:rsidRDefault="006C54FE" w:rsidP="006C54FE">
      <w:pPr>
        <w:rPr>
          <w:rFonts w:asciiTheme="majorHAnsi" w:hAnsiTheme="majorHAnsi" w:cstheme="majorHAnsi"/>
        </w:rPr>
      </w:pPr>
      <w:r w:rsidRPr="004C1BAA">
        <w:rPr>
          <w:rFonts w:asciiTheme="majorHAnsi" w:hAnsiTheme="majorHAnsi" w:cstheme="majorHAnsi"/>
        </w:rPr>
        <w:t xml:space="preserve">Hansen, </w:t>
      </w:r>
      <w:r w:rsidRPr="004C1BAA">
        <w:rPr>
          <w:rStyle w:val="Style13ptBold"/>
          <w:rFonts w:asciiTheme="majorHAnsi" w:hAnsiTheme="majorHAnsi" w:cstheme="majorHAnsi"/>
        </w:rPr>
        <w:t>Chad, 3</w:t>
      </w:r>
      <w:r w:rsidRPr="004C1BAA">
        <w:rPr>
          <w:rFonts w:asciiTheme="majorHAnsi" w:hAnsiTheme="majorHAnsi" w:cstheme="majorHAnsi"/>
        </w:rPr>
        <w:t>, Daoism (Stanford Encyclopedia of Philosophy), No Publication, 2-19-2003, DOA: 9-4-2021, https://plato.stanford.edu/entries/daoism/, r0w@n</w:t>
      </w:r>
    </w:p>
    <w:p w14:paraId="5CEC4A9B" w14:textId="77777777" w:rsidR="006C54FE" w:rsidRPr="004C1BAA" w:rsidRDefault="006C54FE" w:rsidP="006C54FE">
      <w:pPr>
        <w:rPr>
          <w:rFonts w:asciiTheme="majorHAnsi" w:hAnsiTheme="majorHAnsi" w:cstheme="majorHAnsi"/>
          <w:sz w:val="16"/>
        </w:rPr>
      </w:pPr>
      <w:r w:rsidRPr="004C1BAA">
        <w:rPr>
          <w:rFonts w:asciiTheme="majorHAnsi" w:hAnsiTheme="majorHAnsi" w:cstheme="majorHAnsi"/>
          <w:sz w:val="16"/>
        </w:rPr>
        <w:t xml:space="preserve">With the importation of Indo-European Buddhism from India, </w:t>
      </w:r>
      <w:proofErr w:type="spellStart"/>
      <w:r w:rsidRPr="004C1BAA">
        <w:rPr>
          <w:rFonts w:asciiTheme="majorHAnsi" w:hAnsiTheme="majorHAnsi" w:cstheme="majorHAnsi"/>
          <w:sz w:val="16"/>
        </w:rPr>
        <w:t>wu-wei</w:t>
      </w:r>
      <w:proofErr w:type="spellEnd"/>
      <w:r w:rsidRPr="004C1BAA">
        <w:rPr>
          <w:rFonts w:asciiTheme="majorHAnsi" w:hAnsiTheme="majorHAnsi" w:cstheme="majorHAnsi"/>
          <w:sz w:val="16"/>
        </w:rPr>
        <w:t xml:space="preserve">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(Kang have-</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took the denial of the slogan as his scholarly name. 9.5 </w:t>
      </w:r>
      <w:proofErr w:type="spellStart"/>
      <w:r w:rsidRPr="004C1BAA">
        <w:rPr>
          <w:rFonts w:asciiTheme="majorHAnsi" w:hAnsiTheme="majorHAnsi" w:cstheme="majorHAnsi"/>
          <w:sz w:val="16"/>
        </w:rPr>
        <w:t>Pusimplicity</w:t>
      </w:r>
      <w:proofErr w:type="spellEnd"/>
      <w:r w:rsidRPr="004C1BAA">
        <w:rPr>
          <w:rFonts w:asciiTheme="majorHAnsi" w:hAnsiTheme="majorHAnsi" w:cstheme="majorHAnsi"/>
          <w:sz w:val="16"/>
        </w:rPr>
        <w:t xml:space="preserve"> (Pre-linguistic Purity) </w:t>
      </w:r>
      <w:r w:rsidRPr="004C1BAA">
        <w:rPr>
          <w:rFonts w:asciiTheme="majorHAnsi" w:hAnsiTheme="majorHAnsi" w:cstheme="majorHAnsi"/>
          <w:sz w:val="16"/>
        </w:rPr>
        <w:t>樸</w:t>
      </w:r>
      <w:r w:rsidRPr="004C1BAA">
        <w:rPr>
          <w:rFonts w:asciiTheme="majorHAnsi" w:hAnsiTheme="majorHAnsi" w:cstheme="majorHAnsi"/>
          <w:sz w:val="16"/>
        </w:rPr>
        <w:t xml:space="preserve"> The Daoist “primitivist” ideal as expressed mainly in the Laozi. It metaphorically represents the result of forgetting </w:t>
      </w:r>
      <w:proofErr w:type="spellStart"/>
      <w:r w:rsidRPr="004C1BAA">
        <w:rPr>
          <w:rFonts w:asciiTheme="majorHAnsi" w:hAnsiTheme="majorHAnsi" w:cstheme="majorHAnsi"/>
          <w:sz w:val="16"/>
        </w:rPr>
        <w:t>mingnames</w:t>
      </w:r>
      <w:proofErr w:type="spellEnd"/>
      <w:r w:rsidRPr="004C1BAA">
        <w:rPr>
          <w:rFonts w:asciiTheme="majorHAnsi" w:hAnsiTheme="majorHAnsi" w:cstheme="majorHAnsi"/>
          <w:sz w:val="16"/>
        </w:rPr>
        <w:t xml:space="preserve"> and desires</w:t>
      </w:r>
      <w:r w:rsidRPr="004C1BAA">
        <w:rPr>
          <w:rStyle w:val="Emphasis"/>
          <w:rFonts w:asciiTheme="majorHAnsi" w:hAnsiTheme="majorHAnsi" w:cstheme="majorHAnsi"/>
        </w:rPr>
        <w:t xml:space="preserve"> </w:t>
      </w:r>
      <w:r w:rsidRPr="004C1BAA">
        <w:rPr>
          <w:rFonts w:asciiTheme="majorHAnsi" w:hAnsiTheme="majorHAnsi" w:cstheme="majorHAnsi"/>
          <w:sz w:val="16"/>
        </w:rPr>
        <w:t>(See Wu-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4C1BAA">
        <w:rPr>
          <w:rStyle w:val="Emphasis"/>
          <w:rFonts w:asciiTheme="majorHAnsi" w:hAnsiTheme="majorHAnsi" w:cstheme="majorHAnsi"/>
          <w:highlight w:val="cyan"/>
        </w:rPr>
        <w:t xml:space="preserve"> socially constructed distinctions (institutions) control us by controlling our desires. When societies adopt </w:t>
      </w:r>
      <w:r w:rsidRPr="004C1BAA">
        <w:rPr>
          <w:rFonts w:asciiTheme="majorHAnsi" w:hAnsiTheme="majorHAnsi" w:cstheme="majorHAnsi"/>
          <w:sz w:val="16"/>
        </w:rPr>
        <w:t xml:space="preserve">names or terms, </w:t>
      </w:r>
      <w:r w:rsidRPr="004C1BAA">
        <w:rPr>
          <w:rStyle w:val="Emphasis"/>
          <w:rFonts w:asciiTheme="majorHAnsi" w:hAnsiTheme="majorHAnsi" w:cstheme="majorHAnsi"/>
          <w:highlight w:val="cyan"/>
        </w:rPr>
        <w:t xml:space="preserve">it does so </w:t>
      </w:r>
      <w:r w:rsidRPr="004C1BAA">
        <w:rPr>
          <w:rFonts w:asciiTheme="majorHAnsi" w:hAnsiTheme="majorHAnsi" w:cstheme="majorHAnsi"/>
          <w:sz w:val="16"/>
        </w:rPr>
        <w:t>in order</w:t>
      </w:r>
      <w:r w:rsidRPr="004C1BAA">
        <w:rPr>
          <w:rStyle w:val="Emphasis"/>
          <w:rFonts w:asciiTheme="majorHAnsi" w:hAnsiTheme="majorHAnsi" w:cstheme="majorHAnsi"/>
          <w:highlight w:val="cyan"/>
        </w:rPr>
        <w:t xml:space="preserve"> to </w:t>
      </w:r>
      <w:r w:rsidRPr="004C1BAA">
        <w:rPr>
          <w:rFonts w:asciiTheme="majorHAnsi" w:hAnsiTheme="majorHAnsi" w:cstheme="majorHAnsi"/>
          <w:sz w:val="16"/>
        </w:rPr>
        <w:t>instill and</w:t>
      </w:r>
      <w:r w:rsidRPr="004C1BAA">
        <w:rPr>
          <w:rStyle w:val="Emphasis"/>
          <w:rFonts w:asciiTheme="majorHAnsi" w:hAnsiTheme="majorHAnsi" w:cstheme="majorHAnsi"/>
          <w:highlight w:val="cyan"/>
        </w:rPr>
        <w:t xml:space="preserve"> regulate desires for one of the pair created by the name-induced distinction. </w:t>
      </w:r>
      <w:r w:rsidRPr="004C1BAA">
        <w:rPr>
          <w:rFonts w:asciiTheme="majorHAnsi" w:hAnsiTheme="majorHAnsi" w:cstheme="majorHAnsi"/>
          <w:sz w:val="16"/>
        </w:rPr>
        <w:t>Thus</w:t>
      </w:r>
      <w:r w:rsidRPr="004C1BAA">
        <w:rPr>
          <w:rStyle w:val="Emphasis"/>
          <w:rFonts w:asciiTheme="majorHAnsi" w:hAnsiTheme="majorHAnsi" w:cstheme="majorHAnsi"/>
          <w:highlight w:val="cyan"/>
        </w:rPr>
        <w:t xml:space="preserve"> Daoist forgetting requires forgetting names and distinctions, but in doing so, frees itself from the socially induced, unnatural desires that cause strife and unhappiness in society</w:t>
      </w:r>
      <w:r w:rsidRPr="004C1BAA">
        <w:rPr>
          <w:rFonts w:asciiTheme="majorHAnsi" w:hAnsiTheme="majorHAnsi" w:cstheme="majorHAnsi"/>
          <w:sz w:val="16"/>
        </w:rPr>
        <w:t xml:space="preserve"> (e.g. status, rare objects, fame, authority). Hence: “The Nameless uncarved block thus amounts to freedom from desire.” (</w:t>
      </w:r>
      <w:proofErr w:type="spellStart"/>
      <w:r w:rsidRPr="004C1BAA">
        <w:rPr>
          <w:rFonts w:asciiTheme="majorHAnsi" w:hAnsiTheme="majorHAnsi" w:cstheme="majorHAnsi"/>
          <w:sz w:val="16"/>
        </w:rPr>
        <w:t>Daode</w:t>
      </w:r>
      <w:proofErr w:type="spellEnd"/>
      <w:r w:rsidRPr="004C1BAA">
        <w:rPr>
          <w:rFonts w:asciiTheme="majorHAnsi" w:hAnsiTheme="majorHAnsi" w:cstheme="majorHAnsi"/>
          <w:sz w:val="16"/>
        </w:rPr>
        <w:t xml:space="preserv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6FF6F459" w14:textId="77777777" w:rsidR="006C54FE" w:rsidRPr="004C1BAA" w:rsidRDefault="006C54FE" w:rsidP="006C54FE">
      <w:pPr>
        <w:pStyle w:val="Heading4"/>
        <w:rPr>
          <w:rFonts w:asciiTheme="majorHAnsi" w:hAnsiTheme="majorHAnsi" w:cstheme="majorHAnsi"/>
        </w:rPr>
      </w:pPr>
      <w:r w:rsidRPr="004C1BAA">
        <w:rPr>
          <w:rFonts w:asciiTheme="majorHAnsi" w:hAnsiTheme="majorHAnsi" w:cstheme="majorHAnsi"/>
        </w:rPr>
        <w:t xml:space="preserve">Space is just another victim of temporal </w:t>
      </w:r>
      <w:proofErr w:type="spellStart"/>
      <w:r w:rsidRPr="004C1BAA">
        <w:rPr>
          <w:rFonts w:asciiTheme="majorHAnsi" w:hAnsiTheme="majorHAnsi" w:cstheme="majorHAnsi"/>
        </w:rPr>
        <w:t>staticizing</w:t>
      </w:r>
      <w:proofErr w:type="spellEnd"/>
      <w:r w:rsidRPr="004C1BAA">
        <w:rPr>
          <w:rFonts w:asciiTheme="majorHAnsi" w:hAnsiTheme="majorHAnsi" w:cstheme="majorHAnsi"/>
        </w:rPr>
        <w:t xml:space="preserve"> reification-–outdated desire structures get replaced and the world keeps moving on– </w:t>
      </w:r>
      <w:proofErr w:type="spellStart"/>
      <w:r w:rsidRPr="004C1BAA">
        <w:rPr>
          <w:rFonts w:asciiTheme="majorHAnsi" w:hAnsiTheme="majorHAnsi" w:cstheme="majorHAnsi"/>
        </w:rPr>
        <w:t>gotta</w:t>
      </w:r>
      <w:proofErr w:type="spellEnd"/>
      <w:r w:rsidRPr="004C1BAA">
        <w:rPr>
          <w:rFonts w:asciiTheme="majorHAnsi" w:hAnsiTheme="majorHAnsi" w:cstheme="majorHAnsi"/>
        </w:rPr>
        <w:t xml:space="preserve"> change your argument or you’ll lose the uniqueness debate</w:t>
      </w:r>
    </w:p>
    <w:p w14:paraId="7008E494" w14:textId="77777777" w:rsidR="006C54FE" w:rsidRPr="004C1BAA" w:rsidRDefault="006C54FE" w:rsidP="006C54FE">
      <w:pPr>
        <w:rPr>
          <w:rFonts w:asciiTheme="majorHAnsi" w:hAnsiTheme="majorHAnsi" w:cstheme="majorHAnsi"/>
        </w:rPr>
      </w:pPr>
      <w:r w:rsidRPr="004C1BAA">
        <w:rPr>
          <w:rFonts w:asciiTheme="majorHAnsi" w:hAnsiTheme="majorHAnsi" w:cstheme="majorHAnsi"/>
        </w:rPr>
        <w:t xml:space="preserve">Andrea </w:t>
      </w:r>
      <w:r w:rsidRPr="004C1BAA">
        <w:rPr>
          <w:rStyle w:val="Style13ptBold"/>
          <w:rFonts w:asciiTheme="majorHAnsi" w:hAnsiTheme="majorHAnsi" w:cstheme="majorHAnsi"/>
        </w:rPr>
        <w:t>Rinaldi, 16</w:t>
      </w:r>
      <w:r w:rsidRPr="004C1BAA">
        <w:rPr>
          <w:rFonts w:asciiTheme="majorHAnsi" w:hAnsiTheme="majorHAnsi" w:cstheme="majorHAnsi"/>
        </w:rPr>
        <w:t>, Research in space: in search of meaning: Life science research aboard the International Space Station has come under scrutiny for its costs and apparent lack of returns, PubMed Central (PMC), 7/11/16, DOA: 12-14-2021, https://www.ncbi.nlm.nih.gov/pmc/articles/PMC4967952/, r0w@n</w:t>
      </w:r>
    </w:p>
    <w:p w14:paraId="2035F17C" w14:textId="77777777" w:rsidR="006C54FE" w:rsidRPr="004C1BAA" w:rsidRDefault="006C54FE" w:rsidP="006C54FE">
      <w:pPr>
        <w:rPr>
          <w:rFonts w:asciiTheme="majorHAnsi" w:hAnsiTheme="majorHAnsi" w:cstheme="majorHAnsi"/>
          <w:sz w:val="16"/>
        </w:rPr>
      </w:pPr>
      <w:r w:rsidRPr="004C1BAA">
        <w:rPr>
          <w:rStyle w:val="Emphasis"/>
          <w:rFonts w:asciiTheme="majorHAnsi" w:hAnsiTheme="majorHAnsi" w:cstheme="majorHAnsi"/>
          <w:highlight w:val="cyan"/>
        </w:rPr>
        <w:t>Humans have been going into space</w:t>
      </w:r>
      <w:r w:rsidRPr="004C1BAA">
        <w:rPr>
          <w:rFonts w:asciiTheme="majorHAnsi" w:hAnsiTheme="majorHAnsi" w:cstheme="majorHAnsi"/>
          <w:sz w:val="16"/>
        </w:rPr>
        <w:t xml:space="preserve"> for a number of reasons: to “beat the other side” during the Cold War</w:t>
      </w:r>
      <w:r w:rsidRPr="004C1BAA">
        <w:rPr>
          <w:rStyle w:val="Emphasis"/>
          <w:rFonts w:asciiTheme="majorHAnsi" w:hAnsiTheme="majorHAnsi" w:cstheme="majorHAnsi"/>
          <w:highlight w:val="cyan"/>
        </w:rPr>
        <w:t>, out of curiosity, to make the first tentative steps into the great beyond or simply “because it's there”</w:t>
      </w:r>
      <w:r w:rsidRPr="004C1BAA">
        <w:rPr>
          <w:rFonts w:asciiTheme="majorHAnsi" w:hAnsiTheme="majorHAnsi" w:cstheme="majorHAnsi"/>
          <w:sz w:val="16"/>
        </w:rPr>
        <w:t xml:space="preserve">. Yet, </w:t>
      </w:r>
      <w:r w:rsidRPr="004C1BAA">
        <w:rPr>
          <w:rStyle w:val="Emphasis"/>
          <w:rFonts w:asciiTheme="majorHAnsi" w:hAnsiTheme="majorHAnsi" w:cstheme="majorHAnsi"/>
          <w:highlight w:val="cyan"/>
        </w:rPr>
        <w:t>to justify continued or even a permanent presence of humans in space now requires better arguments</w:t>
      </w:r>
      <w:r w:rsidRPr="004C1BAA">
        <w:rPr>
          <w:rFonts w:asciiTheme="majorHAnsi" w:hAnsiTheme="majorHAnsi" w:cstheme="majorHAnsi"/>
          <w:sz w:val="16"/>
        </w:rPr>
        <w:t xml:space="preserve">: the aggressive space </w:t>
      </w:r>
      <w:proofErr w:type="spellStart"/>
      <w:r w:rsidRPr="004C1BAA">
        <w:rPr>
          <w:rFonts w:asciiTheme="majorHAnsi" w:hAnsiTheme="majorHAnsi" w:cstheme="majorHAnsi"/>
          <w:sz w:val="16"/>
        </w:rPr>
        <w:t>programmes</w:t>
      </w:r>
      <w:proofErr w:type="spellEnd"/>
      <w:r w:rsidRPr="004C1BAA">
        <w:rPr>
          <w:rFonts w:asciiTheme="majorHAnsi" w:hAnsiTheme="majorHAnsi" w:cstheme="majorHAnsi"/>
          <w:sz w:val="16"/>
        </w:rPr>
        <w:t xml:space="preserve"> by China and India, for instance, serve to demonstrate their advanced financial, technological and organizational capacity and international prestige. Private companies are now exploring ways to get humans off the planet for commercial reasons and the military has always had a long‐standing interest in heaving material and humans into orbit. … scientific research was put forward as a major argument for establishing a permanent presence of humans in space… </w:t>
      </w:r>
      <w:r w:rsidRPr="004C1BAA">
        <w:rPr>
          <w:rStyle w:val="Emphasis"/>
          <w:rFonts w:asciiTheme="majorHAnsi" w:hAnsiTheme="majorHAnsi" w:cstheme="majorHAnsi"/>
          <w:highlight w:val="cyan"/>
        </w:rPr>
        <w:t>When the first components of the International Space Station (ISS) were launched into orbit in 1998, scientific research was put forward as a major argument for establishing a permanent presence of humans in space</w:t>
      </w:r>
      <w:r w:rsidRPr="004C1BAA">
        <w:rPr>
          <w:rFonts w:asciiTheme="majorHAnsi" w:hAnsiTheme="majorHAnsi" w:cstheme="majorHAnsi"/>
          <w:sz w:val="16"/>
        </w:rPr>
        <w:t xml:space="preserve">; the ISS was soon expanded with several laboratory modules to conduct a wide range of experiments in microgravity (Fig ​(Fig1).1). However, at a time of prolonged financial and political crisis, the future of science in space is uncertain. </w:t>
      </w:r>
      <w:r w:rsidRPr="004C1BAA">
        <w:rPr>
          <w:rStyle w:val="Emphasis"/>
          <w:rFonts w:asciiTheme="majorHAnsi" w:hAnsiTheme="majorHAnsi" w:cstheme="majorHAnsi"/>
          <w:highlight w:val="cyan"/>
        </w:rPr>
        <w:t xml:space="preserve">Intangibles such as “inspirational value” and “motivation for educational excellence” are no longer </w:t>
      </w:r>
      <w:r w:rsidRPr="004C1BAA">
        <w:rPr>
          <w:rStyle w:val="Emphasis"/>
          <w:rFonts w:asciiTheme="majorHAnsi" w:hAnsiTheme="majorHAnsi" w:cstheme="majorHAnsi"/>
          <w:highlight w:val="cyan"/>
        </w:rPr>
        <w:lastRenderedPageBreak/>
        <w:t>sufficient to spur significant investments if the results from the ISS laboratories are neither scientifically relevant nor applicable to use on Earth</w:t>
      </w:r>
      <w:r w:rsidRPr="004C1BAA">
        <w:rPr>
          <w:rFonts w:asciiTheme="majorHAnsi" w:hAnsiTheme="majorHAnsi" w:cstheme="majorHAnsi"/>
          <w:sz w:val="16"/>
        </w:rPr>
        <w:t>. The US administration has recently proposed to extend ISS operations until 2024, but given the current strained relations with Russia—which plays a vital role in transporting astronauts and materials to and from the ISS through its Soyuz capsules—even access is getting precarious. In the light of these and other problems, research in space needs to refocus its aims and rethink its role. Figure 1 International Space Station First launched in 1998, and continuously inhabited since November 2000, ISS is a joint project among five participating space agencies: NASA, ESA, Canadian Space Agency, Russian Federal Space Agency (</w:t>
      </w:r>
      <w:proofErr w:type="spellStart"/>
      <w:r w:rsidRPr="004C1BAA">
        <w:rPr>
          <w:rFonts w:asciiTheme="majorHAnsi" w:hAnsiTheme="majorHAnsi" w:cstheme="majorHAnsi"/>
          <w:sz w:val="16"/>
        </w:rPr>
        <w:t>Roscosmos</w:t>
      </w:r>
      <w:proofErr w:type="spellEnd"/>
      <w:r w:rsidRPr="004C1BAA">
        <w:rPr>
          <w:rFonts w:asciiTheme="majorHAnsi" w:hAnsiTheme="majorHAnsi" w:cstheme="majorHAnsi"/>
          <w:sz w:val="16"/>
        </w:rPr>
        <w:t xml:space="preserve">) and Japan Aerospace </w:t>
      </w:r>
      <w:proofErr w:type="spellStart"/>
      <w:r w:rsidRPr="004C1BAA">
        <w:rPr>
          <w:rFonts w:asciiTheme="majorHAnsi" w:hAnsiTheme="majorHAnsi" w:cstheme="majorHAnsi"/>
          <w:sz w:val="16"/>
        </w:rPr>
        <w:t>eXploration</w:t>
      </w:r>
      <w:proofErr w:type="spellEnd"/>
      <w:r w:rsidRPr="004C1BAA">
        <w:rPr>
          <w:rFonts w:asciiTheme="majorHAnsi" w:hAnsiTheme="majorHAnsi" w:cstheme="majorHAnsi"/>
          <w:sz w:val="16"/>
        </w:rPr>
        <w:t xml:space="preserve"> Agency (JAXA). Credit: ESA.</w:t>
      </w:r>
    </w:p>
    <w:p w14:paraId="507DF54B" w14:textId="77777777" w:rsidR="006C54FE" w:rsidRPr="004C1BAA" w:rsidRDefault="006C54FE" w:rsidP="006C54FE">
      <w:pPr>
        <w:pStyle w:val="Heading4"/>
        <w:rPr>
          <w:rFonts w:asciiTheme="majorHAnsi" w:hAnsiTheme="majorHAnsi" w:cstheme="majorHAnsi"/>
        </w:rPr>
      </w:pPr>
      <w:r w:rsidRPr="004C1BAA">
        <w:rPr>
          <w:rFonts w:asciiTheme="majorHAnsi" w:hAnsiTheme="majorHAnsi" w:cstheme="majorHAnsi"/>
        </w:rPr>
        <w:t>Desire creates its image, look at the shiny rock that we got on the cheap– it’s an inevitable manifestation of our concentrations</w:t>
      </w:r>
    </w:p>
    <w:p w14:paraId="0B381085" w14:textId="77777777" w:rsidR="006C54FE" w:rsidRPr="004C1BAA" w:rsidRDefault="006C54FE" w:rsidP="006C54FE">
      <w:pPr>
        <w:rPr>
          <w:rFonts w:asciiTheme="majorHAnsi" w:hAnsiTheme="majorHAnsi" w:cstheme="majorHAnsi"/>
        </w:rPr>
      </w:pPr>
      <w:r w:rsidRPr="004C1BAA">
        <w:rPr>
          <w:rFonts w:asciiTheme="majorHAnsi" w:hAnsiTheme="majorHAnsi" w:cstheme="majorHAnsi"/>
        </w:rPr>
        <w:t xml:space="preserve">Matt </w:t>
      </w:r>
      <w:proofErr w:type="spellStart"/>
      <w:r w:rsidRPr="004C1BAA">
        <w:rPr>
          <w:rStyle w:val="Style13ptBold"/>
          <w:rFonts w:asciiTheme="majorHAnsi" w:hAnsiTheme="majorHAnsi" w:cstheme="majorHAnsi"/>
        </w:rPr>
        <w:t>Weinzierl</w:t>
      </w:r>
      <w:proofErr w:type="spellEnd"/>
      <w:r w:rsidRPr="004C1BAA">
        <w:rPr>
          <w:rStyle w:val="Style13ptBold"/>
          <w:rFonts w:asciiTheme="majorHAnsi" w:hAnsiTheme="majorHAnsi" w:cstheme="majorHAnsi"/>
        </w:rPr>
        <w:t>, 21</w:t>
      </w:r>
      <w:r w:rsidRPr="004C1BAA">
        <w:rPr>
          <w:rFonts w:asciiTheme="majorHAnsi" w:hAnsiTheme="majorHAnsi" w:cstheme="majorHAnsi"/>
        </w:rPr>
        <w:t>, The Commercial Space Age Is Here, Harvard Business Review, 2-12-2021, DOA: 12-14-2021, https://hbr.org/2021/02/the-commercial-space-age-is-here, r0w@n</w:t>
      </w:r>
    </w:p>
    <w:p w14:paraId="00DE82BB" w14:textId="77777777" w:rsidR="006C54FE" w:rsidRPr="004C1BAA" w:rsidRDefault="006C54FE" w:rsidP="006C54FE">
      <w:pPr>
        <w:rPr>
          <w:rFonts w:asciiTheme="majorHAnsi" w:hAnsiTheme="majorHAnsi" w:cstheme="majorHAnsi"/>
          <w:sz w:val="16"/>
        </w:rPr>
      </w:pPr>
      <w:r w:rsidRPr="004C1BAA">
        <w:rPr>
          <w:rFonts w:asciiTheme="majorHAnsi" w:hAnsiTheme="majorHAnsi" w:cstheme="majorHAnsi"/>
          <w:sz w:val="16"/>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 It was the first significant step towards building an economy both in space and for space. The implications — for business, policy, and society at large — are hard to overstate. In 2019</w:t>
      </w:r>
      <w:r w:rsidRPr="004C1BAA">
        <w:rPr>
          <w:rStyle w:val="Emphasis"/>
          <w:rFonts w:asciiTheme="majorHAnsi" w:hAnsiTheme="majorHAnsi" w:cstheme="majorHAnsi"/>
          <w:highlight w:val="cyan"/>
        </w:rPr>
        <w:t>, 95% of the</w:t>
      </w:r>
      <w:r w:rsidRPr="004C1BAA">
        <w:rPr>
          <w:rFonts w:asciiTheme="majorHAnsi" w:hAnsiTheme="majorHAnsi" w:cstheme="majorHAnsi"/>
          <w:sz w:val="16"/>
        </w:rPr>
        <w:t xml:space="preserve"> estimated $366 billion </w:t>
      </w:r>
      <w:r w:rsidRPr="004C1BAA">
        <w:rPr>
          <w:rStyle w:val="Emphasis"/>
          <w:rFonts w:asciiTheme="majorHAnsi" w:hAnsiTheme="majorHAnsi" w:cstheme="majorHAnsi"/>
          <w:highlight w:val="cyan"/>
        </w:rPr>
        <w:t>in revenue earned in the space sector was from the space-for-earth economy</w:t>
      </w:r>
      <w:r w:rsidRPr="004C1BAA">
        <w:rPr>
          <w:rFonts w:asciiTheme="majorHAnsi" w:hAnsiTheme="majorHAnsi" w:cstheme="majorHAnsi"/>
          <w:sz w:val="16"/>
        </w:rPr>
        <w:t xml:space="preserve">: that is, </w:t>
      </w:r>
      <w:r w:rsidRPr="004C1BAA">
        <w:rPr>
          <w:rStyle w:val="Emphasis"/>
          <w:rFonts w:asciiTheme="majorHAnsi" w:hAnsiTheme="majorHAnsi" w:cstheme="majorHAnsi"/>
          <w:highlight w:val="cyan"/>
        </w:rPr>
        <w:t>goods or services produced in space for use on earth</w:t>
      </w:r>
      <w:r w:rsidRPr="004C1BAA">
        <w:rPr>
          <w:rFonts w:asciiTheme="majorHAnsi" w:hAnsiTheme="majorHAnsi" w:cstheme="majorHAnsi"/>
          <w:sz w:val="16"/>
        </w:rPr>
        <w:t xml:space="preserve">.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w:t>
      </w:r>
      <w:r w:rsidRPr="004C1BAA">
        <w:rPr>
          <w:rStyle w:val="Emphasis"/>
          <w:rFonts w:asciiTheme="majorHAnsi" w:hAnsiTheme="majorHAnsi" w:cstheme="majorHAnsi"/>
          <w:highlight w:val="cyan"/>
        </w:rPr>
        <w:t>the space-for-space economy</w:t>
      </w:r>
      <w:r w:rsidRPr="004C1BAA">
        <w:rPr>
          <w:rFonts w:asciiTheme="majorHAnsi" w:hAnsiTheme="majorHAnsi" w:cstheme="majorHAnsi"/>
          <w:sz w:val="16"/>
        </w:rPr>
        <w:t xml:space="preserve"> — </w:t>
      </w:r>
      <w:r w:rsidRPr="004C1BAA">
        <w:rPr>
          <w:rStyle w:val="Emphasis"/>
          <w:rFonts w:asciiTheme="majorHAnsi" w:hAnsiTheme="majorHAnsi" w:cstheme="majorHAnsi"/>
          <w:highlight w:val="cyan"/>
        </w:rPr>
        <w:t>that is, goods and services produced in space for use in space</w:t>
      </w:r>
      <w:r w:rsidRPr="004C1BAA">
        <w:rPr>
          <w:rFonts w:asciiTheme="majorHAnsi" w:hAnsiTheme="majorHAnsi" w:cstheme="majorHAnsi"/>
          <w:sz w:val="16"/>
        </w:rPr>
        <w:t xml:space="preserve">, such as mining the Moon or asteroids for material with which to construct in-space habitats or supply refueling depots — </w:t>
      </w:r>
      <w:r w:rsidRPr="004C1BAA">
        <w:rPr>
          <w:rStyle w:val="Emphasis"/>
          <w:rFonts w:asciiTheme="majorHAnsi" w:hAnsiTheme="majorHAnsi" w:cstheme="majorHAnsi"/>
          <w:highlight w:val="cyan"/>
        </w:rPr>
        <w:t>has struggled to get off the ground</w:t>
      </w:r>
      <w:r w:rsidRPr="004C1BAA">
        <w:rPr>
          <w:rFonts w:asciiTheme="majorHAnsi" w:hAnsiTheme="majorHAnsi" w:cstheme="majorHAnsi"/>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w:t>
      </w:r>
      <w:r w:rsidRPr="004C1BAA">
        <w:rPr>
          <w:rStyle w:val="Emphasis"/>
          <w:rFonts w:asciiTheme="majorHAnsi" w:hAnsiTheme="majorHAnsi" w:cstheme="majorHAnsi"/>
          <w:highlight w:val="cyan"/>
        </w:rPr>
        <w:t>such a vision would change how all of us do business</w:t>
      </w:r>
      <w:r w:rsidRPr="004C1BAA">
        <w:rPr>
          <w:rFonts w:asciiTheme="majorHAnsi" w:hAnsiTheme="majorHAnsi" w:cstheme="majorHAnsi"/>
          <w:sz w:val="16"/>
        </w:rPr>
        <w:t xml:space="preserve">, live our lives, </w:t>
      </w:r>
      <w:r w:rsidRPr="004C1BAA">
        <w:rPr>
          <w:rStyle w:val="Emphasis"/>
          <w:rFonts w:asciiTheme="majorHAnsi" w:hAnsiTheme="majorHAnsi" w:cstheme="majorHAnsi"/>
          <w:highlight w:val="cyan"/>
        </w:rPr>
        <w:t>and govern our societies</w:t>
      </w:r>
      <w:r w:rsidRPr="004C1BAA">
        <w:rPr>
          <w:rFonts w:asciiTheme="majorHAnsi" w:hAnsiTheme="majorHAnsi" w:cstheme="majorHAnsi"/>
          <w:sz w:val="16"/>
        </w:rPr>
        <w:t xml:space="preserve"> — but to date, we’ve never even had more than 13 people in space at one time, leaving that dream as little more than science fiction. Today, however, there is reason to think that we may finally be reaching the first stages of a true space-for-space economy. </w:t>
      </w:r>
      <w:r w:rsidRPr="004C1BAA">
        <w:rPr>
          <w:rStyle w:val="Emphasis"/>
          <w:rFonts w:asciiTheme="majorHAnsi" w:hAnsiTheme="majorHAnsi" w:cstheme="majorHAnsi"/>
          <w:highlight w:val="cyan"/>
        </w:rPr>
        <w:t>SpaceX</w:t>
      </w:r>
      <w:r w:rsidRPr="004C1BAA">
        <w:rPr>
          <w:rFonts w:asciiTheme="majorHAnsi" w:hAnsiTheme="majorHAnsi" w:cstheme="majorHAnsi"/>
          <w:sz w:val="16"/>
        </w:rPr>
        <w:t xml:space="preserve">’s recent achievements (in cooperation with NASA), as well as upcoming efforts by </w:t>
      </w:r>
      <w:r w:rsidRPr="004C1BAA">
        <w:rPr>
          <w:rStyle w:val="Emphasis"/>
          <w:rFonts w:asciiTheme="majorHAnsi" w:hAnsiTheme="majorHAnsi" w:cstheme="majorHAnsi"/>
          <w:highlight w:val="cyan"/>
        </w:rPr>
        <w:t>Boeing, Blue Origin, and Virgin Galactic</w:t>
      </w:r>
      <w:r w:rsidRPr="004C1BAA">
        <w:rPr>
          <w:rFonts w:asciiTheme="majorHAnsi" w:hAnsiTheme="majorHAnsi" w:cstheme="majorHAnsi"/>
          <w:sz w:val="16"/>
        </w:rPr>
        <w:t xml:space="preserve"> to put people in space sustainably and at scale, </w:t>
      </w:r>
      <w:r w:rsidRPr="004C1BAA">
        <w:rPr>
          <w:rStyle w:val="Emphasis"/>
          <w:rFonts w:asciiTheme="majorHAnsi" w:hAnsiTheme="majorHAnsi" w:cstheme="majorHAnsi"/>
          <w:highlight w:val="cyan"/>
        </w:rPr>
        <w:t>mark the opening of a new chapter</w:t>
      </w:r>
      <w:r w:rsidRPr="004C1BAA">
        <w:rPr>
          <w:rFonts w:asciiTheme="majorHAnsi" w:hAnsiTheme="majorHAnsi" w:cstheme="majorHAnsi"/>
          <w:sz w:val="16"/>
        </w:rPr>
        <w:t xml:space="preserve"> of spaceflight led by private firms. These firms have both the intention and capability to bring private citizens to space as passengers, tourists, and — eventually — settlers,</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opening the door for businesses to start meeting the demand</w:t>
      </w:r>
      <w:r w:rsidRPr="004C1BAA">
        <w:rPr>
          <w:rFonts w:asciiTheme="majorHAnsi" w:hAnsiTheme="majorHAnsi" w:cstheme="majorHAnsi"/>
          <w:sz w:val="16"/>
        </w:rPr>
        <w:t xml:space="preserve"> those people create over the next several decades with an array of space-for-space goods and services. Welcome to the (Commercial) Space Age In our recent research, we examined how the model of centralized</w:t>
      </w:r>
      <w:r w:rsidRPr="004C1BAA">
        <w:rPr>
          <w:rStyle w:val="Emphasis"/>
          <w:rFonts w:asciiTheme="majorHAnsi" w:hAnsiTheme="majorHAnsi" w:cstheme="majorHAnsi"/>
          <w:highlight w:val="cyan"/>
        </w:rPr>
        <w:t>, government-directed human space activity</w:t>
      </w:r>
      <w:r w:rsidRPr="004C1BAA">
        <w:rPr>
          <w:rFonts w:asciiTheme="majorHAnsi" w:hAnsiTheme="majorHAnsi" w:cstheme="majorHAnsi"/>
          <w:sz w:val="16"/>
        </w:rPr>
        <w:t xml:space="preserve"> born in the 1960s </w:t>
      </w:r>
      <w:r w:rsidRPr="004C1BAA">
        <w:rPr>
          <w:rStyle w:val="Emphasis"/>
          <w:rFonts w:asciiTheme="majorHAnsi" w:hAnsiTheme="majorHAnsi" w:cstheme="majorHAnsi"/>
          <w:highlight w:val="cyan"/>
        </w:rPr>
        <w:t>has</w:t>
      </w:r>
      <w:r w:rsidRPr="004C1BAA">
        <w:rPr>
          <w:rFonts w:asciiTheme="majorHAnsi" w:hAnsiTheme="majorHAnsi" w:cstheme="majorHAnsi"/>
          <w:sz w:val="16"/>
        </w:rPr>
        <w:t xml:space="preserve">, over the last two decades, </w:t>
      </w:r>
      <w:r w:rsidRPr="004C1BAA">
        <w:rPr>
          <w:rStyle w:val="Emphasis"/>
          <w:rFonts w:asciiTheme="majorHAnsi" w:hAnsiTheme="majorHAnsi" w:cstheme="majorHAnsi"/>
          <w:highlight w:val="cyan"/>
        </w:rPr>
        <w:t>made way for a new model</w:t>
      </w:r>
      <w:r w:rsidRPr="004C1BAA">
        <w:rPr>
          <w:rFonts w:asciiTheme="majorHAnsi" w:hAnsiTheme="majorHAnsi" w:cstheme="majorHAnsi"/>
          <w:sz w:val="16"/>
        </w:rPr>
        <w:t xml:space="preserve">, in which </w:t>
      </w:r>
      <w:r w:rsidRPr="004C1BAA">
        <w:rPr>
          <w:rStyle w:val="Emphasis"/>
          <w:rFonts w:asciiTheme="majorHAnsi" w:hAnsiTheme="majorHAnsi" w:cstheme="majorHAnsi"/>
          <w:highlight w:val="cyan"/>
        </w:rPr>
        <w:t>public initiatives in space increasingly share the stage with private priorities.</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In contrast to governments, the private sector is eager to put people in space to pursue their own personal interests,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w:t>
      </w:r>
      <w:r w:rsidRPr="004C1BAA">
        <w:rPr>
          <w:rFonts w:asciiTheme="majorHAnsi" w:hAnsiTheme="majorHAnsi" w:cstheme="majorHAnsi"/>
          <w:sz w:val="16"/>
        </w:rPr>
        <w:lastRenderedPageBreak/>
        <w:t xml:space="preserve">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4C1BAA">
        <w:rPr>
          <w:rStyle w:val="Emphasis"/>
          <w:rFonts w:asciiTheme="majorHAnsi" w:hAnsiTheme="majorHAnsi" w:cstheme="majorHAnsi"/>
          <w:highlight w:val="cyan"/>
        </w:rPr>
        <w:t>Another major area of space-for-space investment is in building and operating space infrastructure such as habitats, laboratories, and factories</w:t>
      </w:r>
      <w:r w:rsidRPr="004C1BAA">
        <w:rPr>
          <w:rFonts w:asciiTheme="majorHAnsi" w:hAnsiTheme="majorHAnsi" w:cstheme="majorHAnsi"/>
          <w:sz w:val="16"/>
        </w:rPr>
        <w:t xml:space="preserve">. 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 This </w:t>
      </w:r>
      <w:r w:rsidRPr="004C1BAA">
        <w:rPr>
          <w:rStyle w:val="Emphasis"/>
          <w:rFonts w:asciiTheme="majorHAnsi" w:hAnsiTheme="majorHAnsi" w:cstheme="majorHAnsi"/>
          <w:highlight w:val="cyan"/>
        </w:rPr>
        <w:t>infrastructure is likely to spur investment in</w:t>
      </w:r>
      <w:r w:rsidRPr="004C1BAA">
        <w:rPr>
          <w:rFonts w:asciiTheme="majorHAnsi" w:hAnsiTheme="majorHAnsi" w:cstheme="majorHAnsi"/>
          <w:sz w:val="16"/>
        </w:rPr>
        <w:t xml:space="preserve"> a wide array of complementary </w:t>
      </w:r>
      <w:r w:rsidRPr="004C1BAA">
        <w:rPr>
          <w:rStyle w:val="Emphasis"/>
          <w:rFonts w:asciiTheme="majorHAnsi" w:hAnsiTheme="majorHAnsi" w:cstheme="majorHAnsi"/>
          <w:highlight w:val="cyan"/>
        </w:rPr>
        <w:t>services to supply the demand of the people living and working within it</w:t>
      </w:r>
      <w:r w:rsidRPr="004C1BAA">
        <w:rPr>
          <w:rFonts w:asciiTheme="majorHAnsi" w:hAnsiTheme="majorHAnsi" w:cstheme="majorHAnsi"/>
          <w:sz w:val="16"/>
        </w:rPr>
        <w:t xml:space="preserve">. 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proofErr w:type="spellStart"/>
      <w:r w:rsidRPr="004C1BAA">
        <w:rPr>
          <w:rFonts w:asciiTheme="majorHAnsi" w:hAnsiTheme="majorHAnsi" w:cstheme="majorHAnsi"/>
          <w:sz w:val="16"/>
        </w:rPr>
        <w:t>Argotec</w:t>
      </w:r>
      <w:proofErr w:type="spellEnd"/>
      <w:r w:rsidRPr="004C1BAA">
        <w:rPr>
          <w:rFonts w:asciiTheme="majorHAnsi" w:hAnsiTheme="majorHAnsi" w:cstheme="majorHAnsi"/>
          <w:sz w:val="16"/>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w:t>
      </w:r>
      <w:r w:rsidRPr="004C1BAA">
        <w:rPr>
          <w:rStyle w:val="Emphasis"/>
          <w:rFonts w:asciiTheme="majorHAnsi" w:hAnsiTheme="majorHAnsi" w:cstheme="majorHAnsi"/>
          <w:highlight w:val="cyan"/>
        </w:rPr>
        <w:t>the demand for in-space mining of raw building material, metals, and water will be enormous once humans are living in space</w:t>
      </w:r>
      <w:r w:rsidRPr="004C1BAA">
        <w:rPr>
          <w:rFonts w:asciiTheme="majorHAnsi" w:hAnsiTheme="majorHAnsi" w:cstheme="majorHAnsi"/>
          <w:sz w:val="16"/>
        </w:rPr>
        <w:t xml:space="preserve"> (and are therefore far cheaper to supply). In other words, when people are living and working in space, we are likely to look back on these early asteroid mining companies less as failures and more as simply ahead of their time.</w:t>
      </w:r>
    </w:p>
    <w:p w14:paraId="7349ED30" w14:textId="77777777" w:rsidR="006C54FE" w:rsidRPr="004C1BAA" w:rsidRDefault="006C54FE" w:rsidP="006C54FE">
      <w:pPr>
        <w:pStyle w:val="Heading4"/>
        <w:rPr>
          <w:rFonts w:asciiTheme="majorHAnsi" w:hAnsiTheme="majorHAnsi" w:cstheme="majorHAnsi"/>
        </w:rPr>
      </w:pPr>
      <w:r w:rsidRPr="004C1BAA">
        <w:rPr>
          <w:rFonts w:asciiTheme="majorHAnsi" w:hAnsiTheme="majorHAnsi" w:cstheme="majorHAnsi"/>
        </w:rPr>
        <w:t>It’s a global phenomenon– the desire overwhelms borders, cultures, law, and institutions alike– all hail to the almighty desire</w:t>
      </w:r>
    </w:p>
    <w:p w14:paraId="761D3F8C" w14:textId="77777777" w:rsidR="006C54FE" w:rsidRPr="004C1BAA" w:rsidRDefault="006C54FE" w:rsidP="006C54FE">
      <w:pPr>
        <w:rPr>
          <w:rFonts w:asciiTheme="majorHAnsi" w:hAnsiTheme="majorHAnsi" w:cstheme="majorHAnsi"/>
        </w:rPr>
      </w:pPr>
      <w:r w:rsidRPr="004C1BAA">
        <w:rPr>
          <w:rFonts w:asciiTheme="majorHAnsi" w:hAnsiTheme="majorHAnsi" w:cstheme="majorHAnsi"/>
        </w:rPr>
        <w:t xml:space="preserve">Caroline </w:t>
      </w:r>
      <w:r w:rsidRPr="004C1BAA">
        <w:rPr>
          <w:rStyle w:val="Style13ptBold"/>
          <w:rFonts w:asciiTheme="majorHAnsi" w:hAnsiTheme="majorHAnsi" w:cstheme="majorHAnsi"/>
        </w:rPr>
        <w:t>Haskins, 18</w:t>
      </w:r>
      <w:r w:rsidRPr="004C1BAA">
        <w:rPr>
          <w:rFonts w:asciiTheme="majorHAnsi" w:hAnsiTheme="majorHAnsi" w:cstheme="majorHAnsi"/>
        </w:rPr>
        <w:t>, Private space companies no longer have to follow the law, Outline, 5/8/18, DOA: 12-14-2021, https://theoutline.com/post/4469/outer-space-treaty-commerce-free-enterprise-bill-spacex-blue-origin-boeing-lockheed-martin, r0w@n</w:t>
      </w:r>
    </w:p>
    <w:p w14:paraId="5B1BE601" w14:textId="77777777" w:rsidR="006C54FE" w:rsidRPr="004C1BAA" w:rsidRDefault="006C54FE" w:rsidP="006C54FE">
      <w:pPr>
        <w:rPr>
          <w:rFonts w:asciiTheme="majorHAnsi" w:hAnsiTheme="majorHAnsi" w:cstheme="majorHAnsi"/>
          <w:sz w:val="16"/>
        </w:rPr>
      </w:pPr>
      <w:r w:rsidRPr="004C1BAA">
        <w:rPr>
          <w:rStyle w:val="Emphasis"/>
          <w:rFonts w:asciiTheme="majorHAnsi" w:hAnsiTheme="majorHAnsi" w:cstheme="majorHAnsi"/>
          <w:highlight w:val="cyan"/>
        </w:rPr>
        <w:t>The Space Commerce Free Enterprise Bill</w:t>
      </w:r>
      <w:r w:rsidRPr="004C1BAA">
        <w:rPr>
          <w:rFonts w:asciiTheme="majorHAnsi" w:hAnsiTheme="majorHAnsi" w:cstheme="majorHAnsi"/>
          <w:sz w:val="16"/>
        </w:rPr>
        <w:t xml:space="preserve">, which passed the House of Representatives yesterday, </w:t>
      </w:r>
      <w:r w:rsidRPr="004C1BAA">
        <w:rPr>
          <w:rStyle w:val="Emphasis"/>
          <w:rFonts w:asciiTheme="majorHAnsi" w:hAnsiTheme="majorHAnsi" w:cstheme="majorHAnsi"/>
          <w:highlight w:val="cyan"/>
        </w:rPr>
        <w:t>works off the Outer Space Treaty, which</w:t>
      </w:r>
      <w:r w:rsidRPr="004C1BAA">
        <w:rPr>
          <w:rFonts w:asciiTheme="majorHAnsi" w:hAnsiTheme="majorHAnsi" w:cstheme="majorHAnsi"/>
          <w:sz w:val="16"/>
        </w:rPr>
        <w:t xml:space="preserve"> the United States and dozens of other countries signed in 1967 and </w:t>
      </w:r>
      <w:r w:rsidRPr="004C1BAA">
        <w:rPr>
          <w:rStyle w:val="Emphasis"/>
          <w:rFonts w:asciiTheme="majorHAnsi" w:hAnsiTheme="majorHAnsi" w:cstheme="majorHAnsi"/>
          <w:highlight w:val="cyan"/>
        </w:rPr>
        <w:t>serves as a basic framework</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for keeping space safe and accessible for every country. </w:t>
      </w:r>
      <w:r w:rsidRPr="004C1BAA">
        <w:rPr>
          <w:rStyle w:val="Emphasis"/>
          <w:rFonts w:asciiTheme="majorHAnsi" w:hAnsiTheme="majorHAnsi" w:cstheme="majorHAnsi"/>
          <w:highlight w:val="cyan"/>
        </w:rPr>
        <w:t>Countries can’t own property on behalf of their own nation, and they’re liable for any private activity from their country. But the U.S.’s new bill won’t</w:t>
      </w:r>
      <w:r w:rsidRPr="004C1BAA">
        <w:rPr>
          <w:rFonts w:asciiTheme="majorHAnsi" w:hAnsiTheme="majorHAnsi" w:cstheme="majorHAnsi"/>
          <w:sz w:val="16"/>
        </w:rPr>
        <w:t xml:space="preserve"> apply every part of </w:t>
      </w:r>
      <w:r w:rsidRPr="004C1BAA">
        <w:rPr>
          <w:rStyle w:val="Emphasis"/>
          <w:rFonts w:asciiTheme="majorHAnsi" w:hAnsiTheme="majorHAnsi" w:cstheme="majorHAnsi"/>
          <w:highlight w:val="cyan"/>
        </w:rPr>
        <w:t>the Outer Space Treaty to private companies.</w:t>
      </w:r>
      <w:r w:rsidRPr="004C1BAA">
        <w:rPr>
          <w:rFonts w:asciiTheme="majorHAnsi" w:hAnsiTheme="majorHAnsi" w:cstheme="majorHAnsi"/>
          <w:sz w:val="16"/>
        </w:rPr>
        <w:t xml:space="preserve"> In other words, the U.S. doesn’t believe that it’s liable for activities of private space companies like SpaceX or Blue Origin. </w:t>
      </w:r>
      <w:r w:rsidRPr="004C1BAA">
        <w:rPr>
          <w:rStyle w:val="Emphasis"/>
          <w:rFonts w:asciiTheme="majorHAnsi" w:hAnsiTheme="majorHAnsi" w:cstheme="majorHAnsi"/>
          <w:highlight w:val="cyan"/>
        </w:rPr>
        <w:t>The bill</w:t>
      </w:r>
      <w:r w:rsidRPr="004C1BAA">
        <w:rPr>
          <w:rFonts w:asciiTheme="majorHAnsi" w:hAnsiTheme="majorHAnsi" w:cstheme="majorHAnsi"/>
          <w:sz w:val="16"/>
        </w:rPr>
        <w:t xml:space="preserve"> also </w:t>
      </w:r>
      <w:r w:rsidRPr="004C1BAA">
        <w:rPr>
          <w:rStyle w:val="Emphasis"/>
          <w:rFonts w:asciiTheme="majorHAnsi" w:hAnsiTheme="majorHAnsi" w:cstheme="majorHAnsi"/>
          <w:highlight w:val="cyan"/>
        </w:rPr>
        <w:t>bundles almost all space mission approvals under one roof</w:t>
      </w:r>
      <w:r w:rsidRPr="004C1BAA">
        <w:rPr>
          <w:rFonts w:asciiTheme="majorHAnsi" w:hAnsiTheme="majorHAnsi" w:cstheme="majorHAnsi"/>
          <w:sz w:val="16"/>
        </w:rPr>
        <w:t xml:space="preserve">, </w:t>
      </w:r>
      <w:r w:rsidRPr="004C1BAA">
        <w:rPr>
          <w:rFonts w:asciiTheme="majorHAnsi" w:hAnsiTheme="majorHAnsi" w:cstheme="majorHAnsi"/>
          <w:sz w:val="16"/>
        </w:rPr>
        <w:lastRenderedPageBreak/>
        <w:t xml:space="preserve">the Office of Space Commerce, </w:t>
      </w:r>
      <w:r w:rsidRPr="004C1BAA">
        <w:rPr>
          <w:rStyle w:val="Emphasis"/>
          <w:rFonts w:asciiTheme="majorHAnsi" w:hAnsiTheme="majorHAnsi" w:cstheme="majorHAnsi"/>
          <w:highlight w:val="cyan"/>
        </w:rPr>
        <w:t>to try and encourage as many companies as possible</w:t>
      </w:r>
      <w:r w:rsidRPr="004C1BAA">
        <w:rPr>
          <w:rFonts w:asciiTheme="majorHAnsi" w:hAnsiTheme="majorHAnsi" w:cstheme="majorHAnsi"/>
          <w:sz w:val="16"/>
        </w:rPr>
        <w:t xml:space="preserve"> to launch objects into space. The office would be in charge of everything from a theoretical asteroid mining industry to private space stations, which have been proposed as tourist attractions by companies like Blue Origin. So it’s likely that other countries, um, won’t exactly be thrilled about the U.S. disregarding the first major peacemaking treaty for activity in outer space. According to an email to The Outline, Mike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the founder of the private space policy consulting firm Space Law &amp; Policy Solutions, other countries may also be tempted to have a similar disregard for the rules. “The method used by the bill to permit private space activities could create some unfavorable interpretation of international law—and set a bad example for other nations who are enacting private space activities,”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said. It’s also not clear that the Office of Commercial Space would have strict guidelines in place for enforcing the Outer Space Treaty for private companies. The treaty also states that countries can’t launch or test “nuclear weapons” or “weapons of mass destruction.” Companies only need to say they don’t plan on bringing or using a nuclear weapon or weapon of mass destruction in space, and there are no guidelines in place for evaluating these claims. Military companies like Boeing are already looking to expand into space, and Trump has expressed interest in a “Space Force.” It seems less likely than ever that the U.S. respects the idea of space as a war-free commons. “The main criticism I have of the Bill is that [its regulation] is about as ‘light touch’ as you could possibly get, almost to the point of being ‘no touch,’” Brian Weeden, the Director of Program Planning for Secure World Foundation, told The Outline in an email. Weeden said that the State Department should probably be assessing whether a company really has peaceful intentions or not. Instead, the responsibility falls under the Office of Space Commerce, which is under the Department of Commerce—a government agency with a reputation for having a lax stance toward regulation. But Weeden said that the Office of Commercial Space is incredibly small: just 8 people work there. And although the Act proposes a big funding increase—from $2 million annually to $5 million—it’s unclear if the office will have the resources to keep up with the influx of applications that the Trump administration is explicitly encouraging. “[The bill] doesn't really address the resources that will be necessary for Commerce to properly do this new job,” Weeden said. Screengrab of a mockup of the Axiom Commercial Space Station. Axiom Space Still, </w:t>
      </w:r>
      <w:r w:rsidRPr="004C1BAA">
        <w:rPr>
          <w:rStyle w:val="Emphasis"/>
          <w:rFonts w:asciiTheme="majorHAnsi" w:hAnsiTheme="majorHAnsi" w:cstheme="majorHAnsi"/>
          <w:highlight w:val="cyan"/>
        </w:rPr>
        <w:t>private companies will</w:t>
      </w:r>
      <w:r w:rsidRPr="004C1BAA">
        <w:rPr>
          <w:rFonts w:asciiTheme="majorHAnsi" w:hAnsiTheme="majorHAnsi" w:cstheme="majorHAnsi"/>
          <w:sz w:val="16"/>
        </w:rPr>
        <w:t xml:space="preserve"> probably </w:t>
      </w:r>
      <w:r w:rsidRPr="004C1BAA">
        <w:rPr>
          <w:rStyle w:val="Emphasis"/>
          <w:rFonts w:asciiTheme="majorHAnsi" w:hAnsiTheme="majorHAnsi" w:cstheme="majorHAnsi"/>
          <w:highlight w:val="cyan"/>
        </w:rPr>
        <w:t>love this bill</w:t>
      </w:r>
      <w:r w:rsidRPr="004C1BAA">
        <w:rPr>
          <w:rFonts w:asciiTheme="majorHAnsi" w:hAnsiTheme="majorHAnsi" w:cstheme="majorHAnsi"/>
          <w:sz w:val="16"/>
        </w:rPr>
        <w:t xml:space="preserve">. Weeden said that placing most approvals under one roof will make it easier for these companies to figure out how to get their missions approved. And theoretically, the success of private space companies could help the U.S. economy. According to Brendan Cunningham, an assistant professor of economics for Eastern Connecticut State University who has written about commercial space, it’s also important to consider that in order for the U.S. economy to actually benefit from commercial space activity, we’d have to use space efficiently. But Cunningham said in an email that the bill fails to consider efficiency at all. “Commons resources are susceptible to overuse and degradation—one example is overfishing,” Cunningham said in an email to The Outline. “Hazardous debris environment and the risk of [space trash collisions] indicate that space is succumbing to this pattern.” It’s not exactly surprising that the U.S. is moving toward deregulating outer space—a de facto arena for soft nationalistic power. Space offers a way to acquire information (like weather, GPS, or national security data) or practice ownership over some small slice of valuable space real estate. Basically, whether it’s military satellites or private space tourism, anything that the U.S. launches into space has value, and the country has made it clear that these corporate interests take priority over the idea that outer space should serve as a commons for all of humanity. And </w:t>
      </w:r>
      <w:r w:rsidRPr="004C1BAA">
        <w:rPr>
          <w:rStyle w:val="Emphasis"/>
          <w:rFonts w:asciiTheme="majorHAnsi" w:hAnsiTheme="majorHAnsi" w:cstheme="majorHAnsi"/>
          <w:highlight w:val="cyan"/>
        </w:rPr>
        <w:t>the U.S. is far from alone in this incentive</w:t>
      </w:r>
      <w:r w:rsidRPr="004C1BAA">
        <w:rPr>
          <w:rFonts w:asciiTheme="majorHAnsi" w:hAnsiTheme="majorHAnsi" w:cstheme="majorHAnsi"/>
          <w:sz w:val="16"/>
        </w:rPr>
        <w:t xml:space="preserve">. </w:t>
      </w:r>
      <w:r w:rsidRPr="004C1BAA">
        <w:rPr>
          <w:rStyle w:val="Emphasis"/>
          <w:rFonts w:asciiTheme="majorHAnsi" w:hAnsiTheme="majorHAnsi" w:cstheme="majorHAnsi"/>
          <w:highlight w:val="cyan"/>
        </w:rPr>
        <w:t>Australia</w:t>
      </w:r>
      <w:r w:rsidRPr="004C1BAA">
        <w:rPr>
          <w:rFonts w:asciiTheme="majorHAnsi" w:hAnsiTheme="majorHAnsi" w:cstheme="majorHAnsi"/>
          <w:sz w:val="16"/>
        </w:rPr>
        <w:t xml:space="preserve"> just created its first space agency, whose explicit goal is to promote private companies. The </w:t>
      </w:r>
      <w:r w:rsidRPr="004C1BAA">
        <w:rPr>
          <w:rStyle w:val="Emphasis"/>
          <w:rFonts w:asciiTheme="majorHAnsi" w:hAnsiTheme="majorHAnsi" w:cstheme="majorHAnsi"/>
          <w:highlight w:val="cyan"/>
        </w:rPr>
        <w:t>UK</w:t>
      </w:r>
      <w:r w:rsidRPr="004C1BAA">
        <w:rPr>
          <w:rFonts w:asciiTheme="majorHAnsi" w:hAnsiTheme="majorHAnsi" w:cstheme="majorHAnsi"/>
          <w:sz w:val="16"/>
        </w:rPr>
        <w:t xml:space="preserve"> is investing tremendous resources toward growing its domestic space program since the Brexit vote (with limited success). </w:t>
      </w:r>
      <w:r w:rsidRPr="004C1BAA">
        <w:rPr>
          <w:rStyle w:val="Emphasis"/>
          <w:rFonts w:asciiTheme="majorHAnsi" w:hAnsiTheme="majorHAnsi" w:cstheme="majorHAnsi"/>
          <w:highlight w:val="cyan"/>
        </w:rPr>
        <w:t>France, Japan, Russia, and China also want in</w:t>
      </w:r>
      <w:r w:rsidRPr="004C1BAA">
        <w:rPr>
          <w:rFonts w:asciiTheme="majorHAnsi" w:hAnsiTheme="majorHAnsi" w:cstheme="majorHAnsi"/>
          <w:sz w:val="16"/>
        </w:rPr>
        <w:t>.</w:t>
      </w:r>
    </w:p>
    <w:p w14:paraId="58538FD9" w14:textId="77777777" w:rsidR="006C54FE" w:rsidRPr="004C1BAA" w:rsidRDefault="006C54FE" w:rsidP="006C54FE">
      <w:pPr>
        <w:pStyle w:val="Heading4"/>
        <w:rPr>
          <w:rFonts w:asciiTheme="majorHAnsi" w:hAnsiTheme="majorHAnsi" w:cstheme="majorHAnsi"/>
        </w:rPr>
      </w:pPr>
      <w:r w:rsidRPr="004C1BAA">
        <w:rPr>
          <w:rFonts w:asciiTheme="majorHAnsi" w:hAnsiTheme="majorHAnsi" w:cstheme="majorHAnsi"/>
        </w:rPr>
        <w:t xml:space="preserve">The </w:t>
      </w:r>
      <w:proofErr w:type="spellStart"/>
      <w:r w:rsidRPr="004C1BAA">
        <w:rPr>
          <w:rFonts w:asciiTheme="majorHAnsi" w:hAnsiTheme="majorHAnsi" w:cstheme="majorHAnsi"/>
        </w:rPr>
        <w:t>aff’s</w:t>
      </w:r>
      <w:proofErr w:type="spellEnd"/>
      <w:r w:rsidRPr="004C1BAA">
        <w:rPr>
          <w:rFonts w:asciiTheme="majorHAnsi" w:hAnsiTheme="majorHAnsi" w:cstheme="majorHAnsi"/>
        </w:rPr>
        <w:t xml:space="preserve"> move towards justice lacks the re-evaluation of the relationality of desire and subjecthood that would enable real progress</w:t>
      </w:r>
    </w:p>
    <w:p w14:paraId="18C26FB8" w14:textId="77777777" w:rsidR="006C54FE" w:rsidRPr="004C1BAA" w:rsidRDefault="006C54FE" w:rsidP="006C54FE">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7644B14B" w14:textId="77777777" w:rsidR="006C54FE" w:rsidRPr="004C1BAA" w:rsidRDefault="006C54FE" w:rsidP="006C54FE">
      <w:pPr>
        <w:rPr>
          <w:rFonts w:asciiTheme="majorHAnsi" w:hAnsiTheme="majorHAnsi" w:cstheme="majorHAnsi"/>
          <w:sz w:val="16"/>
        </w:rPr>
      </w:pPr>
      <w:r w:rsidRPr="004C1BAA">
        <w:rPr>
          <w:rFonts w:asciiTheme="majorHAnsi" w:hAnsiTheme="majorHAnsi" w:cstheme="majorHAnsi"/>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w:t>
      </w:r>
      <w:r w:rsidRPr="004C1BAA">
        <w:rPr>
          <w:rFonts w:asciiTheme="majorHAnsi" w:hAnsiTheme="majorHAnsi" w:cstheme="majorHAnsi"/>
          <w:sz w:val="16"/>
        </w:rPr>
        <w:lastRenderedPageBreak/>
        <w:t xml:space="preserve">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6"/>
        </w:rPr>
        <w:t>socialisticcapitalism</w:t>
      </w:r>
      <w:proofErr w:type="spellEnd"/>
      <w:r w:rsidRPr="004C1BAA">
        <w:rPr>
          <w:rFonts w:asciiTheme="majorHAnsi" w:hAnsiTheme="majorHAnsi" w:cstheme="majorHAnsi"/>
          <w:sz w:val="16"/>
        </w:rPr>
        <w:t xml:space="preserve"> found in America. </w:t>
      </w:r>
      <w:r w:rsidRPr="004C1BAA">
        <w:rPr>
          <w:rStyle w:val="Emphasis"/>
          <w:rFonts w:asciiTheme="majorHAnsi" w:hAnsiTheme="majorHAnsi" w:cstheme="majorHAnsi"/>
          <w:highlight w:val="cyan"/>
        </w:rPr>
        <w:t>Emphasizing socialist principles without a deeper connection among the people also only perpetuates a wayward system.</w:t>
      </w:r>
      <w:r w:rsidRPr="004C1BAA">
        <w:rPr>
          <w:rFonts w:asciiTheme="majorHAnsi" w:hAnsiTheme="majorHAnsi" w:cstheme="majorHAnsi"/>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6"/>
        </w:rPr>
        <w:t>Kelman</w:t>
      </w:r>
      <w:proofErr w:type="spellEnd"/>
      <w:r w:rsidRPr="004C1BAA">
        <w:rPr>
          <w:rFonts w:asciiTheme="majorHAnsi" w:hAnsiTheme="majorHAnsi" w:cstheme="majorHAnsi"/>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4C1BAA">
        <w:rPr>
          <w:rStyle w:val="Emphasis"/>
          <w:rFonts w:asciiTheme="majorHAnsi" w:hAnsiTheme="majorHAnsi" w:cstheme="majorHAnsi"/>
          <w:highlight w:val="cyan"/>
        </w:rPr>
        <w:t>Attaining a harmonious consciousness</w:t>
      </w:r>
      <w:r w:rsidRPr="004C1BAA">
        <w:rPr>
          <w:rFonts w:asciiTheme="majorHAnsi" w:hAnsiTheme="majorHAnsi" w:cstheme="majorHAnsi"/>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4C1BAA">
        <w:rPr>
          <w:rStyle w:val="Emphasis"/>
          <w:rFonts w:asciiTheme="majorHAnsi" w:hAnsiTheme="majorHAnsi" w:cstheme="majorHAnsi"/>
          <w:highlight w:val="cyan"/>
        </w:rPr>
        <w:t xml:space="preserve">people will seek arrangements where they can </w:t>
      </w:r>
      <w:r w:rsidRPr="004C1BAA">
        <w:rPr>
          <w:rFonts w:asciiTheme="majorHAnsi" w:hAnsiTheme="majorHAnsi" w:cstheme="majorHAnsi"/>
          <w:sz w:val="16"/>
        </w:rPr>
        <w:t>live and</w:t>
      </w:r>
      <w:r w:rsidRPr="004C1BAA">
        <w:rPr>
          <w:rStyle w:val="Emphasis"/>
          <w:rFonts w:asciiTheme="majorHAnsi" w:hAnsiTheme="majorHAnsi" w:cstheme="majorHAnsi"/>
          <w:highlight w:val="cyan"/>
        </w:rPr>
        <w:t xml:space="preserve"> work in harmony with each other. </w:t>
      </w:r>
      <w:r w:rsidRPr="004C1BAA">
        <w:rPr>
          <w:rFonts w:asciiTheme="majorHAnsi" w:hAnsiTheme="majorHAnsi" w:cstheme="majorHAnsi"/>
          <w:sz w:val="16"/>
        </w:rPr>
        <w:t>There thus will be less overt economic conflict. Even</w:t>
      </w:r>
      <w:r w:rsidRPr="004C1BAA">
        <w:rPr>
          <w:rStyle w:val="Emphasis"/>
          <w:rFonts w:asciiTheme="majorHAnsi" w:hAnsiTheme="majorHAnsi" w:cstheme="majorHAnsi"/>
          <w:highlight w:val="cyan"/>
        </w:rPr>
        <w:t xml:space="preserve"> in contractual matters, people will seek solutions that benefit all</w:t>
      </w:r>
      <w:r w:rsidRPr="004C1BAA">
        <w:rPr>
          <w:rFonts w:asciiTheme="majorHAnsi" w:hAnsiTheme="majorHAnsi" w:cstheme="majorHAnsi"/>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44528714" w14:textId="77777777" w:rsidR="006C54FE" w:rsidRPr="004C1BAA" w:rsidRDefault="006C54FE" w:rsidP="006C54FE">
      <w:pPr>
        <w:pStyle w:val="Heading4"/>
        <w:rPr>
          <w:rFonts w:asciiTheme="majorHAnsi" w:hAnsiTheme="majorHAnsi" w:cstheme="majorHAnsi"/>
        </w:rPr>
      </w:pPr>
      <w:r w:rsidRPr="004C1BAA">
        <w:rPr>
          <w:rFonts w:asciiTheme="majorHAnsi" w:hAnsiTheme="majorHAnsi" w:cstheme="majorHAnsi"/>
        </w:rPr>
        <w:t xml:space="preserve">Thus the alternative is creating a harmonious consciousness, making the law integrative, contemplative, and </w:t>
      </w:r>
      <w:proofErr w:type="spellStart"/>
      <w:r w:rsidRPr="004C1BAA">
        <w:rPr>
          <w:rFonts w:asciiTheme="majorHAnsi" w:hAnsiTheme="majorHAnsi" w:cstheme="majorHAnsi"/>
        </w:rPr>
        <w:t>reconsiderate</w:t>
      </w:r>
      <w:proofErr w:type="spellEnd"/>
      <w:r w:rsidRPr="004C1BAA">
        <w:rPr>
          <w:rFonts w:asciiTheme="majorHAnsi" w:hAnsiTheme="majorHAnsi" w:cstheme="majorHAnsi"/>
        </w:rPr>
        <w:t xml:space="preserve"> of the Western paradigm</w:t>
      </w:r>
    </w:p>
    <w:p w14:paraId="2D14D56C" w14:textId="77777777" w:rsidR="006C54FE" w:rsidRPr="004C1BAA" w:rsidRDefault="006C54FE" w:rsidP="006C54FE">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134C4AD5" w14:textId="77777777" w:rsidR="006C54FE" w:rsidRPr="004C1BAA" w:rsidRDefault="006C54FE" w:rsidP="006C54FE">
      <w:pPr>
        <w:rPr>
          <w:rFonts w:asciiTheme="majorHAnsi" w:hAnsiTheme="majorHAnsi" w:cstheme="majorHAnsi"/>
          <w:b/>
          <w:iCs/>
          <w:sz w:val="24"/>
          <w:u w:val="single"/>
        </w:rPr>
      </w:pPr>
      <w:r w:rsidRPr="004C1BAA">
        <w:rPr>
          <w:rFonts w:asciiTheme="majorHAnsi" w:hAnsiTheme="majorHAnsi" w:cstheme="majorHAnsi"/>
          <w:sz w:val="10"/>
        </w:rPr>
        <w:t xml:space="preserve">This consciousness is a sense of the world’s inherent goodness, and that </w:t>
      </w:r>
      <w:r w:rsidRPr="004C1BAA">
        <w:rPr>
          <w:rStyle w:val="Emphasis"/>
          <w:rFonts w:asciiTheme="majorHAnsi" w:hAnsiTheme="majorHAnsi" w:cstheme="majorHAnsi"/>
          <w:highlight w:val="cyan"/>
        </w:rPr>
        <w:t>a balance between the other and oneself is necessary to experience</w:t>
      </w:r>
      <w:r w:rsidRPr="004C1BAA">
        <w:rPr>
          <w:rFonts w:asciiTheme="majorHAnsi" w:hAnsiTheme="majorHAnsi" w:cstheme="majorHAnsi"/>
          <w:sz w:val="10"/>
        </w:rPr>
        <w:t xml:space="preserve"> that </w:t>
      </w:r>
      <w:r w:rsidRPr="004C1BAA">
        <w:rPr>
          <w:rStyle w:val="Emphasis"/>
          <w:rFonts w:asciiTheme="majorHAnsi" w:hAnsiTheme="majorHAnsi" w:cstheme="majorHAnsi"/>
          <w:highlight w:val="cyan"/>
        </w:rPr>
        <w:t>beauty.</w:t>
      </w:r>
      <w:r w:rsidRPr="004C1BAA">
        <w:rPr>
          <w:rFonts w:asciiTheme="majorHAnsi" w:hAnsiTheme="majorHAnsi" w:cstheme="majorHAnsi"/>
          <w:sz w:val="10"/>
        </w:rPr>
        <w:t xml:space="preserve"> 83 It is an awareness that </w:t>
      </w:r>
      <w:r w:rsidRPr="004C1BAA">
        <w:rPr>
          <w:rStyle w:val="Emphasis"/>
          <w:rFonts w:asciiTheme="majorHAnsi" w:hAnsiTheme="majorHAnsi" w:cstheme="majorHAnsi"/>
          <w:highlight w:val="cyan"/>
        </w:rPr>
        <w:t>separation is only for the experience of community</w:t>
      </w:r>
      <w:r w:rsidRPr="004C1BAA">
        <w:rPr>
          <w:rFonts w:asciiTheme="majorHAnsi" w:hAnsiTheme="majorHAnsi" w:cstheme="majorHAnsi"/>
          <w:sz w:val="10"/>
        </w:rPr>
        <w:t xml:space="preserve"> and ultimately Oneness </w:t>
      </w:r>
      <w:r w:rsidRPr="004C1BAA">
        <w:rPr>
          <w:rStyle w:val="Emphasis"/>
          <w:rFonts w:asciiTheme="majorHAnsi" w:hAnsiTheme="majorHAnsi" w:cstheme="majorHAnsi"/>
          <w:highlight w:val="cyan"/>
        </w:rPr>
        <w:t>and the Dao.</w:t>
      </w:r>
      <w:r w:rsidRPr="004C1BAA">
        <w:rPr>
          <w:rFonts w:asciiTheme="majorHAnsi" w:hAnsiTheme="majorHAnsi" w:cstheme="majorHAnsi"/>
          <w:sz w:val="10"/>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0"/>
        </w:rPr>
        <w:t>socialisticcapitalism</w:t>
      </w:r>
      <w:proofErr w:type="spellEnd"/>
      <w:r w:rsidRPr="004C1BAA">
        <w:rPr>
          <w:rFonts w:asciiTheme="majorHAnsi" w:hAnsiTheme="majorHAnsi" w:cstheme="majorHAnsi"/>
          <w:sz w:val="10"/>
        </w:rPr>
        <w:t xml:space="preserve"> found in America. Emphasizing socialist principles without a deeper connection among the people also only perpetuates a wayward system. The two sets of social norms may differ, but the underlying problem is the same. </w:t>
      </w:r>
      <w:r w:rsidRPr="004C1BAA">
        <w:rPr>
          <w:rStyle w:val="Emphasis"/>
          <w:rFonts w:asciiTheme="majorHAnsi" w:hAnsiTheme="majorHAnsi" w:cstheme="majorHAnsi"/>
          <w:highlight w:val="cyan"/>
        </w:rPr>
        <w:t xml:space="preserve">To </w:t>
      </w:r>
      <w:r w:rsidRPr="004C1BAA">
        <w:rPr>
          <w:rFonts w:asciiTheme="majorHAnsi" w:hAnsiTheme="majorHAnsi" w:cstheme="majorHAnsi"/>
          <w:sz w:val="10"/>
        </w:rPr>
        <w:t>foster or preserve</w:t>
      </w:r>
      <w:r w:rsidRPr="004C1BAA">
        <w:rPr>
          <w:rStyle w:val="Emphasis"/>
          <w:rFonts w:asciiTheme="majorHAnsi" w:hAnsiTheme="majorHAnsi" w:cstheme="majorHAnsi"/>
          <w:highlight w:val="cyan"/>
        </w:rPr>
        <w:t xml:space="preserve"> this consciousness, the law needs to structure social </w:t>
      </w:r>
      <w:r w:rsidRPr="004C1BAA">
        <w:rPr>
          <w:rFonts w:asciiTheme="majorHAnsi" w:hAnsiTheme="majorHAnsi" w:cstheme="majorHAnsi"/>
          <w:sz w:val="10"/>
        </w:rPr>
        <w:t>institutions and decide legal disputes</w:t>
      </w:r>
      <w:r w:rsidRPr="004C1BAA">
        <w:rPr>
          <w:rStyle w:val="Emphasis"/>
          <w:rFonts w:asciiTheme="majorHAnsi" w:hAnsiTheme="majorHAnsi" w:cstheme="majorHAnsi"/>
          <w:highlight w:val="cyan"/>
        </w:rPr>
        <w:t xml:space="preserve"> in ways that facilitate this consciousness. </w:t>
      </w:r>
      <w:r w:rsidRPr="004C1BAA">
        <w:rPr>
          <w:rFonts w:asciiTheme="majorHAnsi" w:hAnsiTheme="majorHAnsi" w:cstheme="majorHAnsi"/>
          <w:sz w:val="10"/>
        </w:rPr>
        <w:t>In this respect, as in early America,</w:t>
      </w:r>
      <w:r w:rsidRPr="004C1BAA">
        <w:rPr>
          <w:rStyle w:val="Emphasis"/>
          <w:rFonts w:asciiTheme="majorHAnsi" w:hAnsiTheme="majorHAnsi" w:cstheme="majorHAnsi"/>
          <w:highlight w:val="cyan"/>
        </w:rPr>
        <w:t xml:space="preserve"> the law must promote a harmonious balance between the common </w:t>
      </w:r>
      <w:r w:rsidRPr="004C1BAA">
        <w:rPr>
          <w:rFonts w:asciiTheme="majorHAnsi" w:hAnsiTheme="majorHAnsi" w:cstheme="majorHAnsi"/>
          <w:sz w:val="10"/>
        </w:rPr>
        <w:t xml:space="preserve">weal </w:t>
      </w:r>
      <w:r w:rsidRPr="004C1BAA">
        <w:rPr>
          <w:rStyle w:val="Emphasis"/>
          <w:rFonts w:asciiTheme="majorHAnsi" w:hAnsiTheme="majorHAnsi" w:cstheme="majorHAnsi"/>
          <w:highlight w:val="cyan"/>
        </w:rPr>
        <w:t xml:space="preserve">and individual pursuits, and discourage purely </w:t>
      </w:r>
      <w:r w:rsidRPr="004C1BAA">
        <w:rPr>
          <w:rFonts w:asciiTheme="majorHAnsi" w:hAnsiTheme="majorHAnsi" w:cstheme="majorHAnsi"/>
          <w:sz w:val="10"/>
        </w:rPr>
        <w:t>private</w:t>
      </w:r>
      <w:r w:rsidRPr="004C1BAA">
        <w:rPr>
          <w:rStyle w:val="Emphasis"/>
          <w:rFonts w:asciiTheme="majorHAnsi" w:hAnsiTheme="majorHAnsi" w:cstheme="majorHAnsi"/>
          <w:highlight w:val="cyan"/>
        </w:rPr>
        <w:t xml:space="preserve"> material aims</w:t>
      </w:r>
      <w:r w:rsidRPr="004C1BAA">
        <w:rPr>
          <w:rFonts w:asciiTheme="majorHAnsi" w:hAnsiTheme="majorHAnsi" w:cstheme="majorHAnsi"/>
          <w:sz w:val="10"/>
        </w:rPr>
        <w:t>, recognizing they are neither productive nor fulfilling as they may seem. In this role, the</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 xml:space="preserve">law must </w:t>
      </w:r>
      <w:r w:rsidRPr="004C1BAA">
        <w:rPr>
          <w:rFonts w:asciiTheme="majorHAnsi" w:hAnsiTheme="majorHAnsi" w:cstheme="majorHAnsi"/>
          <w:sz w:val="10"/>
        </w:rPr>
        <w:t xml:space="preserve">be integrative—it must </w:t>
      </w:r>
      <w:r w:rsidRPr="004C1BAA">
        <w:rPr>
          <w:rStyle w:val="Emphasis"/>
          <w:rFonts w:asciiTheme="majorHAnsi" w:hAnsiTheme="majorHAnsi" w:cstheme="majorHAnsi"/>
          <w:highlight w:val="cyan"/>
        </w:rPr>
        <w:t xml:space="preserve">contemplate </w:t>
      </w:r>
      <w:r w:rsidRPr="004C1BAA">
        <w:rPr>
          <w:rFonts w:asciiTheme="majorHAnsi" w:hAnsiTheme="majorHAnsi" w:cstheme="majorHAnsi"/>
          <w:sz w:val="10"/>
        </w:rPr>
        <w:t xml:space="preserve">various </w:t>
      </w:r>
      <w:r w:rsidRPr="004C1BAA">
        <w:rPr>
          <w:rStyle w:val="Emphasis"/>
          <w:rFonts w:asciiTheme="majorHAnsi" w:hAnsiTheme="majorHAnsi" w:cstheme="majorHAnsi"/>
          <w:highlight w:val="cyan"/>
        </w:rPr>
        <w:t xml:space="preserve">personal and social factors, </w:t>
      </w:r>
      <w:r w:rsidRPr="004C1BAA">
        <w:rPr>
          <w:rFonts w:asciiTheme="majorHAnsi" w:hAnsiTheme="majorHAnsi" w:cstheme="majorHAnsi"/>
          <w:sz w:val="10"/>
        </w:rPr>
        <w:t>including</w:t>
      </w:r>
      <w:r w:rsidRPr="004C1BAA">
        <w:rPr>
          <w:rStyle w:val="Emphasis"/>
          <w:rFonts w:asciiTheme="majorHAnsi" w:hAnsiTheme="majorHAnsi" w:cstheme="majorHAnsi"/>
          <w:highlight w:val="cyan"/>
        </w:rPr>
        <w:t xml:space="preserve"> the psychological, sociological, political, and economic</w:t>
      </w:r>
      <w:r w:rsidRPr="004C1BAA">
        <w:rPr>
          <w:rFonts w:asciiTheme="majorHAnsi" w:hAnsiTheme="majorHAnsi" w:cstheme="majorHAnsi"/>
          <w:sz w:val="10"/>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0"/>
        </w:rPr>
        <w:t>Kelman</w:t>
      </w:r>
      <w:proofErr w:type="spellEnd"/>
      <w:r w:rsidRPr="004C1BAA">
        <w:rPr>
          <w:rFonts w:asciiTheme="majorHAnsi" w:hAnsiTheme="majorHAnsi" w:cstheme="majorHAnsi"/>
          <w:sz w:val="10"/>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w:t>
      </w:r>
      <w:r w:rsidRPr="004C1BAA">
        <w:rPr>
          <w:rFonts w:asciiTheme="majorHAnsi" w:hAnsiTheme="majorHAnsi" w:cstheme="majorHAnsi"/>
          <w:sz w:val="10"/>
        </w:rPr>
        <w:lastRenderedPageBreak/>
        <w:t xml:space="preserve">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4C1BAA">
        <w:rPr>
          <w:rFonts w:asciiTheme="majorHAnsi" w:hAnsiTheme="majorHAnsi" w:cstheme="majorHAnsi"/>
          <w:sz w:val="10"/>
        </w:rPr>
        <w:t>Daodejing</w:t>
      </w:r>
      <w:proofErr w:type="spellEnd"/>
      <w:r w:rsidRPr="004C1BAA">
        <w:rPr>
          <w:rFonts w:asciiTheme="majorHAnsi" w:hAnsiTheme="majorHAnsi" w:cstheme="majorHAnsi"/>
          <w:sz w:val="10"/>
        </w:rPr>
        <w:t xml:space="preserve"> stresses this natural way. See, e.g., TAO TE CHING, supra note 5, at 73 (</w:t>
      </w:r>
      <w:proofErr w:type="spellStart"/>
      <w:r w:rsidRPr="004C1BAA">
        <w:rPr>
          <w:rFonts w:asciiTheme="majorHAnsi" w:hAnsiTheme="majorHAnsi" w:cstheme="majorHAnsi"/>
          <w:sz w:val="10"/>
        </w:rPr>
        <w:t>ch.</w:t>
      </w:r>
      <w:proofErr w:type="spellEnd"/>
      <w:r w:rsidRPr="004C1BAA">
        <w:rPr>
          <w:rFonts w:asciiTheme="majorHAnsi" w:hAnsiTheme="majorHAnsi" w:cstheme="majorHAnsi"/>
          <w:sz w:val="10"/>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new ways, moreover, will accord with the underlying natural order and thus be more productive than the former methods. </w:t>
      </w:r>
      <w:r w:rsidRPr="004C1BAA">
        <w:rPr>
          <w:rStyle w:val="Emphasis"/>
          <w:rFonts w:asciiTheme="majorHAnsi" w:hAnsiTheme="majorHAnsi" w:cstheme="majorHAnsi"/>
          <w:highlight w:val="cyan"/>
        </w:rPr>
        <w:t>In the present</w:t>
      </w:r>
      <w:r w:rsidRPr="004C1BAA">
        <w:rPr>
          <w:rFonts w:asciiTheme="majorHAnsi" w:hAnsiTheme="majorHAnsi" w:cstheme="majorHAnsi"/>
          <w:sz w:val="10"/>
        </w:rPr>
        <w:t>, post-capitalistic-industrial</w:t>
      </w:r>
      <w:r w:rsidRPr="004C1BAA">
        <w:rPr>
          <w:rStyle w:val="Emphasis"/>
          <w:rFonts w:asciiTheme="majorHAnsi" w:hAnsiTheme="majorHAnsi" w:cstheme="majorHAnsi"/>
          <w:highlight w:val="cyan"/>
        </w:rPr>
        <w:t xml:space="preserve"> era, this harmonious approach will open up new metaphysical-physical possibilities</w:t>
      </w:r>
      <w:r w:rsidRPr="004C1BAA">
        <w:rPr>
          <w:rFonts w:asciiTheme="majorHAnsi" w:hAnsiTheme="majorHAnsi" w:cstheme="majorHAnsi"/>
          <w:sz w:val="10"/>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4C1BAA">
        <w:rPr>
          <w:rStyle w:val="Emphasis"/>
          <w:rFonts w:asciiTheme="majorHAnsi" w:hAnsiTheme="majorHAnsi" w:cstheme="majorHAnsi"/>
          <w:highlight w:val="cyan"/>
        </w:rPr>
        <w:t>, the law will seek integrative ways to restore individual and societal balance</w:t>
      </w:r>
      <w:r w:rsidRPr="004C1BAA">
        <w:rPr>
          <w:rFonts w:asciiTheme="majorHAnsi" w:hAnsiTheme="majorHAnsi" w:cstheme="majorHAnsi"/>
          <w:sz w:val="10"/>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4C1BAA">
        <w:rPr>
          <w:rStyle w:val="Emphasis"/>
          <w:rFonts w:asciiTheme="majorHAnsi" w:hAnsiTheme="majorHAnsi" w:cstheme="majorHAnsi"/>
          <w:highlight w:val="cyan"/>
        </w:rPr>
        <w:t xml:space="preserve"> This basic change</w:t>
      </w:r>
      <w:r w:rsidRPr="004C1BAA">
        <w:rPr>
          <w:rFonts w:asciiTheme="majorHAnsi" w:hAnsiTheme="majorHAnsi" w:cstheme="majorHAnsi"/>
          <w:sz w:val="10"/>
        </w:rPr>
        <w:t>, of course,</w:t>
      </w:r>
      <w:r w:rsidRPr="004C1BAA">
        <w:rPr>
          <w:rStyle w:val="Emphasis"/>
          <w:rFonts w:asciiTheme="majorHAnsi" w:hAnsiTheme="majorHAnsi" w:cstheme="majorHAnsi"/>
          <w:highlight w:val="cyan"/>
        </w:rPr>
        <w:t xml:space="preserve"> goes deeper than general legal norms. It calls for a reconsideration of the modern Western paradigm based on material separation</w:t>
      </w:r>
      <w:r w:rsidRPr="004C1BAA">
        <w:rPr>
          <w:rFonts w:asciiTheme="majorHAnsi" w:hAnsiTheme="majorHAnsi" w:cstheme="majorHAnsi"/>
          <w:sz w:val="10"/>
        </w:rPr>
        <w:t xml:space="preserve"> (e.g., Newtonian physics, Darwinian biology, Freudian psychology, and Weberian sociology). As already noted, Daoism shows that the </w:t>
      </w:r>
      <w:r w:rsidRPr="004C1BAA">
        <w:rPr>
          <w:rStyle w:val="Emphasis"/>
          <w:rFonts w:asciiTheme="majorHAnsi" w:hAnsiTheme="majorHAnsi" w:cstheme="majorHAnsi"/>
          <w:highlight w:val="cyan"/>
        </w:rPr>
        <w:t>explicit separation is only for an implicit connection and ultimately Oneness and the Dao</w:t>
      </w:r>
      <w:r w:rsidRPr="004C1BAA">
        <w:rPr>
          <w:rFonts w:asciiTheme="majorHAnsi" w:hAnsiTheme="majorHAnsi" w:cstheme="majorHAnsi"/>
          <w:sz w:val="10"/>
        </w:rPr>
        <w:t xml:space="preserve">. 92 At the same time, this change in consciousness calls for a return to a holistic sense, as America’s founders understood, of people and the world as inherently good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4C1BAA">
        <w:rPr>
          <w:rFonts w:asciiTheme="majorHAnsi" w:hAnsiTheme="majorHAnsi" w:cstheme="majorHAnsi"/>
          <w:sz w:val="10"/>
        </w:rPr>
        <w:t>Neijing</w:t>
      </w:r>
      <w:proofErr w:type="spellEnd"/>
      <w:r w:rsidRPr="004C1BAA">
        <w:rPr>
          <w:rFonts w:asciiTheme="majorHAnsi" w:hAnsiTheme="majorHAnsi" w:cstheme="majorHAnsi"/>
          <w:sz w:val="10"/>
        </w:rPr>
        <w:t xml:space="preserve">.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4C1BAA">
        <w:rPr>
          <w:rStyle w:val="Emphasis"/>
          <w:rFonts w:asciiTheme="majorHAnsi" w:hAnsiTheme="majorHAnsi" w:cstheme="majorHAnsi"/>
          <w:highlight w:val="cyan"/>
        </w:rPr>
        <w:t>When the implicit connection and explicit separation come together in harmony, a person may experience Oneness and ultimately the Dao</w:t>
      </w:r>
      <w:r w:rsidRPr="004C1BAA">
        <w:rPr>
          <w:rFonts w:asciiTheme="majorHAnsi" w:hAnsiTheme="majorHAnsi" w:cstheme="majorHAnsi"/>
          <w:sz w:val="10"/>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4C1BAA">
        <w:rPr>
          <w:rFonts w:asciiTheme="majorHAnsi" w:hAnsiTheme="majorHAnsi" w:cstheme="majorHAnsi"/>
          <w:sz w:val="10"/>
        </w:rPr>
        <w:t>harmoniousstate</w:t>
      </w:r>
      <w:proofErr w:type="spellEnd"/>
      <w:r w:rsidRPr="004C1BAA">
        <w:rPr>
          <w:rFonts w:asciiTheme="majorHAnsi" w:hAnsiTheme="majorHAnsi" w:cstheme="majorHAnsi"/>
          <w:sz w:val="10"/>
        </w:rPr>
        <w:t xml:space="preserve"> may lie the solution to the world’s present challenges.</w:t>
      </w:r>
    </w:p>
    <w:p w14:paraId="70DF8280" w14:textId="77777777" w:rsidR="006C54FE" w:rsidRPr="00083A06" w:rsidRDefault="006C54FE" w:rsidP="006C54FE">
      <w:pPr>
        <w:pStyle w:val="Heading4"/>
      </w:pPr>
      <w:r w:rsidRPr="00083A06">
        <w:t>Changing conceptualizations of ‘the self’ and ‘property’ fixes rationalism- it lets us operate outside of traditional worldviews- also lets us overthrow debate norms coherently and completely</w:t>
      </w:r>
    </w:p>
    <w:p w14:paraId="499E6063" w14:textId="77777777" w:rsidR="006C54FE" w:rsidRPr="00A87430" w:rsidRDefault="006C54FE" w:rsidP="006C54FE">
      <w:r w:rsidRPr="00A87430">
        <w:rPr>
          <w:rStyle w:val="Style13ptBold"/>
        </w:rPr>
        <w:t>Pettman 05</w:t>
      </w:r>
      <w:r w:rsidRPr="00A87430">
        <w:t xml:space="preserve">, Ralf Pettman, Taoism and The Concept of Global Security, International Relations of the Asian-Pacific, 2005, </w:t>
      </w:r>
      <w:hyperlink r:id="rId9" w:history="1">
        <w:r w:rsidRPr="00A87430">
          <w:rPr>
            <w:rStyle w:val="Hyperlink"/>
          </w:rPr>
          <w:t>https://sci-hub.se/https://doi.org/10.1093/irap/lci103</w:t>
        </w:r>
      </w:hyperlink>
      <w:r w:rsidRPr="00A87430">
        <w:t>, r0w@n</w:t>
      </w:r>
    </w:p>
    <w:p w14:paraId="5BE4816B" w14:textId="77777777" w:rsidR="006C54FE" w:rsidRDefault="006C54FE" w:rsidP="006C54FE">
      <w:pPr>
        <w:rPr>
          <w:sz w:val="10"/>
        </w:rPr>
      </w:pPr>
      <w:r w:rsidRPr="00837CFC">
        <w:rPr>
          <w:sz w:val="10"/>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837CFC">
        <w:rPr>
          <w:sz w:val="10"/>
        </w:rPr>
        <w:t>neighbour</w:t>
      </w:r>
      <w:proofErr w:type="spellEnd"/>
      <w:r w:rsidRPr="00837CFC">
        <w:rPr>
          <w:sz w:val="10"/>
        </w:rPr>
        <w:t xml:space="preserve"> looking under a lamplight some distance away. After asking what the drunk is doing, and where he lost his key, the </w:t>
      </w:r>
      <w:proofErr w:type="spellStart"/>
      <w:r w:rsidRPr="00837CFC">
        <w:rPr>
          <w:sz w:val="10"/>
        </w:rPr>
        <w:t>neighbour</w:t>
      </w:r>
      <w:proofErr w:type="spellEnd"/>
      <w:r w:rsidRPr="00837CFC">
        <w:rPr>
          <w:sz w:val="10"/>
        </w:rPr>
        <w:t xml:space="preserve">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837CFC">
        <w:rPr>
          <w:sz w:val="10"/>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837CFC">
        <w:rPr>
          <w:sz w:val="10"/>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837CFC">
        <w:rPr>
          <w:sz w:val="10"/>
        </w:rPr>
        <w:t xml:space="preserve"> sacral (and in this instance, Taoist) </w:t>
      </w:r>
      <w:r w:rsidRPr="00A87430">
        <w:rPr>
          <w:rStyle w:val="Emphasis"/>
          <w:highlight w:val="cyan"/>
        </w:rPr>
        <w:t>insights instead</w:t>
      </w:r>
      <w:r w:rsidRPr="00837CFC">
        <w:rPr>
          <w:sz w:val="10"/>
        </w:rPr>
        <w:t xml:space="preserve">. </w:t>
      </w:r>
      <w:r w:rsidRPr="00A87430">
        <w:rPr>
          <w:rStyle w:val="Emphasis"/>
          <w:highlight w:val="cyan"/>
        </w:rPr>
        <w:t>These two</w:t>
      </w:r>
      <w:r w:rsidRPr="00837CFC">
        <w:rPr>
          <w:sz w:val="10"/>
        </w:rPr>
        <w:t xml:space="preserve"> are seemingly incommensurable. They would seem to </w:t>
      </w:r>
      <w:r w:rsidRPr="00A87430">
        <w:rPr>
          <w:rStyle w:val="Emphasis"/>
          <w:highlight w:val="cyan"/>
        </w:rPr>
        <w:t>represent an unbridgeable epistemological divide.</w:t>
      </w:r>
      <w:r w:rsidRPr="00837CFC">
        <w:rPr>
          <w:sz w:val="10"/>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837CFC">
        <w:rPr>
          <w:sz w:val="10"/>
        </w:rPr>
        <w:t xml:space="preserve"> I argued that the individuated self – at one mind’s remove from the community – is objectifying. </w:t>
      </w:r>
      <w:r w:rsidRPr="00A87430">
        <w:rPr>
          <w:rStyle w:val="Emphasis"/>
          <w:highlight w:val="cyan"/>
        </w:rPr>
        <w:t xml:space="preserve">This self is created </w:t>
      </w:r>
      <w:r w:rsidRPr="00837CFC">
        <w:rPr>
          <w:sz w:val="10"/>
        </w:rPr>
        <w:t>in turn</w:t>
      </w:r>
      <w:r w:rsidRPr="00A87430">
        <w:rPr>
          <w:rStyle w:val="Emphasis"/>
          <w:highlight w:val="cyan"/>
        </w:rPr>
        <w:t xml:space="preserve"> </w:t>
      </w:r>
      <w:r w:rsidRPr="00A87430">
        <w:rPr>
          <w:rStyle w:val="Emphasis"/>
          <w:highlight w:val="cyan"/>
        </w:rPr>
        <w:lastRenderedPageBreak/>
        <w:t xml:space="preserve">by learning to be mentally distanced from the </w:t>
      </w:r>
      <w:r w:rsidRPr="00837CFC">
        <w:rPr>
          <w:sz w:val="10"/>
        </w:rPr>
        <w:t xml:space="preserve">communalist </w:t>
      </w:r>
      <w:r w:rsidRPr="00A87430">
        <w:rPr>
          <w:rStyle w:val="Emphasis"/>
          <w:highlight w:val="cyan"/>
        </w:rPr>
        <w:t xml:space="preserve">context into which ‘one’ was born. </w:t>
      </w:r>
      <w:r w:rsidRPr="00837CFC">
        <w:rPr>
          <w:sz w:val="10"/>
        </w:rPr>
        <w:t xml:space="preserve">Rationalism valorizes this individuated self, typically turning it into a primary normative purpose. Because </w:t>
      </w:r>
      <w:r w:rsidRPr="00A87430">
        <w:rPr>
          <w:rStyle w:val="Emphasis"/>
          <w:highlight w:val="cyan"/>
        </w:rPr>
        <w:t xml:space="preserve">this </w:t>
      </w:r>
      <w:r w:rsidRPr="00837CFC">
        <w:rPr>
          <w:sz w:val="10"/>
        </w:rPr>
        <w:t xml:space="preserve">bias is built into rationalism itself, and because it </w:t>
      </w:r>
      <w:r w:rsidRPr="00A87430">
        <w:rPr>
          <w:rStyle w:val="Emphasis"/>
          <w:highlight w:val="cyan"/>
        </w:rPr>
        <w:t xml:space="preserve">limits and distorts </w:t>
      </w:r>
      <w:r w:rsidRPr="00837CFC">
        <w:rPr>
          <w:sz w:val="10"/>
        </w:rPr>
        <w:t>so thoroughly</w:t>
      </w:r>
      <w:r w:rsidRPr="00A87430">
        <w:rPr>
          <w:rStyle w:val="Emphasis"/>
          <w:highlight w:val="cyan"/>
        </w:rPr>
        <w:t xml:space="preserve"> what rationalism can do, we have to go outside </w:t>
      </w:r>
      <w:r w:rsidRPr="00837CFC">
        <w:rPr>
          <w:sz w:val="10"/>
        </w:rPr>
        <w:t xml:space="preserve">rationalism </w:t>
      </w:r>
      <w:r w:rsidRPr="00A87430">
        <w:rPr>
          <w:rStyle w:val="Emphasis"/>
          <w:highlight w:val="cyan"/>
        </w:rPr>
        <w:t xml:space="preserve">to compensate </w:t>
      </w:r>
      <w:r w:rsidRPr="00837CFC">
        <w:rPr>
          <w:sz w:val="10"/>
        </w:rPr>
        <w:t>for it.</w:t>
      </w:r>
      <w:r w:rsidRPr="00A87430">
        <w:rPr>
          <w:rStyle w:val="Emphasis"/>
          <w:highlight w:val="cyan"/>
        </w:rPr>
        <w:t xml:space="preserve"> </w:t>
      </w:r>
      <w:r w:rsidRPr="00837CFC">
        <w:rPr>
          <w:sz w:val="10"/>
        </w:rPr>
        <w:t>Otherwise,</w:t>
      </w:r>
      <w:r w:rsidRPr="00A87430">
        <w:rPr>
          <w:rStyle w:val="Emphasis"/>
          <w:highlight w:val="cyan"/>
        </w:rPr>
        <w:t xml:space="preserve"> whenever we use rationalism</w:t>
      </w:r>
      <w:r w:rsidRPr="00837CFC">
        <w:rPr>
          <w:sz w:val="10"/>
        </w:rPr>
        <w:t>, we will get the world right,</w:t>
      </w:r>
      <w:r w:rsidRPr="00A87430">
        <w:rPr>
          <w:rStyle w:val="Emphasis"/>
          <w:highlight w:val="cyan"/>
        </w:rPr>
        <w:t xml:space="preserve"> but we will also get the world wrong.</w:t>
      </w:r>
      <w:r w:rsidRPr="00837CFC">
        <w:rPr>
          <w:sz w:val="10"/>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837CFC">
        <w:rPr>
          <w:sz w:val="10"/>
        </w:rPr>
        <w:t>shal</w:t>
      </w:r>
      <w:proofErr w:type="spellEnd"/>
      <w:r w:rsidRPr="00837CFC">
        <w:rPr>
          <w:sz w:val="10"/>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837CFC">
        <w:rPr>
          <w:sz w:val="10"/>
        </w:rPr>
        <w:t>rigour</w:t>
      </w:r>
      <w:proofErr w:type="spellEnd"/>
      <w:r w:rsidRPr="00837CFC">
        <w:rPr>
          <w:sz w:val="10"/>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837CFC">
        <w:rPr>
          <w:sz w:val="10"/>
        </w:rPr>
        <w:t>sacralist</w:t>
      </w:r>
      <w:proofErr w:type="spellEnd"/>
      <w:r w:rsidRPr="00837CFC">
        <w:rPr>
          <w:sz w:val="10"/>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837CFC">
        <w:rPr>
          <w:sz w:val="10"/>
        </w:rPr>
        <w:t>Waley</w:t>
      </w:r>
      <w:proofErr w:type="spellEnd"/>
      <w:r w:rsidRPr="00837CFC">
        <w:rPr>
          <w:sz w:val="10"/>
        </w:rPr>
        <w:t xml:space="preserve"> calls ‘quietism’, or the ‘gradual inward-turning of . . . thought’ (</w:t>
      </w:r>
      <w:proofErr w:type="spellStart"/>
      <w:r w:rsidRPr="00837CFC">
        <w:rPr>
          <w:sz w:val="10"/>
        </w:rPr>
        <w:t>Waley</w:t>
      </w:r>
      <w:proofErr w:type="spellEnd"/>
      <w:r w:rsidRPr="00837CFC">
        <w:rPr>
          <w:sz w:val="10"/>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837CFC">
        <w:rPr>
          <w:sz w:val="10"/>
        </w:rPr>
        <w:t>publically</w:t>
      </w:r>
      <w:proofErr w:type="spellEnd"/>
      <w:r w:rsidRPr="00837CFC">
        <w:rPr>
          <w:sz w:val="10"/>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837CFC">
        <w:rPr>
          <w:sz w:val="10"/>
        </w:rPr>
        <w:t>untrammelled</w:t>
      </w:r>
      <w:proofErr w:type="spellEnd"/>
      <w:r w:rsidRPr="00837CFC">
        <w:rPr>
          <w:sz w:val="10"/>
        </w:rPr>
        <w:t xml:space="preserve">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837CFC">
        <w:rPr>
          <w:sz w:val="10"/>
        </w:rPr>
        <w:t>(again in Graham’s terms</w:t>
      </w:r>
      <w:r w:rsidRPr="00A87430">
        <w:rPr>
          <w:rStyle w:val="Emphasis"/>
          <w:highlight w:val="cyan"/>
        </w:rPr>
        <w:t>) of an understanding of the ‘mysterious order which runs through all things’</w:t>
      </w:r>
      <w:r w:rsidRPr="00837CFC">
        <w:rPr>
          <w:sz w:val="10"/>
        </w:rPr>
        <w:t xml:space="preserve">, and the universal motion of chi energy (Graham, 1981, pp. 12, 19–20). Where the rationalist talks of a detached and individuated intellectual vantage-point, separate from society, where reason can be given free </w:t>
      </w:r>
      <w:proofErr w:type="spellStart"/>
      <w:r w:rsidRPr="00837CFC">
        <w:rPr>
          <w:sz w:val="10"/>
        </w:rPr>
        <w:t>reign</w:t>
      </w:r>
      <w:proofErr w:type="spellEnd"/>
      <w:r w:rsidRPr="00837CFC">
        <w:rPr>
          <w:sz w:val="10"/>
        </w:rPr>
        <w:t xml:space="preserve"> to cogitate and communicate, the Taoist talks (in Hansen’s terms this time) of ‘heart-minds’ (Hansen, 1992, pp. 53, 85–86). </w:t>
      </w:r>
      <w:r w:rsidRPr="00A87430">
        <w:rPr>
          <w:rStyle w:val="Emphasis"/>
          <w:highlight w:val="cyan"/>
        </w:rPr>
        <w:t xml:space="preserve">Taoists respond </w:t>
      </w:r>
      <w:r w:rsidRPr="00837CFC">
        <w:rPr>
          <w:sz w:val="10"/>
        </w:rPr>
        <w:t xml:space="preserve">to the situation they are in by </w:t>
      </w:r>
      <w:proofErr w:type="spellStart"/>
      <w:r w:rsidRPr="00837CFC">
        <w:rPr>
          <w:sz w:val="10"/>
        </w:rPr>
        <w:t>unfocusing</w:t>
      </w:r>
      <w:proofErr w:type="spellEnd"/>
      <w:r w:rsidRPr="00837CFC">
        <w:rPr>
          <w:sz w:val="10"/>
        </w:rPr>
        <w:t xml:space="preserve">,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837CFC">
        <w:rPr>
          <w:sz w:val="10"/>
        </w:rPr>
        <w:t xml:space="preserve"> (Graham, 1981, pp. 6, 12, 14). They invite, in other words, the kind of recognition the ‘heart’ gives ‘when the mind is silent’ (</w:t>
      </w:r>
      <w:proofErr w:type="spellStart"/>
      <w:r w:rsidRPr="00837CFC">
        <w:rPr>
          <w:sz w:val="10"/>
        </w:rPr>
        <w:t>Krishnamurti</w:t>
      </w:r>
      <w:proofErr w:type="spellEnd"/>
      <w:r w:rsidRPr="00837CFC">
        <w:rPr>
          <w:sz w:val="10"/>
        </w:rPr>
        <w:t>,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 It is not possible, that is, to know rationally what is in the national interest. To rely on rationalism is, therefore, to overplay rationalism, which is to underplay Taoism</w:t>
      </w:r>
      <w:r w:rsidRPr="00A87430">
        <w:rPr>
          <w:rStyle w:val="Emphasis"/>
          <w:highlight w:val="cyan"/>
        </w:rPr>
        <w:t xml:space="preserve"> </w:t>
      </w:r>
      <w:r w:rsidRPr="00837CFC">
        <w:rPr>
          <w:sz w:val="10"/>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837CFC">
        <w:rPr>
          <w:sz w:val="10"/>
        </w:rPr>
        <w:t>lan</w:t>
      </w:r>
      <w:proofErr w:type="spellEnd"/>
      <w:r w:rsidRPr="00837CFC">
        <w:rPr>
          <w:sz w:val="10"/>
        </w:rPr>
        <w:t xml:space="preserve">- Taoism and the concept of global security 75 </w:t>
      </w:r>
      <w:proofErr w:type="spellStart"/>
      <w:r w:rsidRPr="00837CFC">
        <w:rPr>
          <w:sz w:val="10"/>
        </w:rPr>
        <w:t>guages</w:t>
      </w:r>
      <w:proofErr w:type="spellEnd"/>
      <w:r w:rsidRPr="00837CFC">
        <w:rPr>
          <w:sz w:val="10"/>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837CFC">
        <w:rPr>
          <w:sz w:val="10"/>
        </w:rPr>
        <w:t>wu-wei</w:t>
      </w:r>
      <w:proofErr w:type="spellEnd"/>
      <w:r w:rsidRPr="00837CFC">
        <w:rPr>
          <w:sz w:val="10"/>
        </w:rPr>
        <w:t xml:space="preserve">, that is, active pacifism, or ‘no unnatural action’, or, as Graham calls it, ‘Doing Nothing’ (Graham, 1981, p. 288; 1989, pp. 232–233). To Needham, </w:t>
      </w:r>
      <w:proofErr w:type="spellStart"/>
      <w:r w:rsidRPr="00837CFC">
        <w:rPr>
          <w:sz w:val="10"/>
        </w:rPr>
        <w:t>wu-wei</w:t>
      </w:r>
      <w:proofErr w:type="spellEnd"/>
      <w:r w:rsidRPr="00837CFC">
        <w:rPr>
          <w:sz w:val="10"/>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w:t>
      </w:r>
      <w:proofErr w:type="spellStart"/>
      <w:r w:rsidRPr="00837CFC">
        <w:rPr>
          <w:sz w:val="10"/>
        </w:rPr>
        <w:t>etting</w:t>
      </w:r>
      <w:proofErr w:type="spellEnd"/>
      <w:r w:rsidRPr="00837CFC">
        <w:rPr>
          <w:sz w:val="10"/>
        </w:rPr>
        <w:t xml:space="preserve"> rid of </w:t>
      </w:r>
      <w:proofErr w:type="spellStart"/>
      <w:r w:rsidRPr="00837CFC">
        <w:rPr>
          <w:sz w:val="10"/>
        </w:rPr>
        <w:t>wei</w:t>
      </w:r>
      <w:proofErr w:type="spellEnd"/>
      <w:r w:rsidRPr="00837CFC">
        <w:rPr>
          <w:sz w:val="10"/>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837CFC">
        <w:rPr>
          <w:sz w:val="10"/>
        </w:rPr>
        <w:t>wu-wei</w:t>
      </w:r>
      <w:proofErr w:type="spellEnd"/>
      <w:r w:rsidRPr="00837CFC">
        <w:rPr>
          <w:sz w:val="10"/>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837CFC">
        <w:rPr>
          <w:sz w:val="10"/>
        </w:rPr>
        <w:t>endeavours</w:t>
      </w:r>
      <w:proofErr w:type="spellEnd"/>
      <w:r w:rsidRPr="00837CFC">
        <w:rPr>
          <w:sz w:val="10"/>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837CFC">
        <w:rPr>
          <w:sz w:val="10"/>
        </w:rPr>
        <w:t>practise</w:t>
      </w:r>
      <w:proofErr w:type="spellEnd"/>
      <w:r w:rsidRPr="00837CFC">
        <w:rPr>
          <w:sz w:val="10"/>
        </w:rPr>
        <w:t xml:space="preserve"> of Taoist-inspired martial arts like that of tai 76 Ralph Pettman chi </w:t>
      </w:r>
      <w:proofErr w:type="spellStart"/>
      <w:r w:rsidRPr="00837CFC">
        <w:rPr>
          <w:sz w:val="10"/>
        </w:rPr>
        <w:t>chuan</w:t>
      </w:r>
      <w:proofErr w:type="spellEnd"/>
      <w:r w:rsidRPr="00837CFC">
        <w:rPr>
          <w:sz w:val="10"/>
        </w:rPr>
        <w:t xml:space="preserve">, or judo, or aikido. In tai chi </w:t>
      </w:r>
      <w:proofErr w:type="spellStart"/>
      <w:r w:rsidRPr="00837CFC">
        <w:rPr>
          <w:sz w:val="10"/>
        </w:rPr>
        <w:t>chuan</w:t>
      </w:r>
      <w:proofErr w:type="spellEnd"/>
      <w:r w:rsidRPr="00837CFC">
        <w:rPr>
          <w:sz w:val="10"/>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837CFC">
        <w:rPr>
          <w:sz w:val="10"/>
        </w:rPr>
        <w:t>Uyeshiba</w:t>
      </w:r>
      <w:proofErr w:type="spellEnd"/>
      <w:r w:rsidRPr="00837CFC">
        <w:rPr>
          <w:sz w:val="10"/>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837CFC">
        <w:rPr>
          <w:sz w:val="10"/>
        </w:rPr>
        <w:t>behaviour</w:t>
      </w:r>
      <w:proofErr w:type="spellEnd"/>
      <w:r w:rsidRPr="00837CFC">
        <w:rPr>
          <w:sz w:val="10"/>
        </w:rPr>
        <w:t>, and Taoist thinking, which makes no such assumptions, and is not constrained by the rationalist context in which such assumptions are articulated. Wu-</w:t>
      </w:r>
      <w:proofErr w:type="spellStart"/>
      <w:r w:rsidRPr="00837CFC">
        <w:rPr>
          <w:sz w:val="10"/>
        </w:rPr>
        <w:t>wei</w:t>
      </w:r>
      <w:proofErr w:type="spellEnd"/>
      <w:r w:rsidRPr="00837CFC">
        <w:rPr>
          <w:sz w:val="10"/>
        </w:rPr>
        <w:t xml:space="preserve"> decrees no need to return tit-for-tat in promoting global security. It may mean </w:t>
      </w:r>
      <w:proofErr w:type="spellStart"/>
      <w:r w:rsidRPr="00837CFC">
        <w:rPr>
          <w:sz w:val="10"/>
        </w:rPr>
        <w:t>practising</w:t>
      </w:r>
      <w:proofErr w:type="spellEnd"/>
      <w:r w:rsidRPr="00837CFC">
        <w:rPr>
          <w:sz w:val="10"/>
        </w:rPr>
        <w:t xml:space="preserve"> reciprocity. It may not. There is no conceptual obligation either way, since ‘no unnatural action’ is not a contractual practice.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837CFC">
        <w:rPr>
          <w:sz w:val="10"/>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w:t>
      </w:r>
      <w:r w:rsidRPr="00837CFC">
        <w:rPr>
          <w:sz w:val="10"/>
        </w:rPr>
        <w:lastRenderedPageBreak/>
        <w:t xml:space="preserve">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837CFC">
        <w:rPr>
          <w:sz w:val="10"/>
        </w:rPr>
        <w:t>practise</w:t>
      </w:r>
      <w:proofErr w:type="spellEnd"/>
      <w:r w:rsidRPr="00837CFC">
        <w:rPr>
          <w:sz w:val="10"/>
        </w:rPr>
        <w:t xml:space="preserve"> ‘no unnatural action’ makes for a mirror-like appraisal of the moment. It may mean promoting world governance or government. It may not. </w:t>
      </w:r>
      <w:r w:rsidRPr="00A87430">
        <w:rPr>
          <w:rStyle w:val="Emphasis"/>
          <w:highlight w:val="cyan"/>
        </w:rPr>
        <w:t xml:space="preserve">Given the sacral spontaneity that </w:t>
      </w:r>
      <w:proofErr w:type="spellStart"/>
      <w:r w:rsidRPr="00A87430">
        <w:rPr>
          <w:rStyle w:val="Emphasis"/>
          <w:highlight w:val="cyan"/>
        </w:rPr>
        <w:t>wu-wei</w:t>
      </w:r>
      <w:proofErr w:type="spellEnd"/>
      <w:r w:rsidRPr="00A87430">
        <w:rPr>
          <w:rStyle w:val="Emphasis"/>
          <w:highlight w:val="cyan"/>
        </w:rPr>
        <w:t xml:space="preserve"> represents, any policy choice may be preferred</w:t>
      </w:r>
      <w:r w:rsidRPr="00837CFC">
        <w:rPr>
          <w:sz w:val="10"/>
        </w:rPr>
        <w:t xml:space="preserve"> (Graham, 1981, p. 91). It will depend on what lets most people live out their lives relatively </w:t>
      </w:r>
      <w:proofErr w:type="spellStart"/>
      <w:r w:rsidRPr="00837CFC">
        <w:rPr>
          <w:sz w:val="10"/>
        </w:rPr>
        <w:t>unharassed</w:t>
      </w:r>
      <w:proofErr w:type="spellEnd"/>
      <w:r w:rsidRPr="00837CFC">
        <w:rPr>
          <w:sz w:val="10"/>
        </w:rPr>
        <w:t xml:space="preserve">. In terms of the politico-economic (market-making) dimension to world affairs, the practice of </w:t>
      </w:r>
      <w:proofErr w:type="spellStart"/>
      <w:r w:rsidRPr="00837CFC">
        <w:rPr>
          <w:sz w:val="10"/>
        </w:rPr>
        <w:t>wu-wei</w:t>
      </w:r>
      <w:proofErr w:type="spellEnd"/>
      <w:r w:rsidRPr="00837CFC">
        <w:rPr>
          <w:sz w:val="10"/>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837CFC">
        <w:rPr>
          <w:sz w:val="10"/>
        </w:rPr>
        <w:t>behaviour</w:t>
      </w:r>
      <w:proofErr w:type="spellEnd"/>
      <w:r w:rsidRPr="00837CFC">
        <w:rPr>
          <w:sz w:val="10"/>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837CFC">
        <w:rPr>
          <w:sz w:val="10"/>
        </w:rPr>
        <w:t>wu-wei</w:t>
      </w:r>
      <w:proofErr w:type="spellEnd"/>
      <w:r w:rsidRPr="00837CFC">
        <w:rPr>
          <w:sz w:val="10"/>
        </w:rPr>
        <w:t xml:space="preserve"> frees us from the constraints these languages impose. This does not mean that </w:t>
      </w:r>
      <w:proofErr w:type="spellStart"/>
      <w:r w:rsidRPr="00837CFC">
        <w:rPr>
          <w:sz w:val="10"/>
        </w:rPr>
        <w:t>wu-wei</w:t>
      </w:r>
      <w:proofErr w:type="spellEnd"/>
      <w:r w:rsidRPr="00837CFC">
        <w:rPr>
          <w:sz w:val="10"/>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837CFC">
        <w:rPr>
          <w:sz w:val="10"/>
        </w:rPr>
        <w:t>wu-wei</w:t>
      </w:r>
      <w:proofErr w:type="spellEnd"/>
      <w:r w:rsidRPr="00837CFC">
        <w:rPr>
          <w:sz w:val="10"/>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837CFC">
        <w:rPr>
          <w:sz w:val="10"/>
        </w:rPr>
        <w:t>wu-wei</w:t>
      </w:r>
      <w:proofErr w:type="spellEnd"/>
      <w:r w:rsidRPr="00837CFC">
        <w:rPr>
          <w:sz w:val="10"/>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837CFC">
        <w:rPr>
          <w:sz w:val="10"/>
        </w:rPr>
        <w:t>marxists</w:t>
      </w:r>
      <w:proofErr w:type="spellEnd"/>
      <w:r w:rsidRPr="00837CFC">
        <w:rPr>
          <w:sz w:val="10"/>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837CFC">
        <w:rPr>
          <w:sz w:val="10"/>
        </w:rPr>
        <w:t>marxists</w:t>
      </w:r>
      <w:proofErr w:type="spellEnd"/>
      <w:r w:rsidRPr="00837CFC">
        <w:rPr>
          <w:sz w:val="10"/>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837CFC">
        <w:rPr>
          <w:sz w:val="10"/>
        </w:rPr>
        <w:t>marxist</w:t>
      </w:r>
      <w:proofErr w:type="spellEnd"/>
      <w:r w:rsidRPr="00837CFC">
        <w:rPr>
          <w:sz w:val="10"/>
        </w:rPr>
        <w:t xml:space="preserve"> doctrines represent. Nor does it preclude the policies they prescribe or proscribe. Wu-</w:t>
      </w:r>
      <w:proofErr w:type="spellStart"/>
      <w:r w:rsidRPr="00837CFC">
        <w:rPr>
          <w:sz w:val="10"/>
        </w:rPr>
        <w:t>wei</w:t>
      </w:r>
      <w:proofErr w:type="spellEnd"/>
      <w:r w:rsidRPr="00837CFC">
        <w:rPr>
          <w:sz w:val="10"/>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837CFC">
        <w:rPr>
          <w:sz w:val="10"/>
        </w:rPr>
        <w:t>sacralist</w:t>
      </w:r>
      <w:proofErr w:type="spellEnd"/>
      <w:r w:rsidRPr="00837CFC">
        <w:rPr>
          <w:sz w:val="10"/>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837CFC">
        <w:rPr>
          <w:sz w:val="10"/>
        </w:rPr>
        <w:t>wu-wei</w:t>
      </w:r>
      <w:proofErr w:type="spellEnd"/>
      <w:r w:rsidRPr="00837CFC">
        <w:rPr>
          <w:sz w:val="10"/>
        </w:rPr>
        <w:t>.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the Taoist determination to make no such assumptions and accept no such constraints. We have clear but not dogmatic opposition to conquest by force of arms.</w:t>
      </w:r>
      <w:r w:rsidRPr="00A87430">
        <w:rPr>
          <w:rStyle w:val="Emphasis"/>
          <w:highlight w:val="cyan"/>
        </w:rPr>
        <w:t xml:space="preserve"> We have the decision to be as flexible as possible about what </w:t>
      </w:r>
      <w:r w:rsidRPr="00837CFC">
        <w:rPr>
          <w:sz w:val="10"/>
        </w:rPr>
        <w:t>foreign</w:t>
      </w:r>
      <w:r w:rsidRPr="00A87430">
        <w:rPr>
          <w:rStyle w:val="Emphasis"/>
          <w:highlight w:val="cyan"/>
        </w:rPr>
        <w:t xml:space="preserve"> policies to adopt</w:t>
      </w:r>
      <w:r w:rsidRPr="00837CFC">
        <w:rPr>
          <w:sz w:val="10"/>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837CFC">
        <w:rPr>
          <w:sz w:val="10"/>
        </w:rPr>
        <w:t xml:space="preserve">. While we wrestle with whether we are profound enough, however, we can always, as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837CFC">
        <w:rPr>
          <w:sz w:val="10"/>
        </w:rPr>
        <w:t>wu-wei</w:t>
      </w:r>
      <w:proofErr w:type="spellEnd"/>
      <w:r w:rsidRPr="00837CFC">
        <w:rPr>
          <w:sz w:val="10"/>
        </w:rPr>
        <w:t xml:space="preserve"> apply here? Human warring is regularly </w:t>
      </w:r>
      <w:proofErr w:type="spellStart"/>
      <w:r w:rsidRPr="00837CFC">
        <w:rPr>
          <w:sz w:val="10"/>
        </w:rPr>
        <w:t>analysed</w:t>
      </w:r>
      <w:proofErr w:type="spellEnd"/>
      <w:r w:rsidRPr="00837CFC">
        <w:rPr>
          <w:sz w:val="10"/>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837CFC">
        <w:rPr>
          <w:sz w:val="10"/>
        </w:rPr>
        <w:t>analysed</w:t>
      </w:r>
      <w:proofErr w:type="spellEnd"/>
      <w:r w:rsidRPr="00837CFC">
        <w:rPr>
          <w:sz w:val="10"/>
        </w:rPr>
        <w:t xml:space="preserve"> by meditating, however – that is, by not cogitating so self-consciously upon the ways in which we relate to each other and the world. The results of these meditations can then be used to practice neither offence, </w:t>
      </w:r>
      <w:proofErr w:type="spellStart"/>
      <w:r w:rsidRPr="00837CFC">
        <w:rPr>
          <w:sz w:val="10"/>
        </w:rPr>
        <w:t>defence</w:t>
      </w:r>
      <w:proofErr w:type="spellEnd"/>
      <w:r w:rsidRPr="00837CFC">
        <w:rPr>
          <w:sz w:val="10"/>
        </w:rPr>
        <w:t xml:space="preserve">, or preemption, but a kind of watchfulness, a kind of non-anticipation, a way of being in the world-moment that is </w:t>
      </w:r>
      <w:proofErr w:type="spellStart"/>
      <w:r w:rsidRPr="00837CFC">
        <w:rPr>
          <w:sz w:val="10"/>
        </w:rPr>
        <w:t>equaniminous</w:t>
      </w:r>
      <w:proofErr w:type="spellEnd"/>
      <w:r w:rsidRPr="00837CFC">
        <w:rPr>
          <w:sz w:val="10"/>
        </w:rPr>
        <w:t xml:space="preserve">, open, and aware. The latter is the one that </w:t>
      </w:r>
      <w:proofErr w:type="spellStart"/>
      <w:r w:rsidRPr="00837CFC">
        <w:rPr>
          <w:sz w:val="10"/>
        </w:rPr>
        <w:t>wu-wei</w:t>
      </w:r>
      <w:proofErr w:type="spellEnd"/>
      <w:r w:rsidRPr="00837CFC">
        <w:rPr>
          <w:sz w:val="10"/>
        </w:rPr>
        <w:t xml:space="preserve"> exemplifies. It would be worthy but fruitless to try and deal with world conflict </w:t>
      </w:r>
    </w:p>
    <w:p w14:paraId="57F7F511" w14:textId="13E81506" w:rsidR="00E42E4C" w:rsidRDefault="006C54FE" w:rsidP="006C54FE">
      <w:pPr>
        <w:pStyle w:val="Heading2"/>
      </w:pPr>
      <w:r>
        <w:lastRenderedPageBreak/>
        <w:t>Case</w:t>
      </w:r>
    </w:p>
    <w:p w14:paraId="497B4D16" w14:textId="0A834149" w:rsidR="00060B0C" w:rsidRPr="00060B0C" w:rsidRDefault="00060B0C" w:rsidP="00060B0C">
      <w:r>
        <w:t>Plan text- literally says the whole thing is optional- no offense</w:t>
      </w:r>
    </w:p>
    <w:p w14:paraId="5BA9A76D" w14:textId="08F6AB85" w:rsidR="006C54FE" w:rsidRDefault="004F4869" w:rsidP="006C54FE">
      <w:r>
        <w:t xml:space="preserve">A2 </w:t>
      </w:r>
      <w:proofErr w:type="spellStart"/>
      <w:r>
        <w:t>Tronchetti</w:t>
      </w:r>
      <w:proofErr w:type="spellEnd"/>
    </w:p>
    <w:p w14:paraId="7A1EC1FD" w14:textId="1029FA2F" w:rsidR="004F4869" w:rsidRDefault="004F4869" w:rsidP="004F4869">
      <w:pPr>
        <w:pStyle w:val="ListParagraph"/>
        <w:numPr>
          <w:ilvl w:val="0"/>
          <w:numId w:val="13"/>
        </w:numPr>
      </w:pPr>
      <w:r>
        <w:t xml:space="preserve">Everyone’s just </w:t>
      </w:r>
      <w:proofErr w:type="spellStart"/>
      <w:r>
        <w:t>gonna</w:t>
      </w:r>
      <w:proofErr w:type="spellEnd"/>
      <w:r>
        <w:t xml:space="preserve"> ignore international law- the us proves since we </w:t>
      </w:r>
      <w:proofErr w:type="spellStart"/>
      <w:r>
        <w:t>circumveted</w:t>
      </w:r>
      <w:proofErr w:type="spellEnd"/>
      <w:r>
        <w:t xml:space="preserve"> the </w:t>
      </w:r>
      <w:proofErr w:type="spellStart"/>
      <w:r>
        <w:t>ost</w:t>
      </w:r>
      <w:proofErr w:type="spellEnd"/>
    </w:p>
    <w:p w14:paraId="356F8769" w14:textId="439B9D08" w:rsidR="004F4869" w:rsidRDefault="004F4869" w:rsidP="004F4869">
      <w:r>
        <w:t>A2 foster</w:t>
      </w:r>
    </w:p>
    <w:p w14:paraId="53393D55" w14:textId="318EE8FB" w:rsidR="004F4869" w:rsidRDefault="004F4869" w:rsidP="004F4869">
      <w:pPr>
        <w:pStyle w:val="ListParagraph"/>
        <w:numPr>
          <w:ilvl w:val="0"/>
          <w:numId w:val="14"/>
        </w:numPr>
      </w:pPr>
      <w:r>
        <w:t>No reason why this treaty needs to define non-governmental orgs- lots of others have</w:t>
      </w:r>
    </w:p>
    <w:p w14:paraId="528CA2B3" w14:textId="6B016741" w:rsidR="004F4869" w:rsidRDefault="006C505B" w:rsidP="004F4869">
      <w:pPr>
        <w:pStyle w:val="ListParagraph"/>
        <w:numPr>
          <w:ilvl w:val="0"/>
          <w:numId w:val="14"/>
        </w:numPr>
      </w:pPr>
      <w:r>
        <w:t>They don’t create a dispute resolution program which their card says is key</w:t>
      </w:r>
    </w:p>
    <w:p w14:paraId="2FE30B85" w14:textId="29F0F22A" w:rsidR="00003927" w:rsidRDefault="00003927" w:rsidP="00003927">
      <w:r>
        <w:t xml:space="preserve">A2 </w:t>
      </w:r>
      <w:proofErr w:type="spellStart"/>
      <w:r>
        <w:t>macwhorter</w:t>
      </w:r>
      <w:proofErr w:type="spellEnd"/>
    </w:p>
    <w:p w14:paraId="1B8708E1" w14:textId="2E27425A" w:rsidR="00003927" w:rsidRDefault="00003927" w:rsidP="00003927">
      <w:pPr>
        <w:pStyle w:val="ListParagraph"/>
        <w:numPr>
          <w:ilvl w:val="0"/>
          <w:numId w:val="20"/>
        </w:numPr>
      </w:pPr>
      <w:r>
        <w:t>No warrant why legal status necessary</w:t>
      </w:r>
    </w:p>
    <w:p w14:paraId="4901160E" w14:textId="18E0B55B" w:rsidR="00003927" w:rsidRDefault="00003927" w:rsidP="00003927">
      <w:pPr>
        <w:pStyle w:val="ListParagraph"/>
        <w:numPr>
          <w:ilvl w:val="0"/>
          <w:numId w:val="20"/>
        </w:numPr>
      </w:pPr>
      <w:r>
        <w:t xml:space="preserve">Says that authority is </w:t>
      </w:r>
      <w:proofErr w:type="spellStart"/>
      <w:r>
        <w:t>debateable</w:t>
      </w:r>
      <w:proofErr w:type="spellEnd"/>
      <w:r>
        <w:t xml:space="preserve"> </w:t>
      </w:r>
      <w:proofErr w:type="spellStart"/>
      <w:r>
        <w:t>bc</w:t>
      </w:r>
      <w:proofErr w:type="spellEnd"/>
      <w:r>
        <w:t xml:space="preserve"> nobody follows them- disproves </w:t>
      </w:r>
      <w:proofErr w:type="spellStart"/>
      <w:r>
        <w:t>aff</w:t>
      </w:r>
      <w:proofErr w:type="spellEnd"/>
      <w:r>
        <w:t xml:space="preserve"> solvency</w:t>
      </w:r>
    </w:p>
    <w:p w14:paraId="7F9A21B9" w14:textId="7EDA8C96" w:rsidR="00003927" w:rsidRDefault="00003927" w:rsidP="00003927">
      <w:r>
        <w:t>A2- wrench</w:t>
      </w:r>
    </w:p>
    <w:p w14:paraId="215045C3" w14:textId="599F9FEE" w:rsidR="00003927" w:rsidRDefault="00003927" w:rsidP="00003927">
      <w:pPr>
        <w:pStyle w:val="ListParagraph"/>
        <w:numPr>
          <w:ilvl w:val="0"/>
          <w:numId w:val="21"/>
        </w:numPr>
      </w:pPr>
      <w:r>
        <w:t xml:space="preserve">Relies on </w:t>
      </w:r>
      <w:proofErr w:type="spellStart"/>
      <w:r>
        <w:t>noobdy</w:t>
      </w:r>
      <w:proofErr w:type="spellEnd"/>
      <w:r>
        <w:t xml:space="preserve"> knowing what </w:t>
      </w:r>
      <w:proofErr w:type="spellStart"/>
      <w:r>
        <w:t>ngos</w:t>
      </w:r>
      <w:proofErr w:type="spellEnd"/>
      <w:r>
        <w:t xml:space="preserve"> are- </w:t>
      </w:r>
      <w:proofErr w:type="spellStart"/>
      <w:r>
        <w:t>obv</w:t>
      </w:r>
      <w:proofErr w:type="spellEnd"/>
      <w:r>
        <w:t xml:space="preserve"> we have other definitions</w:t>
      </w:r>
    </w:p>
    <w:p w14:paraId="5EC2BC84" w14:textId="594AC517" w:rsidR="006C505B" w:rsidRDefault="006C505B" w:rsidP="006C505B">
      <w:r>
        <w:t xml:space="preserve">A2 </w:t>
      </w:r>
      <w:proofErr w:type="spellStart"/>
      <w:r>
        <w:t>mallick</w:t>
      </w:r>
      <w:proofErr w:type="spellEnd"/>
    </w:p>
    <w:p w14:paraId="2477DB66" w14:textId="01DB6380" w:rsidR="006C505B" w:rsidRDefault="006C505B" w:rsidP="006C505B">
      <w:pPr>
        <w:pStyle w:val="ListParagraph"/>
        <w:numPr>
          <w:ilvl w:val="0"/>
          <w:numId w:val="15"/>
        </w:numPr>
      </w:pPr>
      <w:r>
        <w:t xml:space="preserve">The card literally says there is consensus on it being illegal- proves </w:t>
      </w:r>
      <w:proofErr w:type="spellStart"/>
      <w:r>
        <w:t>ilaw</w:t>
      </w:r>
      <w:proofErr w:type="spellEnd"/>
      <w:r>
        <w:t xml:space="preserve"> is already being used and fails</w:t>
      </w:r>
    </w:p>
    <w:p w14:paraId="3AA4E80F" w14:textId="77777777" w:rsidR="006C505B" w:rsidRDefault="006C505B" w:rsidP="006C505B">
      <w:pPr>
        <w:pStyle w:val="ListParagraph"/>
        <w:numPr>
          <w:ilvl w:val="0"/>
          <w:numId w:val="15"/>
        </w:numPr>
      </w:pPr>
      <w:r>
        <w:t>Income disparity nonunique- developed countries are 100x worse per person than us</w:t>
      </w:r>
    </w:p>
    <w:p w14:paraId="18F4C733" w14:textId="77777777" w:rsidR="006C505B" w:rsidRDefault="006C505B" w:rsidP="006C505B">
      <w:pPr>
        <w:pStyle w:val="ListParagraph"/>
        <w:numPr>
          <w:ilvl w:val="0"/>
          <w:numId w:val="15"/>
        </w:numPr>
      </w:pPr>
      <w:r>
        <w:t xml:space="preserve">Card says that for the </w:t>
      </w:r>
      <w:proofErr w:type="spellStart"/>
      <w:r>
        <w:t>aff</w:t>
      </w:r>
      <w:proofErr w:type="spellEnd"/>
      <w:r>
        <w:t xml:space="preserve"> to work there has to be ‘global consensus’- they don’t fiat that and no warrant why now people are suddenly cool with </w:t>
      </w:r>
      <w:proofErr w:type="spellStart"/>
      <w:r>
        <w:t>ilaw</w:t>
      </w:r>
      <w:proofErr w:type="spellEnd"/>
    </w:p>
    <w:p w14:paraId="7E9C182D" w14:textId="77777777" w:rsidR="006C505B" w:rsidRDefault="006C505B" w:rsidP="006C505B">
      <w:r>
        <w:t xml:space="preserve">A2 </w:t>
      </w:r>
      <w:proofErr w:type="spellStart"/>
      <w:r>
        <w:t>drmola</w:t>
      </w:r>
      <w:proofErr w:type="spellEnd"/>
    </w:p>
    <w:p w14:paraId="0C3A9F77" w14:textId="57C74203" w:rsidR="006C505B" w:rsidRDefault="006C505B" w:rsidP="006C505B">
      <w:pPr>
        <w:pStyle w:val="ListParagraph"/>
        <w:numPr>
          <w:ilvl w:val="0"/>
          <w:numId w:val="16"/>
        </w:numPr>
      </w:pPr>
      <w:r>
        <w:t xml:space="preserve">It’s a speculative article from </w:t>
      </w:r>
      <w:r w:rsidR="00C958D8">
        <w:t>6</w:t>
      </w:r>
      <w:r>
        <w:t xml:space="preserve"> years ago saying that one way of doing mining could put asteroids into the orbit</w:t>
      </w:r>
    </w:p>
    <w:p w14:paraId="486578AB" w14:textId="77777777" w:rsidR="006C505B" w:rsidRDefault="006C505B" w:rsidP="006C505B">
      <w:pPr>
        <w:pStyle w:val="ListParagraph"/>
        <w:numPr>
          <w:ilvl w:val="0"/>
          <w:numId w:val="16"/>
        </w:numPr>
      </w:pPr>
      <w:r>
        <w:t xml:space="preserve">Terrorists won’t follow </w:t>
      </w:r>
      <w:proofErr w:type="spellStart"/>
      <w:r>
        <w:t>ilaw</w:t>
      </w:r>
      <w:proofErr w:type="spellEnd"/>
      <w:r>
        <w:t>- it’s nu</w:t>
      </w:r>
    </w:p>
    <w:p w14:paraId="0F233DC3" w14:textId="77777777" w:rsidR="006C505B" w:rsidRDefault="006C505B" w:rsidP="006C505B">
      <w:pPr>
        <w:pStyle w:val="ListParagraph"/>
        <w:numPr>
          <w:ilvl w:val="0"/>
          <w:numId w:val="16"/>
        </w:numPr>
      </w:pPr>
      <w:r>
        <w:t xml:space="preserve">Active industry makes it easier to detect asteroids- more people look at them post </w:t>
      </w:r>
      <w:proofErr w:type="spellStart"/>
      <w:r>
        <w:t>aff</w:t>
      </w:r>
      <w:proofErr w:type="spellEnd"/>
    </w:p>
    <w:p w14:paraId="7383EFE2" w14:textId="77777777" w:rsidR="006C505B" w:rsidRDefault="006C505B" w:rsidP="006C505B">
      <w:r>
        <w:t xml:space="preserve">A2 </w:t>
      </w:r>
      <w:proofErr w:type="spellStart"/>
      <w:r>
        <w:t>sagan</w:t>
      </w:r>
      <w:proofErr w:type="spellEnd"/>
    </w:p>
    <w:p w14:paraId="09A4110B" w14:textId="77777777" w:rsidR="006C505B" w:rsidRDefault="006C505B" w:rsidP="006C505B">
      <w:pPr>
        <w:pStyle w:val="ListParagraph"/>
        <w:numPr>
          <w:ilvl w:val="0"/>
          <w:numId w:val="17"/>
        </w:numPr>
      </w:pPr>
      <w:r>
        <w:t xml:space="preserve">Def won’t cause extinction- joe </w:t>
      </w:r>
      <w:proofErr w:type="spellStart"/>
      <w:r>
        <w:t>biden</w:t>
      </w:r>
      <w:proofErr w:type="spellEnd"/>
      <w:r>
        <w:t xml:space="preserve"> would </w:t>
      </w:r>
      <w:proofErr w:type="spellStart"/>
      <w:r>
        <w:t>prolly</w:t>
      </w:r>
      <w:proofErr w:type="spellEnd"/>
      <w:r>
        <w:t xml:space="preserve"> survive in a bunker</w:t>
      </w:r>
    </w:p>
    <w:p w14:paraId="0FD3F975" w14:textId="77777777" w:rsidR="00C958D8" w:rsidRDefault="00C958D8" w:rsidP="006C505B">
      <w:pPr>
        <w:pStyle w:val="ListParagraph"/>
        <w:numPr>
          <w:ilvl w:val="0"/>
          <w:numId w:val="17"/>
        </w:numPr>
      </w:pPr>
      <w:r>
        <w:t xml:space="preserve">Says it’s comparable to one nuclear weapon that we’ve already detonated- </w:t>
      </w:r>
      <w:proofErr w:type="spellStart"/>
      <w:r>
        <w:t>obv</w:t>
      </w:r>
      <w:proofErr w:type="spellEnd"/>
      <w:r>
        <w:t xml:space="preserve"> didn’t cause extinction</w:t>
      </w:r>
    </w:p>
    <w:p w14:paraId="2C24FA5B" w14:textId="77777777" w:rsidR="00C958D8" w:rsidRDefault="00C958D8" w:rsidP="00C958D8">
      <w:r>
        <w:t xml:space="preserve">A2 </w:t>
      </w:r>
      <w:proofErr w:type="spellStart"/>
      <w:r>
        <w:t>koffler</w:t>
      </w:r>
      <w:proofErr w:type="spellEnd"/>
    </w:p>
    <w:p w14:paraId="5884CA5D" w14:textId="3E34B13C" w:rsidR="006C505B" w:rsidRDefault="00C958D8" w:rsidP="00C958D8">
      <w:pPr>
        <w:pStyle w:val="ListParagraph"/>
        <w:numPr>
          <w:ilvl w:val="0"/>
          <w:numId w:val="18"/>
        </w:numPr>
      </w:pPr>
      <w:r>
        <w:t xml:space="preserve">Uniqueness is 4 years old- </w:t>
      </w:r>
      <w:r w:rsidR="006C505B">
        <w:t xml:space="preserve"> </w:t>
      </w:r>
      <w:r>
        <w:t>proves the situation is sustainable</w:t>
      </w:r>
    </w:p>
    <w:p w14:paraId="0680168E" w14:textId="0E28B5A7" w:rsidR="00C958D8" w:rsidRDefault="00C958D8" w:rsidP="00C958D8">
      <w:r>
        <w:t xml:space="preserve">A2 </w:t>
      </w:r>
      <w:proofErr w:type="spellStart"/>
      <w:r>
        <w:t>taichman</w:t>
      </w:r>
      <w:proofErr w:type="spellEnd"/>
    </w:p>
    <w:p w14:paraId="4ACD8389" w14:textId="011CE96F" w:rsidR="00C958D8" w:rsidRDefault="00C958D8" w:rsidP="00C958D8">
      <w:pPr>
        <w:pStyle w:val="ListParagraph"/>
        <w:numPr>
          <w:ilvl w:val="0"/>
          <w:numId w:val="19"/>
        </w:numPr>
      </w:pPr>
      <w:r>
        <w:t xml:space="preserve">Their card literally says that </w:t>
      </w:r>
      <w:proofErr w:type="spellStart"/>
      <w:r>
        <w:t>russian</w:t>
      </w:r>
      <w:proofErr w:type="spellEnd"/>
      <w:r>
        <w:t xml:space="preserve"> never said anything</w:t>
      </w:r>
    </w:p>
    <w:p w14:paraId="4D3401EB" w14:textId="05E22290" w:rsidR="00003927" w:rsidRDefault="00003927" w:rsidP="00C958D8">
      <w:pPr>
        <w:pStyle w:val="ListParagraph"/>
        <w:numPr>
          <w:ilvl w:val="0"/>
          <w:numId w:val="19"/>
        </w:numPr>
      </w:pPr>
      <w:r>
        <w:lastRenderedPageBreak/>
        <w:t xml:space="preserve">Just says that </w:t>
      </w:r>
      <w:proofErr w:type="spellStart"/>
      <w:r>
        <w:t>russia</w:t>
      </w:r>
      <w:proofErr w:type="spellEnd"/>
      <w:r>
        <w:t xml:space="preserve"> got </w:t>
      </w:r>
      <w:proofErr w:type="spellStart"/>
      <w:r>
        <w:t>kinda</w:t>
      </w:r>
      <w:proofErr w:type="spellEnd"/>
      <w:r>
        <w:t xml:space="preserve"> mad- not that it was a main or core issue- really bad evidence</w:t>
      </w:r>
    </w:p>
    <w:p w14:paraId="09968929" w14:textId="2F33341A" w:rsidR="00003927" w:rsidRDefault="00003927" w:rsidP="00003927">
      <w:r>
        <w:t xml:space="preserve">A2 </w:t>
      </w:r>
      <w:proofErr w:type="spellStart"/>
      <w:r>
        <w:t>taichman</w:t>
      </w:r>
      <w:proofErr w:type="spellEnd"/>
      <w:r>
        <w:t xml:space="preserve"> 2</w:t>
      </w:r>
    </w:p>
    <w:p w14:paraId="7CE0D346" w14:textId="55C10C02" w:rsidR="00003927" w:rsidRDefault="00003927" w:rsidP="00003927">
      <w:pPr>
        <w:pStyle w:val="ListParagraph"/>
        <w:numPr>
          <w:ilvl w:val="0"/>
          <w:numId w:val="22"/>
        </w:numPr>
      </w:pPr>
      <w:r>
        <w:t xml:space="preserve">Never says </w:t>
      </w:r>
      <w:proofErr w:type="spellStart"/>
      <w:r>
        <w:t>russia</w:t>
      </w:r>
      <w:proofErr w:type="spellEnd"/>
      <w:r>
        <w:t xml:space="preserve"> and china form an alliance- just that they both might do mining</w:t>
      </w:r>
    </w:p>
    <w:p w14:paraId="69F69A04" w14:textId="415C563F" w:rsidR="00003927" w:rsidRDefault="00003927" w:rsidP="00003927">
      <w:r>
        <w:t xml:space="preserve">A2 </w:t>
      </w:r>
      <w:proofErr w:type="spellStart"/>
      <w:r>
        <w:t>kevin</w:t>
      </w:r>
      <w:proofErr w:type="spellEnd"/>
    </w:p>
    <w:p w14:paraId="0E6580B6" w14:textId="120AC5EC" w:rsidR="00003927" w:rsidRDefault="00F34326" w:rsidP="00F34326">
      <w:pPr>
        <w:pStyle w:val="ListParagraph"/>
        <w:numPr>
          <w:ilvl w:val="0"/>
          <w:numId w:val="25"/>
        </w:numPr>
      </w:pPr>
      <w:r>
        <w:t xml:space="preserve">Says they’re going closer together now- </w:t>
      </w:r>
      <w:proofErr w:type="spellStart"/>
      <w:r>
        <w:t>aff</w:t>
      </w:r>
      <w:proofErr w:type="spellEnd"/>
      <w:r>
        <w:t xml:space="preserve"> is nu</w:t>
      </w:r>
    </w:p>
    <w:p w14:paraId="4257AC7A" w14:textId="0A1CD350" w:rsidR="00F34326" w:rsidRDefault="00F34326" w:rsidP="00F34326">
      <w:pPr>
        <w:pStyle w:val="ListParagraph"/>
        <w:numPr>
          <w:ilvl w:val="0"/>
          <w:numId w:val="25"/>
        </w:numPr>
      </w:pPr>
      <w:r>
        <w:t>Says global balance of power is shifting- lots of alt causes</w:t>
      </w:r>
    </w:p>
    <w:p w14:paraId="0EE357D7" w14:textId="77777777" w:rsidR="00F34326" w:rsidRDefault="00F34326" w:rsidP="00F34326"/>
    <w:p w14:paraId="20E0EC95" w14:textId="56406DDC" w:rsidR="00F34326" w:rsidRDefault="00F34326" w:rsidP="00F34326">
      <w:r>
        <w:t xml:space="preserve">A2 </w:t>
      </w:r>
      <w:proofErr w:type="spellStart"/>
      <w:r>
        <w:t>lissner</w:t>
      </w:r>
      <w:proofErr w:type="spellEnd"/>
    </w:p>
    <w:p w14:paraId="00C36AFD" w14:textId="3299DA83" w:rsidR="00F34326" w:rsidRDefault="00F34326" w:rsidP="00F34326">
      <w:pPr>
        <w:pStyle w:val="ListParagraph"/>
        <w:numPr>
          <w:ilvl w:val="0"/>
          <w:numId w:val="24"/>
        </w:numPr>
      </w:pPr>
      <w:r>
        <w:t xml:space="preserve">Just never says </w:t>
      </w:r>
      <w:proofErr w:type="spellStart"/>
      <w:r>
        <w:t>extinciton</w:t>
      </w:r>
      <w:proofErr w:type="spellEnd"/>
      <w:r>
        <w:t xml:space="preserve"> or mentions any impact in the whole card</w:t>
      </w:r>
    </w:p>
    <w:p w14:paraId="5360A33D" w14:textId="318964FE" w:rsidR="00C56944" w:rsidRDefault="00C56944" w:rsidP="00C56944">
      <w:pPr>
        <w:pStyle w:val="Heading2"/>
      </w:pPr>
      <w:r>
        <w:lastRenderedPageBreak/>
        <w:t>2NR</w:t>
      </w:r>
    </w:p>
    <w:p w14:paraId="7BA192BF" w14:textId="77777777" w:rsidR="00C56944" w:rsidRPr="009760D4" w:rsidRDefault="00C56944" w:rsidP="00C56944">
      <w:pPr>
        <w:pStyle w:val="Heading3"/>
      </w:pPr>
      <w:r w:rsidRPr="004F4AF7">
        <w:lastRenderedPageBreak/>
        <w:t>Condo Good</w:t>
      </w:r>
    </w:p>
    <w:p w14:paraId="0087B415" w14:textId="1F200FFB" w:rsidR="00C56944" w:rsidRDefault="00C56944" w:rsidP="00C56944">
      <w:r>
        <w:t xml:space="preserve">Competing interpretation- debaters can run </w:t>
      </w:r>
      <w:r>
        <w:t xml:space="preserve">2 </w:t>
      </w:r>
      <w:r>
        <w:t>conditional offs</w:t>
      </w:r>
    </w:p>
    <w:p w14:paraId="7114457E" w14:textId="77777777" w:rsidR="00C56944" w:rsidRDefault="00C56944" w:rsidP="00C56944">
      <w:pPr>
        <w:pStyle w:val="ListParagraph"/>
        <w:numPr>
          <w:ilvl w:val="0"/>
          <w:numId w:val="27"/>
        </w:numPr>
      </w:pPr>
      <w:r>
        <w:t xml:space="preserve">info processing- forces the </w:t>
      </w:r>
      <w:proofErr w:type="spellStart"/>
      <w:r>
        <w:t>aff</w:t>
      </w:r>
      <w:proofErr w:type="spellEnd"/>
      <w:r>
        <w:t xml:space="preserve"> to make strategic decisions- biggest internal link to education since life is a decision making game </w:t>
      </w:r>
    </w:p>
    <w:p w14:paraId="31BAF800" w14:textId="77777777" w:rsidR="00C56944" w:rsidRDefault="00C56944" w:rsidP="00C56944">
      <w:pPr>
        <w:pStyle w:val="ListParagraph"/>
        <w:numPr>
          <w:ilvl w:val="0"/>
          <w:numId w:val="27"/>
        </w:numPr>
      </w:pPr>
      <w:r>
        <w:t xml:space="preserve">neg flex- </w:t>
      </w:r>
      <w:proofErr w:type="spellStart"/>
      <w:r>
        <w:t>aff</w:t>
      </w:r>
      <w:proofErr w:type="spellEnd"/>
      <w:r>
        <w:t xml:space="preserve"> has infinite prep and the first and last speech, conditional offs are the only neg resource to solving the inherent fairness skew</w:t>
      </w:r>
    </w:p>
    <w:p w14:paraId="6CC8D55D" w14:textId="77777777" w:rsidR="00C56944" w:rsidRDefault="00C56944" w:rsidP="00C56944">
      <w:pPr>
        <w:pStyle w:val="ListParagraph"/>
        <w:numPr>
          <w:ilvl w:val="0"/>
          <w:numId w:val="27"/>
        </w:numPr>
      </w:pPr>
      <w:r>
        <w:t xml:space="preserve"> inevitable- any two responses come from multiple worldviews</w:t>
      </w:r>
    </w:p>
    <w:p w14:paraId="6FAE47EB" w14:textId="77777777" w:rsidR="00C56944" w:rsidRDefault="00C56944" w:rsidP="00C56944">
      <w:pPr>
        <w:pStyle w:val="ListParagraph"/>
        <w:numPr>
          <w:ilvl w:val="0"/>
          <w:numId w:val="27"/>
        </w:numPr>
      </w:pPr>
      <w:r>
        <w:t xml:space="preserve">Logic- </w:t>
      </w:r>
      <w:proofErr w:type="spellStart"/>
      <w:r>
        <w:t>squo</w:t>
      </w:r>
      <w:proofErr w:type="spellEnd"/>
      <w:r>
        <w:t xml:space="preserve"> is always an option, the judge shouldn’t have to choose between two bad options</w:t>
      </w:r>
    </w:p>
    <w:p w14:paraId="0C09FB62" w14:textId="77777777" w:rsidR="00C56944" w:rsidRDefault="00C56944" w:rsidP="00C56944">
      <w:pPr>
        <w:pStyle w:val="ListParagraph"/>
        <w:numPr>
          <w:ilvl w:val="0"/>
          <w:numId w:val="27"/>
        </w:numPr>
      </w:pPr>
      <w:r>
        <w:t xml:space="preserve">Good </w:t>
      </w:r>
      <w:proofErr w:type="spellStart"/>
      <w:r>
        <w:t>aff</w:t>
      </w:r>
      <w:proofErr w:type="spellEnd"/>
      <w:r>
        <w:t xml:space="preserve"> construction- showing that the </w:t>
      </w:r>
      <w:proofErr w:type="spellStart"/>
      <w:r>
        <w:t>aff</w:t>
      </w:r>
      <w:proofErr w:type="spellEnd"/>
      <w:r>
        <w:t xml:space="preserve"> is only better than the status quo or another policy option leads to bad policy, they need be able to prove both- construction is an internal link to education </w:t>
      </w:r>
      <w:proofErr w:type="spellStart"/>
      <w:r>
        <w:t>cuz</w:t>
      </w:r>
      <w:proofErr w:type="spellEnd"/>
      <w:r>
        <w:t xml:space="preserve"> it determines pre-round research</w:t>
      </w:r>
    </w:p>
    <w:p w14:paraId="75FD9F90" w14:textId="77777777" w:rsidR="00C56944" w:rsidRDefault="00C56944" w:rsidP="00C56944">
      <w:pPr>
        <w:pStyle w:val="ListParagraph"/>
        <w:numPr>
          <w:ilvl w:val="0"/>
          <w:numId w:val="27"/>
        </w:numPr>
      </w:pPr>
      <w:r>
        <w:t xml:space="preserve">Perm check- you get the </w:t>
      </w:r>
      <w:proofErr w:type="spellStart"/>
      <w:r>
        <w:t>aff</w:t>
      </w:r>
      <w:proofErr w:type="spellEnd"/>
      <w:r>
        <w:t xml:space="preserve"> and the perm, I get the k and the </w:t>
      </w:r>
      <w:proofErr w:type="spellStart"/>
      <w:r>
        <w:t>squo</w:t>
      </w:r>
      <w:proofErr w:type="spellEnd"/>
      <w:r>
        <w:t>, otherwise fairness gets destroyed</w:t>
      </w:r>
    </w:p>
    <w:p w14:paraId="1DDF43A9" w14:textId="77777777" w:rsidR="00C56944" w:rsidRDefault="00C56944" w:rsidP="00C56944">
      <w:pPr>
        <w:pStyle w:val="ListParagraph"/>
        <w:numPr>
          <w:ilvl w:val="0"/>
          <w:numId w:val="27"/>
        </w:numPr>
      </w:pPr>
      <w:r>
        <w:t xml:space="preserve">Blip deterrence- in </w:t>
      </w:r>
      <w:proofErr w:type="spellStart"/>
      <w:r>
        <w:t>uncondo</w:t>
      </w:r>
      <w:proofErr w:type="spellEnd"/>
      <w:r>
        <w:t xml:space="preserve"> you can blow up a 2 second perm to 2 minutes of the 1ar, condo key to preventing the </w:t>
      </w:r>
      <w:proofErr w:type="spellStart"/>
      <w:r>
        <w:t>strat</w:t>
      </w:r>
      <w:proofErr w:type="spellEnd"/>
      <w:r>
        <w:t xml:space="preserve"> skew</w:t>
      </w:r>
    </w:p>
    <w:p w14:paraId="1933770D" w14:textId="77777777" w:rsidR="00C56944" w:rsidRDefault="00C56944" w:rsidP="00C56944">
      <w:pPr>
        <w:pStyle w:val="ListParagraph"/>
        <w:numPr>
          <w:ilvl w:val="0"/>
          <w:numId w:val="27"/>
        </w:numPr>
      </w:pPr>
      <w:proofErr w:type="spellStart"/>
      <w:r>
        <w:t>Uncondo</w:t>
      </w:r>
      <w:proofErr w:type="spellEnd"/>
      <w:r>
        <w:t xml:space="preserve"> gives the </w:t>
      </w:r>
      <w:proofErr w:type="spellStart"/>
      <w:r>
        <w:t>aff</w:t>
      </w:r>
      <w:proofErr w:type="spellEnd"/>
      <w:r>
        <w:t xml:space="preserve"> a 2-1 </w:t>
      </w:r>
      <w:proofErr w:type="spellStart"/>
      <w:r>
        <w:t>strat</w:t>
      </w:r>
      <w:proofErr w:type="spellEnd"/>
      <w:r>
        <w:t xml:space="preserve"> skew since they can either win case outweighs or the counterplan is bad</w:t>
      </w:r>
    </w:p>
    <w:p w14:paraId="666ADA3A" w14:textId="77777777" w:rsidR="00C56944" w:rsidRDefault="00C56944" w:rsidP="00C56944">
      <w:pPr>
        <w:pStyle w:val="ListParagraph"/>
        <w:numPr>
          <w:ilvl w:val="0"/>
          <w:numId w:val="27"/>
        </w:numPr>
      </w:pPr>
      <w:r>
        <w:t>Checks unpredictable add-ons they could have in the 1ar since the k would still link but my case turns wouldn’t</w:t>
      </w:r>
    </w:p>
    <w:p w14:paraId="2C42DF3A" w14:textId="77777777" w:rsidR="00C56944" w:rsidRDefault="00C56944" w:rsidP="00C56944">
      <w:pPr>
        <w:pStyle w:val="ListParagraph"/>
        <w:numPr>
          <w:ilvl w:val="0"/>
          <w:numId w:val="27"/>
        </w:numPr>
      </w:pPr>
      <w:r>
        <w:t xml:space="preserve">absent condo we either have to concede their epistemology or the link a- might force debaters to concede violent arguments which means it’s an internal link to inclusion b- means I can’t test the affirmative fully which skews me on fairness </w:t>
      </w:r>
      <w:proofErr w:type="spellStart"/>
      <w:r>
        <w:t>cuz</w:t>
      </w:r>
      <w:proofErr w:type="spellEnd"/>
      <w:r>
        <w:t xml:space="preserve"> they can always test the 1nc</w:t>
      </w:r>
    </w:p>
    <w:p w14:paraId="1C7A8D16" w14:textId="77777777" w:rsidR="00C56944" w:rsidRDefault="00C56944" w:rsidP="00C56944">
      <w:r>
        <w:t xml:space="preserve">A2 </w:t>
      </w:r>
      <w:proofErr w:type="spellStart"/>
      <w:r>
        <w:t>strat</w:t>
      </w:r>
      <w:proofErr w:type="spellEnd"/>
      <w:r>
        <w:t xml:space="preserve"> skew</w:t>
      </w:r>
    </w:p>
    <w:p w14:paraId="248356BE" w14:textId="77777777" w:rsidR="00C56944" w:rsidRDefault="00C56944" w:rsidP="00C56944">
      <w:pPr>
        <w:pStyle w:val="ListParagraph"/>
        <w:numPr>
          <w:ilvl w:val="0"/>
          <w:numId w:val="28"/>
        </w:numPr>
      </w:pPr>
      <w:r>
        <w:t xml:space="preserve">Your </w:t>
      </w:r>
      <w:proofErr w:type="spellStart"/>
      <w:r>
        <w:t>strat</w:t>
      </w:r>
      <w:proofErr w:type="spellEnd"/>
      <w:r>
        <w:t xml:space="preserve"> had to answer everything so it’s inevitable</w:t>
      </w:r>
    </w:p>
    <w:p w14:paraId="5DA37104" w14:textId="77777777" w:rsidR="00C56944" w:rsidRDefault="00C56944" w:rsidP="00C56944">
      <w:pPr>
        <w:pStyle w:val="ListParagraph"/>
        <w:numPr>
          <w:ilvl w:val="0"/>
          <w:numId w:val="28"/>
        </w:numPr>
      </w:pPr>
      <w:r>
        <w:t>Your weighing should come over case and the offs otherwise it’s bad weighing</w:t>
      </w:r>
    </w:p>
    <w:p w14:paraId="623396EB" w14:textId="77777777" w:rsidR="00C56944" w:rsidRDefault="00C56944" w:rsidP="00C56944">
      <w:r>
        <w:t>A2 education</w:t>
      </w:r>
    </w:p>
    <w:p w14:paraId="7031A7DC" w14:textId="77777777" w:rsidR="00C56944" w:rsidRDefault="00C56944" w:rsidP="00C56944">
      <w:pPr>
        <w:pStyle w:val="ListParagraph"/>
        <w:numPr>
          <w:ilvl w:val="0"/>
          <w:numId w:val="29"/>
        </w:numPr>
      </w:pPr>
      <w:r>
        <w:t>If I can’t go for advocacies then people won’t answer them</w:t>
      </w:r>
    </w:p>
    <w:p w14:paraId="3C0191BE" w14:textId="77777777" w:rsidR="00C56944" w:rsidRDefault="00C56944" w:rsidP="00C56944">
      <w:r>
        <w:t>A2 clash</w:t>
      </w:r>
    </w:p>
    <w:p w14:paraId="2340F261" w14:textId="77777777" w:rsidR="00C56944" w:rsidRDefault="00C56944" w:rsidP="00C56944">
      <w:pPr>
        <w:pStyle w:val="ListParagraph"/>
        <w:numPr>
          <w:ilvl w:val="0"/>
          <w:numId w:val="30"/>
        </w:numPr>
      </w:pPr>
      <w:r>
        <w:t>I still fill a 2nr with clash so it’s nonunique- I can’t say more than 6 minutes of neg stuff</w:t>
      </w:r>
    </w:p>
    <w:p w14:paraId="0D9F2A3D" w14:textId="77777777" w:rsidR="00C56944" w:rsidRDefault="00C56944" w:rsidP="00C56944"/>
    <w:p w14:paraId="2E242613" w14:textId="77777777" w:rsidR="00C56944" w:rsidRDefault="00C56944" w:rsidP="00C56944">
      <w:r>
        <w:t xml:space="preserve">A2 </w:t>
      </w:r>
      <w:proofErr w:type="spellStart"/>
      <w:r>
        <w:t>dispo</w:t>
      </w:r>
      <w:proofErr w:type="spellEnd"/>
      <w:r>
        <w:t xml:space="preserve"> solves</w:t>
      </w:r>
    </w:p>
    <w:p w14:paraId="3BD57E6B" w14:textId="77777777" w:rsidR="00C56944" w:rsidRDefault="00C56944" w:rsidP="00C56944">
      <w:r>
        <w:t>It’s net worse</w:t>
      </w:r>
    </w:p>
    <w:p w14:paraId="085FAEB5" w14:textId="77777777" w:rsidR="00C56944" w:rsidRDefault="00C56944" w:rsidP="00C56944">
      <w:pPr>
        <w:pStyle w:val="ListParagraph"/>
        <w:numPr>
          <w:ilvl w:val="0"/>
          <w:numId w:val="26"/>
        </w:numPr>
      </w:pPr>
      <w:r>
        <w:t xml:space="preserve">The neg can just specify ridiculous conditions where they wouldn’t kick- makes it like condo but even less predictable </w:t>
      </w:r>
    </w:p>
    <w:p w14:paraId="59BE1571" w14:textId="77777777" w:rsidR="00C56944" w:rsidRDefault="00C56944" w:rsidP="00C56944">
      <w:pPr>
        <w:pStyle w:val="ListParagraph"/>
        <w:numPr>
          <w:ilvl w:val="0"/>
          <w:numId w:val="26"/>
        </w:numPr>
      </w:pPr>
      <w:r w:rsidRPr="00F310B0">
        <w:lastRenderedPageBreak/>
        <w:t xml:space="preserve">Strat skew-when they read a </w:t>
      </w:r>
      <w:proofErr w:type="spellStart"/>
      <w:r w:rsidRPr="00F310B0">
        <w:t>dispo</w:t>
      </w:r>
      <w:proofErr w:type="spellEnd"/>
      <w:r w:rsidRPr="00F310B0">
        <w:t xml:space="preserve"> CP it advocates the </w:t>
      </w:r>
      <w:proofErr w:type="spellStart"/>
      <w:r w:rsidRPr="00F310B0">
        <w:t>aff</w:t>
      </w:r>
      <w:proofErr w:type="spellEnd"/>
      <w:r w:rsidRPr="00F310B0">
        <w:t xml:space="preserve"> not reading any defense like perms, it makes the CP impossible for the </w:t>
      </w:r>
      <w:proofErr w:type="spellStart"/>
      <w:r w:rsidRPr="00F310B0">
        <w:t>aff</w:t>
      </w:r>
      <w:proofErr w:type="spellEnd"/>
      <w:r w:rsidRPr="00F310B0">
        <w:t xml:space="preserve"> to put any good arguments on without the neg kicking it. </w:t>
      </w:r>
    </w:p>
    <w:p w14:paraId="6C497906" w14:textId="77777777" w:rsidR="00C56944" w:rsidRDefault="00C56944" w:rsidP="00C56944">
      <w:pPr>
        <w:pStyle w:val="ListParagraph"/>
        <w:numPr>
          <w:ilvl w:val="0"/>
          <w:numId w:val="26"/>
        </w:numPr>
      </w:pPr>
      <w:r w:rsidRPr="00F310B0">
        <w:t xml:space="preserve">Time skew-the </w:t>
      </w:r>
      <w:proofErr w:type="spellStart"/>
      <w:r w:rsidRPr="00F310B0">
        <w:t>aff</w:t>
      </w:r>
      <w:proofErr w:type="spellEnd"/>
      <w:r w:rsidRPr="00F310B0">
        <w:t xml:space="preserve"> as to spend </w:t>
      </w:r>
      <w:proofErr w:type="spellStart"/>
      <w:r w:rsidRPr="00F310B0">
        <w:t>alot</w:t>
      </w:r>
      <w:proofErr w:type="spellEnd"/>
      <w:r w:rsidRPr="00F310B0">
        <w:t xml:space="preserve"> of time on the CP and the neg can just kick it </w:t>
      </w:r>
      <w:proofErr w:type="spellStart"/>
      <w:r w:rsidRPr="00F310B0">
        <w:t>when ever</w:t>
      </w:r>
      <w:proofErr w:type="spellEnd"/>
      <w:r w:rsidRPr="00F310B0">
        <w:t xml:space="preserve"> they want to, and we have wasted all of the time</w:t>
      </w:r>
    </w:p>
    <w:p w14:paraId="59B4C760" w14:textId="77777777" w:rsidR="00C56944" w:rsidRDefault="00C56944" w:rsidP="00C56944">
      <w:r>
        <w:t>A2 no RVIs</w:t>
      </w:r>
    </w:p>
    <w:p w14:paraId="075192CF" w14:textId="77777777" w:rsidR="00C56944" w:rsidRPr="000B74FD" w:rsidRDefault="00C56944" w:rsidP="00C56944">
      <w:r>
        <w:t>I get RVIS- this debate is between two competing models so if I win mine’s better I should win the debate since they’ve done an action- reading theory- that uniquely encourages their model- dropping them is key to rectifying</w:t>
      </w:r>
    </w:p>
    <w:p w14:paraId="7EF43531" w14:textId="77777777" w:rsidR="00C56944" w:rsidRPr="00C56944" w:rsidRDefault="00C56944" w:rsidP="00C56944"/>
    <w:sectPr w:rsidR="00C56944" w:rsidRPr="00C569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A2963"/>
    <w:multiLevelType w:val="hybridMultilevel"/>
    <w:tmpl w:val="00029732"/>
    <w:lvl w:ilvl="0" w:tplc="71C27F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01CA8"/>
    <w:multiLevelType w:val="hybridMultilevel"/>
    <w:tmpl w:val="6C185B98"/>
    <w:lvl w:ilvl="0" w:tplc="3D8C9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A1122E"/>
    <w:multiLevelType w:val="hybridMultilevel"/>
    <w:tmpl w:val="ED9C2A40"/>
    <w:lvl w:ilvl="0" w:tplc="30B287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60417C"/>
    <w:multiLevelType w:val="hybridMultilevel"/>
    <w:tmpl w:val="7D6039F2"/>
    <w:lvl w:ilvl="0" w:tplc="314CC1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38358D"/>
    <w:multiLevelType w:val="hybridMultilevel"/>
    <w:tmpl w:val="911A222A"/>
    <w:lvl w:ilvl="0" w:tplc="84F2B7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7161C9"/>
    <w:multiLevelType w:val="hybridMultilevel"/>
    <w:tmpl w:val="42F2C2EA"/>
    <w:lvl w:ilvl="0" w:tplc="AEFECE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336202"/>
    <w:multiLevelType w:val="hybridMultilevel"/>
    <w:tmpl w:val="C8DAF20C"/>
    <w:lvl w:ilvl="0" w:tplc="1764CC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517489"/>
    <w:multiLevelType w:val="hybridMultilevel"/>
    <w:tmpl w:val="DB7A927E"/>
    <w:lvl w:ilvl="0" w:tplc="7332D1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BE3256"/>
    <w:multiLevelType w:val="hybridMultilevel"/>
    <w:tmpl w:val="2E1EAC9E"/>
    <w:lvl w:ilvl="0" w:tplc="B57844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2D662A"/>
    <w:multiLevelType w:val="hybridMultilevel"/>
    <w:tmpl w:val="51FEF678"/>
    <w:lvl w:ilvl="0" w:tplc="AD8686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86BC0"/>
    <w:multiLevelType w:val="hybridMultilevel"/>
    <w:tmpl w:val="378426EC"/>
    <w:lvl w:ilvl="0" w:tplc="21704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E83D3E"/>
    <w:multiLevelType w:val="hybridMultilevel"/>
    <w:tmpl w:val="45DED268"/>
    <w:lvl w:ilvl="0" w:tplc="74EC12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F82630"/>
    <w:multiLevelType w:val="hybridMultilevel"/>
    <w:tmpl w:val="D8001774"/>
    <w:lvl w:ilvl="0" w:tplc="0B1482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B154CC"/>
    <w:multiLevelType w:val="hybridMultilevel"/>
    <w:tmpl w:val="60EA7604"/>
    <w:lvl w:ilvl="0" w:tplc="3614F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F31C67"/>
    <w:multiLevelType w:val="hybridMultilevel"/>
    <w:tmpl w:val="0948781C"/>
    <w:lvl w:ilvl="0" w:tplc="949813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A0696C"/>
    <w:multiLevelType w:val="hybridMultilevel"/>
    <w:tmpl w:val="45E0FF4E"/>
    <w:lvl w:ilvl="0" w:tplc="946C8C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95847"/>
    <w:multiLevelType w:val="hybridMultilevel"/>
    <w:tmpl w:val="825EE87A"/>
    <w:lvl w:ilvl="0" w:tplc="B53A19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7E4ACF"/>
    <w:multiLevelType w:val="hybridMultilevel"/>
    <w:tmpl w:val="14F412F0"/>
    <w:lvl w:ilvl="0" w:tplc="5440A6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BB35AA"/>
    <w:multiLevelType w:val="hybridMultilevel"/>
    <w:tmpl w:val="FA08A0FE"/>
    <w:lvl w:ilvl="0" w:tplc="EE9212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6"/>
  </w:num>
  <w:num w:numId="15">
    <w:abstractNumId w:val="27"/>
  </w:num>
  <w:num w:numId="16">
    <w:abstractNumId w:val="24"/>
  </w:num>
  <w:num w:numId="17">
    <w:abstractNumId w:val="25"/>
  </w:num>
  <w:num w:numId="18">
    <w:abstractNumId w:val="20"/>
  </w:num>
  <w:num w:numId="19">
    <w:abstractNumId w:val="22"/>
  </w:num>
  <w:num w:numId="20">
    <w:abstractNumId w:val="18"/>
  </w:num>
  <w:num w:numId="21">
    <w:abstractNumId w:val="29"/>
  </w:num>
  <w:num w:numId="22">
    <w:abstractNumId w:val="19"/>
  </w:num>
  <w:num w:numId="23">
    <w:abstractNumId w:val="16"/>
  </w:num>
  <w:num w:numId="24">
    <w:abstractNumId w:val="28"/>
  </w:num>
  <w:num w:numId="25">
    <w:abstractNumId w:val="23"/>
  </w:num>
  <w:num w:numId="26">
    <w:abstractNumId w:val="21"/>
  </w:num>
  <w:num w:numId="27">
    <w:abstractNumId w:val="15"/>
  </w:num>
  <w:num w:numId="28">
    <w:abstractNumId w:val="17"/>
  </w:num>
  <w:num w:numId="29">
    <w:abstractNumId w:val="1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49CF"/>
    <w:rsid w:val="000029E3"/>
    <w:rsid w:val="000029E8"/>
    <w:rsid w:val="00003927"/>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B0C"/>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86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9CF"/>
    <w:rsid w:val="00674A78"/>
    <w:rsid w:val="00696A16"/>
    <w:rsid w:val="006A4840"/>
    <w:rsid w:val="006A52A0"/>
    <w:rsid w:val="006A7E1D"/>
    <w:rsid w:val="006C3A56"/>
    <w:rsid w:val="006C505B"/>
    <w:rsid w:val="006C54FE"/>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3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944"/>
    <w:rsid w:val="00C56DCC"/>
    <w:rsid w:val="00C57075"/>
    <w:rsid w:val="00C72AFE"/>
    <w:rsid w:val="00C81619"/>
    <w:rsid w:val="00C958D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32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14139"/>
  <w14:defaultImageDpi w14:val="300"/>
  <w15:docId w15:val="{9130AE92-B7F0-5744-9447-F5B50F1D6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49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49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49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49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6749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49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9CF"/>
  </w:style>
  <w:style w:type="character" w:customStyle="1" w:styleId="Heading1Char">
    <w:name w:val="Heading 1 Char"/>
    <w:aliases w:val="Pocket Char"/>
    <w:basedOn w:val="DefaultParagraphFont"/>
    <w:link w:val="Heading1"/>
    <w:uiPriority w:val="9"/>
    <w:rsid w:val="006749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49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49C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749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749CF"/>
    <w:rPr>
      <w:b/>
      <w:sz w:val="26"/>
      <w:u w:val="single"/>
    </w:rPr>
  </w:style>
  <w:style w:type="character" w:customStyle="1" w:styleId="StyleUnderline">
    <w:name w:val="Style Underline"/>
    <w:aliases w:val="Underline"/>
    <w:basedOn w:val="DefaultParagraphFont"/>
    <w:uiPriority w:val="1"/>
    <w:qFormat/>
    <w:rsid w:val="006749CF"/>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B"/>
    <w:basedOn w:val="DefaultParagraphFont"/>
    <w:link w:val="textbold"/>
    <w:uiPriority w:val="20"/>
    <w:qFormat/>
    <w:rsid w:val="006749CF"/>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6749C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6749CF"/>
    <w:rPr>
      <w:color w:val="auto"/>
      <w:u w:val="none"/>
    </w:rPr>
  </w:style>
  <w:style w:type="paragraph" w:styleId="DocumentMap">
    <w:name w:val="Document Map"/>
    <w:basedOn w:val="Normal"/>
    <w:link w:val="DocumentMapChar"/>
    <w:uiPriority w:val="99"/>
    <w:semiHidden/>
    <w:unhideWhenUsed/>
    <w:rsid w:val="006749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49CF"/>
    <w:rPr>
      <w:rFonts w:ascii="Lucida Grande" w:hAnsi="Lucida Grande" w:cs="Lucida Grande"/>
    </w:rPr>
  </w:style>
  <w:style w:type="paragraph" w:customStyle="1" w:styleId="textbold">
    <w:name w:val="text bold"/>
    <w:basedOn w:val="Normal"/>
    <w:link w:val="Emphasis"/>
    <w:uiPriority w:val="20"/>
    <w:qFormat/>
    <w:rsid w:val="006C54FE"/>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6C54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C54FE"/>
    <w:pPr>
      <w:spacing w:before="100" w:beforeAutospacing="1" w:after="100" w:afterAutospacing="1"/>
    </w:pPr>
  </w:style>
  <w:style w:type="paragraph" w:customStyle="1" w:styleId="Emphasis1">
    <w:name w:val="Emphasis1"/>
    <w:basedOn w:val="Normal"/>
    <w:uiPriority w:val="20"/>
    <w:qFormat/>
    <w:rsid w:val="004F4869"/>
    <w:pPr>
      <w:ind w:left="720"/>
      <w:jc w:val="both"/>
    </w:pPr>
    <w:rPr>
      <w:rFonts w:eastAsiaTheme="minorHAnsi"/>
      <w:b/>
      <w:iCs/>
      <w:sz w:val="24"/>
      <w:szCs w:val="22"/>
      <w:u w:val="single"/>
    </w:rPr>
  </w:style>
  <w:style w:type="paragraph" w:styleId="ListParagraph">
    <w:name w:val="List Paragraph"/>
    <w:basedOn w:val="Normal"/>
    <w:uiPriority w:val="34"/>
    <w:qFormat/>
    <w:rsid w:val="004F48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i-hub.se/https://doi.org/10.1093/irap/lci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79</TotalTime>
  <Pages>16</Pages>
  <Words>11779</Words>
  <Characters>67145</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2021-12-19T01:10:00Z</dcterms:created>
  <dcterms:modified xsi:type="dcterms:W3CDTF">2021-12-19T04:01:00Z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