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E05C8" w14:textId="61730F00" w:rsidR="00797127" w:rsidRDefault="00797127" w:rsidP="00797127">
      <w:pPr>
        <w:pStyle w:val="Heading2"/>
      </w:pPr>
      <w:r>
        <w:t>Spikey Stuff</w:t>
      </w:r>
    </w:p>
    <w:p w14:paraId="161361F9" w14:textId="26C3A31F" w:rsidR="00797127" w:rsidRDefault="00797127" w:rsidP="00797127">
      <w:r>
        <w:t>Pics good</w:t>
      </w:r>
    </w:p>
    <w:p w14:paraId="38C5F3D4" w14:textId="77777777" w:rsidR="00797127" w:rsidRPr="00D05F8A" w:rsidRDefault="00797127" w:rsidP="00797127">
      <w:pPr>
        <w:spacing w:before="240" w:after="40"/>
        <w:rPr>
          <w:rFonts w:ascii="Times New Roman" w:eastAsia="Times New Roman" w:hAnsi="Times New Roman" w:cs="Times New Roman"/>
        </w:rPr>
      </w:pPr>
      <w:r w:rsidRPr="00D05F8A">
        <w:rPr>
          <w:rFonts w:eastAsia="Times New Roman"/>
          <w:b/>
          <w:bCs/>
          <w:color w:val="000000"/>
          <w:sz w:val="26"/>
          <w:szCs w:val="26"/>
        </w:rPr>
        <w:t>Standards: </w:t>
      </w:r>
    </w:p>
    <w:p w14:paraId="1D27E3D6" w14:textId="77777777" w:rsidR="00797127" w:rsidRPr="00D05F8A" w:rsidRDefault="00797127" w:rsidP="00797127">
      <w:pPr>
        <w:spacing w:before="240" w:after="40"/>
        <w:rPr>
          <w:rFonts w:ascii="Times New Roman" w:eastAsia="Times New Roman" w:hAnsi="Times New Roman" w:cs="Times New Roman"/>
        </w:rPr>
      </w:pPr>
      <w:r w:rsidRPr="00D05F8A">
        <w:rPr>
          <w:rFonts w:eastAsia="Times New Roman"/>
          <w:b/>
          <w:bCs/>
          <w:color w:val="000000"/>
          <w:sz w:val="26"/>
          <w:szCs w:val="26"/>
        </w:rPr>
        <w:t>1] PICs are key to in depth debate and policymaking education. </w:t>
      </w:r>
    </w:p>
    <w:p w14:paraId="1E5C37BA" w14:textId="77777777" w:rsidR="00797127" w:rsidRPr="00D05F8A" w:rsidRDefault="00797127" w:rsidP="00797127">
      <w:pPr>
        <w:rPr>
          <w:rFonts w:ascii="Times New Roman" w:eastAsia="Times New Roman" w:hAnsi="Times New Roman" w:cs="Times New Roman"/>
        </w:rPr>
      </w:pPr>
      <w:r w:rsidRPr="00D05F8A">
        <w:rPr>
          <w:rFonts w:eastAsia="Times New Roman"/>
          <w:b/>
          <w:bCs/>
          <w:color w:val="000000"/>
          <w:sz w:val="26"/>
          <w:szCs w:val="26"/>
        </w:rPr>
        <w:t xml:space="preserve">Branson 07 </w:t>
      </w:r>
      <w:r w:rsidRPr="00D05F8A">
        <w:rPr>
          <w:rFonts w:eastAsia="Times New Roman"/>
          <w:b/>
          <w:bCs/>
          <w:color w:val="000000"/>
          <w:sz w:val="12"/>
          <w:szCs w:val="12"/>
        </w:rPr>
        <w:t>(Josh Branson, CSIS and graduated from Harvard Law. “Reflections about debate and policymaking” 2007.) IB</w:t>
      </w:r>
    </w:p>
    <w:p w14:paraId="52D289C6"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sz w:val="14"/>
          <w:szCs w:val="14"/>
        </w:rPr>
        <w:t xml:space="preserve">Well, </w:t>
      </w:r>
      <w:proofErr w:type="spellStart"/>
      <w:r w:rsidRPr="00D05F8A">
        <w:rPr>
          <w:rFonts w:eastAsia="Times New Roman"/>
          <w:color w:val="000000"/>
          <w:sz w:val="14"/>
          <w:szCs w:val="14"/>
        </w:rPr>
        <w:t>thats</w:t>
      </w:r>
      <w:proofErr w:type="spellEnd"/>
      <w:r w:rsidRPr="00D05F8A">
        <w:rPr>
          <w:rFonts w:eastAsia="Times New Roman"/>
          <w:color w:val="000000"/>
          <w:sz w:val="14"/>
          <w:szCs w:val="14"/>
        </w:rPr>
        <w:t xml:space="preserve"> not the way it worked at all, at least for me. No doubt in a collegiate debate judged by one of </w:t>
      </w:r>
      <w:proofErr w:type="spellStart"/>
      <w:r w:rsidRPr="00D05F8A">
        <w:rPr>
          <w:rFonts w:eastAsia="Times New Roman"/>
          <w:color w:val="000000"/>
          <w:sz w:val="14"/>
          <w:szCs w:val="14"/>
        </w:rPr>
        <w:t>ya’ll</w:t>
      </w:r>
      <w:proofErr w:type="spellEnd"/>
      <w:r w:rsidRPr="00D05F8A">
        <w:rPr>
          <w:rFonts w:eastAsia="Times New Roman"/>
          <w:color w:val="000000"/>
          <w:sz w:val="14"/>
          <w:szCs w:val="14"/>
        </w:rPr>
        <w:t xml:space="preserve"> I could have killed them all on the Pan K, probably even if we talked slow, but in the real world, </w:t>
      </w:r>
      <w:r w:rsidRPr="00D05F8A">
        <w:rPr>
          <w:rFonts w:eastAsia="Times New Roman"/>
          <w:b/>
          <w:bCs/>
          <w:color w:val="000000"/>
          <w:szCs w:val="22"/>
          <w:u w:val="single"/>
        </w:rPr>
        <w:t xml:space="preserve">I was </w:t>
      </w:r>
      <w:r w:rsidRPr="00D05F8A">
        <w:rPr>
          <w:rFonts w:eastAsia="Times New Roman"/>
          <w:color w:val="000000"/>
          <w:sz w:val="14"/>
          <w:szCs w:val="14"/>
        </w:rPr>
        <w:t xml:space="preserve">kind of surprised to find that the knowledge generated by debate proved to be fairly damn cursory and artificial. I could rattle off a list of most of the arguments for/against most of the general nonproliferation doctrines, but a lot of the empirical and factual basis for these arguments was completely missing in my brain. I could make the basic claim for almost anything in the field, but the technical issues that underlines a lot of them (the names and locations of the Russian CW destruction plants, an understanding of how the fine points 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D05F8A">
        <w:rPr>
          <w:rFonts w:eastAsia="Times New Roman"/>
          <w:color w:val="000000"/>
          <w:sz w:val="14"/>
          <w:szCs w:val="14"/>
        </w:rPr>
        <w:t>Irans</w:t>
      </w:r>
      <w:proofErr w:type="spellEnd"/>
      <w:r w:rsidRPr="00D05F8A">
        <w:rPr>
          <w:rFonts w:eastAsia="Times New Roman"/>
          <w:color w:val="000000"/>
          <w:sz w:val="14"/>
          <w:szCs w:val="14"/>
        </w:rPr>
        <w:t xml:space="preserve"> ability to get uranium gas piping technology, the names of the key players in the various foreign governments that make nonproliferation policy </w:t>
      </w:r>
      <w:proofErr w:type="spellStart"/>
      <w:r w:rsidRPr="00D05F8A">
        <w:rPr>
          <w:rFonts w:eastAsia="Times New Roman"/>
          <w:color w:val="000000"/>
          <w:sz w:val="14"/>
          <w:szCs w:val="14"/>
        </w:rPr>
        <w:t>etc</w:t>
      </w:r>
      <w:proofErr w:type="spellEnd"/>
      <w:r w:rsidRPr="00D05F8A">
        <w:rPr>
          <w:rFonts w:eastAsia="Times New Roman"/>
          <w:color w:val="000000"/>
          <w:sz w:val="14"/>
          <w:szCs w:val="14"/>
        </w:rPr>
        <w:t xml:space="preserve">) was all missing. Maybe this stuff sounds pretty boring, and some of it is, but this is the type of stuff that really determines whether or not policies are successful and whether or not they are effectively promulgated. But the details pretty much get left out in debates, replaced by a simplistic and power-worded DA that culminates in nuclear winter.’ To my surprise, when setting out in the nonproliferation world, you don’t get to make grand pronouncements about the impact of funding Nunn-Lugar on US soft power or whether funding it would cause a budget deficit which would collapse the global economy and cause multiple scenarios for nuclear war. Instead, most of the work that is done is deciding which and what type of Russian facilities to allocate the money to, knowing the specific people within the Russian government we can trust, which types of nuclear disposition is safest and what types of transportation we should use when moving spent fuel back to storage, etc. When dealing with these discussions repeatedly, I found that debate had provided me a very sound abstract conceptual frame through which to analyze the general issues being raised, but little in a way of meaningfully engaging the policy process. Of course, debaters can learn this language. There are plenty who have. But I’d wonder whether or not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D05F8A">
        <w:rPr>
          <w:rFonts w:eastAsia="Times New Roman"/>
          <w:color w:val="000000"/>
          <w:sz w:val="14"/>
          <w:szCs w:val="14"/>
        </w:rPr>
        <w:t>etc</w:t>
      </w:r>
      <w:proofErr w:type="spellEnd"/>
      <w:r w:rsidRPr="00D05F8A">
        <w:rPr>
          <w:rFonts w:eastAsia="Times New Roman"/>
          <w:color w:val="000000"/>
          <w:sz w:val="14"/>
          <w:szCs w:val="14"/>
        </w:rPr>
        <w:t xml:space="preserve">, but it made me think twice about the infallible research advantages supposedly generated by policy debate. B) </w:t>
      </w:r>
      <w:r w:rsidRPr="00D05F8A">
        <w:rPr>
          <w:rFonts w:eastAsia="Times New Roman"/>
          <w:b/>
          <w:bCs/>
          <w:color w:val="000000"/>
          <w:szCs w:val="22"/>
          <w:u w:val="single"/>
          <w:shd w:val="clear" w:color="auto" w:fill="00FF00"/>
        </w:rPr>
        <w:t>How to make debate more like the technical policy world</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Narrower debates</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PICs are vital</w:t>
      </w:r>
      <w:r w:rsidRPr="00D05F8A">
        <w:rPr>
          <w:rFonts w:eastAsia="Times New Roman"/>
          <w:b/>
          <w:bCs/>
          <w:color w:val="000000"/>
          <w:szCs w:val="22"/>
          <w:u w:val="single"/>
        </w:rPr>
        <w:t xml:space="preserve"> to this (sorry, Duck). </w:t>
      </w:r>
      <w:r w:rsidRPr="00D05F8A">
        <w:rPr>
          <w:rFonts w:eastAsia="Times New Roman"/>
          <w:b/>
          <w:bCs/>
          <w:color w:val="000000"/>
          <w:szCs w:val="22"/>
          <w:u w:val="single"/>
          <w:shd w:val="clear" w:color="auto" w:fill="00FF00"/>
        </w:rPr>
        <w:t>Thinking back on</w:t>
      </w:r>
      <w:r w:rsidRPr="00D05F8A">
        <w:rPr>
          <w:rFonts w:eastAsia="Times New Roman"/>
          <w:b/>
          <w:bCs/>
          <w:color w:val="000000"/>
          <w:szCs w:val="22"/>
          <w:u w:val="single"/>
        </w:rPr>
        <w:t xml:space="preserve"> my 8 years in </w:t>
      </w:r>
      <w:r w:rsidRPr="00D05F8A">
        <w:rPr>
          <w:rFonts w:eastAsia="Times New Roman"/>
          <w:b/>
          <w:bCs/>
          <w:color w:val="000000"/>
          <w:szCs w:val="22"/>
          <w:u w:val="single"/>
          <w:shd w:val="clear" w:color="auto" w:fill="00FF00"/>
        </w:rPr>
        <w:t>debate</w:t>
      </w:r>
      <w:r w:rsidRPr="00D05F8A">
        <w:rPr>
          <w:rFonts w:eastAsia="Times New Roman"/>
          <w:b/>
          <w:bCs/>
          <w:color w:val="000000"/>
          <w:szCs w:val="22"/>
          <w:u w:val="single"/>
        </w:rPr>
        <w:t xml:space="preserve">, the topic about which I can best converse with experts about is the design of emissions trading schemes. That was because </w:t>
      </w:r>
      <w:r w:rsidRPr="00D05F8A">
        <w:rPr>
          <w:rFonts w:eastAsia="Times New Roman"/>
          <w:b/>
          <w:bCs/>
          <w:color w:val="000000"/>
          <w:szCs w:val="22"/>
          <w:u w:val="single"/>
          <w:shd w:val="clear" w:color="auto" w:fill="00FF00"/>
        </w:rPr>
        <w:t>the lit</w:t>
      </w:r>
      <w:r w:rsidRPr="00D05F8A">
        <w:rPr>
          <w:rFonts w:eastAsia="Times New Roman"/>
          <w:b/>
          <w:bCs/>
          <w:color w:val="000000"/>
          <w:szCs w:val="22"/>
          <w:u w:val="single"/>
        </w:rPr>
        <w:t xml:space="preserve">erature </w:t>
      </w:r>
      <w:r w:rsidRPr="00D05F8A">
        <w:rPr>
          <w:rFonts w:eastAsia="Times New Roman"/>
          <w:b/>
          <w:bCs/>
          <w:color w:val="000000"/>
          <w:szCs w:val="22"/>
          <w:u w:val="single"/>
          <w:shd w:val="clear" w:color="auto" w:fill="00FF00"/>
        </w:rPr>
        <w:t>was deep</w:t>
      </w:r>
      <w:r w:rsidRPr="00D05F8A">
        <w:rPr>
          <w:rFonts w:eastAsia="Times New Roman"/>
          <w:b/>
          <w:bCs/>
          <w:color w:val="000000"/>
          <w:szCs w:val="22"/>
          <w:u w:val="single"/>
        </w:rPr>
        <w:t xml:space="preserve"> and </w:t>
      </w:r>
      <w:r w:rsidRPr="00D05F8A">
        <w:rPr>
          <w:rFonts w:eastAsia="Times New Roman"/>
          <w:b/>
          <w:bCs/>
          <w:color w:val="000000"/>
          <w:szCs w:val="22"/>
          <w:u w:val="single"/>
          <w:shd w:val="clear" w:color="auto" w:fill="00FF00"/>
        </w:rPr>
        <w:t xml:space="preserve">the prevalence </w:t>
      </w:r>
      <w:proofErr w:type="spellStart"/>
      <w:r w:rsidRPr="00D05F8A">
        <w:rPr>
          <w:rFonts w:eastAsia="Times New Roman"/>
          <w:b/>
          <w:bCs/>
          <w:color w:val="000000"/>
          <w:szCs w:val="22"/>
          <w:u w:val="single"/>
          <w:shd w:val="clear" w:color="auto" w:fill="00FF00"/>
        </w:rPr>
        <w:t>of</w:t>
      </w:r>
      <w:r w:rsidRPr="00D05F8A">
        <w:rPr>
          <w:rFonts w:eastAsia="Times New Roman"/>
          <w:b/>
          <w:bCs/>
          <w:color w:val="000000"/>
          <w:szCs w:val="22"/>
          <w:u w:val="single"/>
        </w:rPr>
        <w:t>upstream</w:t>
      </w:r>
      <w:proofErr w:type="spellEnd"/>
      <w:r w:rsidRPr="00D05F8A">
        <w:rPr>
          <w:rFonts w:eastAsia="Times New Roman"/>
          <w:b/>
          <w:bCs/>
          <w:color w:val="000000"/>
          <w:szCs w:val="22"/>
          <w:u w:val="single"/>
        </w:rPr>
        <w:t xml:space="preserve">/downstream/auctioned/timetable </w:t>
      </w:r>
      <w:r w:rsidRPr="00D05F8A">
        <w:rPr>
          <w:rFonts w:eastAsia="Times New Roman"/>
          <w:b/>
          <w:bCs/>
          <w:color w:val="000000"/>
          <w:szCs w:val="22"/>
          <w:u w:val="single"/>
          <w:shd w:val="clear" w:color="auto" w:fill="00FF00"/>
        </w:rPr>
        <w:t>PICs narrowed the debates and forced</w:t>
      </w:r>
      <w:r w:rsidRPr="00D05F8A">
        <w:rPr>
          <w:rFonts w:eastAsia="Times New Roman"/>
          <w:b/>
          <w:bCs/>
          <w:color w:val="000000"/>
          <w:szCs w:val="22"/>
          <w:u w:val="single"/>
        </w:rPr>
        <w:t xml:space="preserve"> a </w:t>
      </w:r>
      <w:r w:rsidRPr="00D05F8A">
        <w:rPr>
          <w:rFonts w:eastAsia="Times New Roman"/>
          <w:b/>
          <w:bCs/>
          <w:color w:val="000000"/>
          <w:szCs w:val="22"/>
          <w:u w:val="single"/>
          <w:shd w:val="clear" w:color="auto" w:fill="00FF00"/>
        </w:rPr>
        <w:t>real in-depth discussion</w:t>
      </w:r>
      <w:r w:rsidRPr="00D05F8A">
        <w:rPr>
          <w:rFonts w:eastAsia="Times New Roman"/>
          <w:b/>
          <w:bCs/>
          <w:color w:val="000000"/>
          <w:szCs w:val="22"/>
          <w:u w:val="single"/>
        </w:rPr>
        <w:t>.</w:t>
      </w:r>
      <w:r w:rsidRPr="00D05F8A">
        <w:rPr>
          <w:rFonts w:eastAsia="Times New Roman"/>
          <w:color w:val="000000"/>
          <w:sz w:val="14"/>
          <w:szCs w:val="14"/>
        </w:rPr>
        <w:t xml:space="preserve"> I just don’t think we get that in a ton of debates, because most PICs are either wanky rhetoric PICs (and </w:t>
      </w:r>
      <w:proofErr w:type="gramStart"/>
      <w:r w:rsidRPr="00D05F8A">
        <w:rPr>
          <w:rFonts w:eastAsia="Times New Roman"/>
          <w:color w:val="000000"/>
          <w:sz w:val="14"/>
          <w:szCs w:val="14"/>
        </w:rPr>
        <w:t>yes</w:t>
      </w:r>
      <w:proofErr w:type="gramEnd"/>
      <w:r w:rsidRPr="00D05F8A">
        <w:rPr>
          <w:rFonts w:eastAsia="Times New Roman"/>
          <w:color w:val="000000"/>
          <w:sz w:val="14"/>
          <w:szCs w:val="14"/>
        </w:rPr>
        <w:t xml:space="preserve">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w:t>
      </w:r>
      <w:proofErr w:type="gramStart"/>
      <w:r w:rsidRPr="00D05F8A">
        <w:rPr>
          <w:rFonts w:eastAsia="Times New Roman"/>
          <w:color w:val="000000"/>
          <w:sz w:val="14"/>
          <w:szCs w:val="14"/>
        </w:rPr>
        <w:t>thing</w:t>
      </w:r>
      <w:proofErr w:type="gramEnd"/>
      <w:r w:rsidRPr="00D05F8A">
        <w:rPr>
          <w:rFonts w:eastAsia="Times New Roman"/>
          <w:color w:val="000000"/>
          <w:sz w:val="14"/>
          <w:szCs w:val="14"/>
        </w:rPr>
        <w:t xml:space="preserve">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D05F8A">
        <w:rPr>
          <w:rFonts w:eastAsia="Times New Roman"/>
          <w:color w:val="000000"/>
          <w:sz w:val="14"/>
          <w:szCs w:val="14"/>
        </w:rPr>
        <w:t>intrinsicness</w:t>
      </w:r>
      <w:proofErr w:type="spellEnd"/>
      <w:r w:rsidRPr="00D05F8A">
        <w:rPr>
          <w:rFonts w:eastAsia="Times New Roman"/>
          <w:color w:val="000000"/>
          <w:sz w:val="14"/>
          <w:szCs w:val="14"/>
        </w:rPr>
        <w:t xml:space="preserve"> (something that I might post on some other day) as a way to eliminate politics DAs and consultation CPs, and start modifying our theory dispositions to be willing to call out bullshit CPs (see </w:t>
      </w:r>
      <w:proofErr w:type="spellStart"/>
      <w:r w:rsidRPr="00D05F8A">
        <w:rPr>
          <w:rFonts w:eastAsia="Times New Roman"/>
          <w:color w:val="000000"/>
          <w:sz w:val="14"/>
          <w:szCs w:val="14"/>
        </w:rPr>
        <w:t>DHeidts</w:t>
      </w:r>
      <w:proofErr w:type="spellEnd"/>
      <w:r w:rsidRPr="00D05F8A">
        <w:rPr>
          <w:rFonts w:eastAsia="Times New Roman"/>
          <w:color w:val="000000"/>
          <w:sz w:val="14"/>
          <w:szCs w:val="14"/>
        </w:rPr>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my opinion is that this is backwards. I think it’s a major problem that more of the people who conduct policy and who are influential in the process are not well-schooled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w:t>
      </w:r>
      <w:proofErr w:type="gramStart"/>
      <w:r w:rsidRPr="00D05F8A">
        <w:rPr>
          <w:rFonts w:eastAsia="Times New Roman"/>
          <w:color w:val="000000"/>
          <w:sz w:val="14"/>
          <w:szCs w:val="14"/>
        </w:rPr>
        <w:t>reason</w:t>
      </w:r>
      <w:proofErr w:type="gramEnd"/>
      <w:r w:rsidRPr="00D05F8A">
        <w:rPr>
          <w:rFonts w:eastAsia="Times New Roman"/>
          <w:color w:val="000000"/>
          <w:sz w:val="14"/>
          <w:szCs w:val="14"/>
        </w:rPr>
        <w:t xml:space="preserve"> we went into Iraq in such a cavalier and short-sighted manner. A bunch of the more scathing indicts of the topic committee’s work---that the topic is too technical, that it undermines creativity </w:t>
      </w:r>
      <w:proofErr w:type="spellStart"/>
      <w:r w:rsidRPr="00D05F8A">
        <w:rPr>
          <w:rFonts w:eastAsia="Times New Roman"/>
          <w:color w:val="000000"/>
          <w:sz w:val="14"/>
          <w:szCs w:val="14"/>
        </w:rPr>
        <w:t>etc</w:t>
      </w:r>
      <w:proofErr w:type="spellEnd"/>
      <w:r w:rsidRPr="00D05F8A">
        <w:rPr>
          <w:rFonts w:eastAsia="Times New Roman"/>
          <w:color w:val="000000"/>
          <w:sz w:val="14"/>
          <w:szCs w:val="14"/>
        </w:rPr>
        <w:t xml:space="preserve">…these are traits that for me are reflected in some of the most loathsome policymakers we have. </w:t>
      </w:r>
      <w:r w:rsidRPr="00D05F8A">
        <w:rPr>
          <w:rFonts w:eastAsia="Times New Roman"/>
          <w:color w:val="000000"/>
          <w:sz w:val="14"/>
          <w:szCs w:val="14"/>
        </w:rPr>
        <w:lastRenderedPageBreak/>
        <w:t xml:space="preserve">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D05F8A">
        <w:rPr>
          <w:rFonts w:eastAsia="Times New Roman"/>
          <w:color w:val="000000"/>
          <w:sz w:val="14"/>
          <w:szCs w:val="14"/>
        </w:rPr>
        <w:t>its</w:t>
      </w:r>
      <w:proofErr w:type="spellEnd"/>
      <w:r w:rsidRPr="00D05F8A">
        <w:rPr>
          <w:rFonts w:eastAsia="Times New Roman"/>
          <w:color w:val="000000"/>
          <w:sz w:val="14"/>
          <w:szCs w:val="14"/>
        </w:rPr>
        <w:t xml:space="preserve"> in the extra 60 words that the real problems with policy are revealed, and </w:t>
      </w:r>
      <w:proofErr w:type="spellStart"/>
      <w:r w:rsidRPr="00D05F8A">
        <w:rPr>
          <w:rFonts w:eastAsia="Times New Roman"/>
          <w:color w:val="000000"/>
          <w:sz w:val="14"/>
          <w:szCs w:val="14"/>
        </w:rPr>
        <w:t>its</w:t>
      </w:r>
      <w:proofErr w:type="spellEnd"/>
      <w:r w:rsidRPr="00D05F8A">
        <w:rPr>
          <w:rFonts w:eastAsia="Times New Roman"/>
          <w:color w:val="000000"/>
          <w:sz w:val="14"/>
          <w:szCs w:val="14"/>
        </w:rPr>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D05F8A">
        <w:rPr>
          <w:rFonts w:eastAsia="Times New Roman"/>
          <w:color w:val="000000"/>
          <w:sz w:val="14"/>
          <w:szCs w:val="14"/>
        </w:rPr>
        <w:t>Naveens</w:t>
      </w:r>
      <w:proofErr w:type="spellEnd"/>
      <w:r w:rsidRPr="00D05F8A">
        <w:rPr>
          <w:rFonts w:eastAsia="Times New Roman"/>
          <w:color w:val="000000"/>
          <w:sz w:val="14"/>
          <w:szCs w:val="14"/>
        </w:rPr>
        <w:t xml:space="preserve"> and </w:t>
      </w:r>
      <w:proofErr w:type="spellStart"/>
      <w:r w:rsidRPr="00D05F8A">
        <w:rPr>
          <w:rFonts w:eastAsia="Times New Roman"/>
          <w:color w:val="000000"/>
          <w:sz w:val="14"/>
          <w:szCs w:val="14"/>
        </w:rPr>
        <w:t>DHeidts</w:t>
      </w:r>
      <w:proofErr w:type="spellEnd"/>
      <w:r w:rsidRPr="00D05F8A">
        <w:rPr>
          <w:rFonts w:eastAsia="Times New Roman"/>
          <w:color w:val="000000"/>
          <w:sz w:val="14"/>
          <w:szCs w:val="14"/>
        </w:rPr>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actually think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D05F8A">
        <w:rPr>
          <w:rFonts w:eastAsia="Times New Roman"/>
          <w:color w:val="000000"/>
          <w:sz w:val="14"/>
          <w:szCs w:val="14"/>
        </w:rPr>
        <w:t>uneducational</w:t>
      </w:r>
      <w:proofErr w:type="spellEnd"/>
      <w:r w:rsidRPr="00D05F8A">
        <w:rPr>
          <w:rFonts w:eastAsia="Times New Roman"/>
          <w:color w:val="000000"/>
          <w:sz w:val="14"/>
          <w:szCs w:val="14"/>
        </w:rPr>
        <w:t xml:space="preserve">. 4. A large percentage of “fairness” impact arguments in debate are stupid. </w:t>
      </w:r>
      <w:r w:rsidRPr="00D05F8A">
        <w:rPr>
          <w:rFonts w:eastAsia="Times New Roman"/>
          <w:b/>
          <w:bCs/>
          <w:color w:val="000000"/>
          <w:szCs w:val="22"/>
          <w:u w:val="single"/>
        </w:rPr>
        <w:t xml:space="preserve">People’s </w:t>
      </w:r>
      <w:r w:rsidRPr="00D05F8A">
        <w:rPr>
          <w:rFonts w:eastAsia="Times New Roman"/>
          <w:b/>
          <w:bCs/>
          <w:color w:val="000000"/>
          <w:szCs w:val="22"/>
          <w:u w:val="single"/>
          <w:shd w:val="clear" w:color="auto" w:fill="00FF00"/>
        </w:rPr>
        <w:t>obsession with “fairness” or</w:t>
      </w:r>
      <w:r w:rsidRPr="00D05F8A">
        <w:rPr>
          <w:rFonts w:eastAsia="Times New Roman"/>
          <w:b/>
          <w:bCs/>
          <w:color w:val="000000"/>
          <w:szCs w:val="22"/>
          <w:u w:val="single"/>
        </w:rPr>
        <w:t xml:space="preserve"> “competitive </w:t>
      </w:r>
      <w:r w:rsidRPr="00D05F8A">
        <w:rPr>
          <w:rFonts w:eastAsia="Times New Roman"/>
          <w:b/>
          <w:bCs/>
          <w:color w:val="000000"/>
          <w:szCs w:val="22"/>
          <w:u w:val="single"/>
          <w:shd w:val="clear" w:color="auto" w:fill="00FF00"/>
        </w:rPr>
        <w:t xml:space="preserve">equity” is misguided. </w:t>
      </w:r>
      <w:r w:rsidRPr="00D05F8A">
        <w:rPr>
          <w:rFonts w:eastAsia="Times New Roman"/>
          <w:b/>
          <w:bCs/>
          <w:color w:val="000000"/>
          <w:szCs w:val="22"/>
          <w:u w:val="single"/>
        </w:rPr>
        <w:t>One of the most valuable things about debate is adapting to unfair circumstances. If the neg runs conditional CPs, get better and deal with it</w:t>
      </w:r>
      <w:r w:rsidRPr="00D05F8A">
        <w:rPr>
          <w:rFonts w:eastAsia="Times New Roman"/>
          <w:color w:val="000000"/>
          <w:sz w:val="14"/>
          <w:szCs w:val="14"/>
        </w:rPr>
        <w:t xml:space="preserve">. If the </w:t>
      </w:r>
      <w:proofErr w:type="spellStart"/>
      <w:r w:rsidRPr="00D05F8A">
        <w:rPr>
          <w:rFonts w:eastAsia="Times New Roman"/>
          <w:color w:val="000000"/>
          <w:sz w:val="14"/>
          <w:szCs w:val="14"/>
        </w:rPr>
        <w:t>aff</w:t>
      </w:r>
      <w:proofErr w:type="spellEnd"/>
      <w:r w:rsidRPr="00D05F8A">
        <w:rPr>
          <w:rFonts w:eastAsia="Times New Roman"/>
          <w:color w:val="000000"/>
          <w:sz w:val="14"/>
          <w:szCs w:val="14"/>
        </w:rPr>
        <w:t xml:space="preserve"> doesn’t specify their agent, figure out something else besides your same old agent CP. </w:t>
      </w:r>
      <w:r w:rsidRPr="00D05F8A">
        <w:rPr>
          <w:rFonts w:eastAsia="Times New Roman"/>
          <w:b/>
          <w:bCs/>
          <w:color w:val="000000"/>
          <w:szCs w:val="22"/>
          <w:u w:val="single"/>
          <w:shd w:val="clear" w:color="auto" w:fill="00FF00"/>
        </w:rPr>
        <w:t>This is what the policy world is like; you’ve got to react and deal with tough situations.</w:t>
      </w:r>
      <w:r w:rsidRPr="00D05F8A">
        <w:rPr>
          <w:rFonts w:eastAsia="Times New Roman"/>
          <w:b/>
          <w:bCs/>
          <w:color w:val="000000"/>
          <w:szCs w:val="22"/>
          <w:u w:val="single"/>
        </w:rPr>
        <w:t xml:space="preserve"> Do I think it’s fair that it’s hard to get published without a graduate degree or personal connections? </w:t>
      </w:r>
      <w:r w:rsidRPr="00D05F8A">
        <w:rPr>
          <w:rFonts w:eastAsia="Times New Roman"/>
          <w:color w:val="000000"/>
          <w:sz w:val="14"/>
          <w:szCs w:val="14"/>
        </w:rPr>
        <w:t xml:space="preserve">Not really. Are most people in the policy community open-minded and unbiased? Nope. </w:t>
      </w:r>
      <w:r w:rsidRPr="00D05F8A">
        <w:rPr>
          <w:rFonts w:eastAsia="Times New Roman"/>
          <w:b/>
          <w:bCs/>
          <w:color w:val="000000"/>
          <w:szCs w:val="22"/>
          <w:u w:val="single"/>
          <w:shd w:val="clear" w:color="auto" w:fill="00FF00"/>
        </w:rPr>
        <w:t>Policymaking is about dealing with unfair and difficult situations</w:t>
      </w:r>
      <w:r w:rsidRPr="00D05F8A">
        <w:rPr>
          <w:rFonts w:eastAsia="Times New Roman"/>
          <w:b/>
          <w:bCs/>
          <w:color w:val="000000"/>
          <w:szCs w:val="22"/>
          <w:u w:val="single"/>
        </w:rPr>
        <w:t xml:space="preserve">, and sometimes </w:t>
      </w:r>
      <w:r w:rsidRPr="00D05F8A">
        <w:rPr>
          <w:rFonts w:eastAsia="Times New Roman"/>
          <w:b/>
          <w:bCs/>
          <w:color w:val="000000"/>
          <w:szCs w:val="22"/>
          <w:u w:val="single"/>
          <w:shd w:val="clear" w:color="auto" w:fill="00FF00"/>
        </w:rPr>
        <w:t>debate can be the same way</w:t>
      </w:r>
      <w:r w:rsidRPr="00D05F8A">
        <w:rPr>
          <w:rFonts w:eastAsia="Times New Roman"/>
          <w:b/>
          <w:bCs/>
          <w:color w:val="000000"/>
          <w:szCs w:val="22"/>
          <w:u w:val="single"/>
        </w:rPr>
        <w:t xml:space="preserve">. Looking back, for me a lot of the most intellectually invigorating parts of debate were also the hardest and most “unfair.” </w:t>
      </w:r>
      <w:r w:rsidRPr="00D05F8A">
        <w:rPr>
          <w:rFonts w:eastAsia="Times New Roman"/>
          <w:color w:val="000000"/>
          <w:sz w:val="14"/>
          <w:szCs w:val="14"/>
        </w:rPr>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D05F8A">
        <w:rPr>
          <w:rFonts w:eastAsia="Times New Roman"/>
          <w:b/>
          <w:bCs/>
          <w:color w:val="000000"/>
          <w:szCs w:val="22"/>
          <w:u w:val="single"/>
        </w:rPr>
        <w:t>But adapting to this stuff is part of life, and certainly part of the policy world. But in debate we certainly cry foul a lot. Maybe too much.</w:t>
      </w:r>
    </w:p>
    <w:p w14:paraId="71FC5B66"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szCs w:val="22"/>
          <w:u w:val="single"/>
        </w:rPr>
        <w:t> </w:t>
      </w:r>
    </w:p>
    <w:p w14:paraId="24004052" w14:textId="4A90C05E" w:rsidR="00797127" w:rsidRPr="00D05F8A" w:rsidRDefault="00797127" w:rsidP="008B5C7A">
      <w:pPr>
        <w:spacing w:before="240" w:after="40"/>
        <w:rPr>
          <w:rFonts w:ascii="Times New Roman" w:eastAsia="Times New Roman" w:hAnsi="Times New Roman" w:cs="Times New Roman"/>
        </w:rPr>
      </w:pPr>
      <w:r w:rsidRPr="00D05F8A">
        <w:rPr>
          <w:rFonts w:eastAsia="Times New Roman"/>
          <w:b/>
          <w:bCs/>
          <w:color w:val="000000"/>
          <w:sz w:val="26"/>
          <w:szCs w:val="26"/>
        </w:rPr>
        <w:t xml:space="preserve">This evidence ow – </w:t>
      </w:r>
      <w:proofErr w:type="spellStart"/>
      <w:proofErr w:type="gramStart"/>
      <w:r w:rsidRPr="00D05F8A">
        <w:rPr>
          <w:rFonts w:eastAsia="Times New Roman"/>
          <w:b/>
          <w:bCs/>
          <w:color w:val="000000"/>
          <w:sz w:val="26"/>
          <w:szCs w:val="26"/>
        </w:rPr>
        <w:t>It</w:t>
      </w:r>
      <w:proofErr w:type="gramEnd"/>
      <w:r w:rsidRPr="00D05F8A">
        <w:rPr>
          <w:rFonts w:eastAsia="Times New Roman"/>
          <w:b/>
          <w:bCs/>
          <w:color w:val="000000"/>
          <w:sz w:val="26"/>
          <w:szCs w:val="26"/>
        </w:rPr>
        <w:t xml:space="preserve"> s</w:t>
      </w:r>
      <w:proofErr w:type="spellEnd"/>
      <w:r w:rsidRPr="00D05F8A">
        <w:rPr>
          <w:rFonts w:eastAsia="Times New Roman"/>
          <w:b/>
          <w:bCs/>
          <w:color w:val="000000"/>
          <w:sz w:val="26"/>
          <w:szCs w:val="26"/>
        </w:rPr>
        <w:t xml:space="preserve"> from a real debater who became a policymaker, and says that PICs are key and created portable skills for them in the policy world which outweighs any hypothetical claims by a high school</w:t>
      </w:r>
      <w:r w:rsidR="00EB1FA8">
        <w:rPr>
          <w:rFonts w:eastAsia="Times New Roman"/>
          <w:b/>
          <w:bCs/>
          <w:color w:val="000000"/>
          <w:sz w:val="26"/>
          <w:szCs w:val="26"/>
        </w:rPr>
        <w:t>er</w:t>
      </w:r>
      <w:r w:rsidRPr="00D05F8A">
        <w:rPr>
          <w:rFonts w:eastAsia="Times New Roman"/>
          <w:b/>
          <w:bCs/>
          <w:color w:val="000000"/>
          <w:sz w:val="26"/>
          <w:szCs w:val="26"/>
        </w:rPr>
        <w:t> </w:t>
      </w:r>
      <w:r w:rsidRPr="00D05F8A">
        <w:rPr>
          <w:rFonts w:eastAsia="Times New Roman"/>
          <w:color w:val="000000"/>
          <w:szCs w:val="22"/>
        </w:rPr>
        <w:t> </w:t>
      </w:r>
    </w:p>
    <w:p w14:paraId="1FED0B47" w14:textId="77777777" w:rsidR="00EB1FA8" w:rsidRDefault="00797127" w:rsidP="00797127">
      <w:pPr>
        <w:spacing w:before="240" w:after="40"/>
        <w:rPr>
          <w:rFonts w:eastAsia="Times New Roman"/>
          <w:b/>
          <w:bCs/>
          <w:color w:val="000000"/>
          <w:sz w:val="26"/>
          <w:szCs w:val="26"/>
        </w:rPr>
      </w:pPr>
      <w:r w:rsidRPr="00D05F8A">
        <w:rPr>
          <w:rFonts w:eastAsia="Times New Roman"/>
          <w:b/>
          <w:bCs/>
          <w:color w:val="000000"/>
          <w:sz w:val="26"/>
          <w:szCs w:val="26"/>
        </w:rPr>
        <w:t>Education outweighs fairness</w:t>
      </w:r>
    </w:p>
    <w:p w14:paraId="3486DAE6" w14:textId="71B007AF" w:rsidR="00EB1FA8" w:rsidRDefault="00797127" w:rsidP="00797127">
      <w:pPr>
        <w:spacing w:before="240" w:after="40"/>
        <w:rPr>
          <w:rFonts w:eastAsia="Times New Roman"/>
          <w:b/>
          <w:bCs/>
          <w:color w:val="000000"/>
          <w:sz w:val="26"/>
          <w:szCs w:val="26"/>
        </w:rPr>
      </w:pPr>
      <w:r w:rsidRPr="00D05F8A">
        <w:rPr>
          <w:rFonts w:eastAsia="Times New Roman"/>
          <w:b/>
          <w:bCs/>
          <w:color w:val="000000"/>
          <w:sz w:val="26"/>
          <w:szCs w:val="26"/>
        </w:rPr>
        <w:t xml:space="preserve">a) Portability-no one will care or remember about one instance of in round abuse but educational benefits are portable and can be applied to the real world, </w:t>
      </w:r>
    </w:p>
    <w:p w14:paraId="39751851" w14:textId="11730833" w:rsidR="00EB1FA8" w:rsidRDefault="00797127" w:rsidP="00797127">
      <w:pPr>
        <w:spacing w:before="240" w:after="40"/>
        <w:rPr>
          <w:rFonts w:eastAsia="Times New Roman"/>
          <w:b/>
          <w:bCs/>
          <w:color w:val="000000"/>
          <w:sz w:val="26"/>
          <w:szCs w:val="26"/>
        </w:rPr>
      </w:pPr>
      <w:r w:rsidRPr="00D05F8A">
        <w:rPr>
          <w:rFonts w:eastAsia="Times New Roman"/>
          <w:b/>
          <w:bCs/>
          <w:color w:val="000000"/>
          <w:sz w:val="26"/>
          <w:szCs w:val="26"/>
        </w:rPr>
        <w:t xml:space="preserve">b) in your model every debate just turns into a theory debate attempting to create the fairest circumstances possible which causes substance crowd out which outweighs on urgency since we only have 2 months to debate the topic, </w:t>
      </w:r>
    </w:p>
    <w:p w14:paraId="17A551DE" w14:textId="4339A638"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Infinite pics- 7 min 1nc checks</w:t>
      </w:r>
    </w:p>
    <w:p w14:paraId="15AA910E" w14:textId="5DE53BE5"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Death outweighs</w:t>
      </w:r>
    </w:p>
    <w:p w14:paraId="3E37A98B" w14:textId="67820D25" w:rsidR="00797127" w:rsidRDefault="00797127" w:rsidP="00797127">
      <w:pPr>
        <w:pStyle w:val="ListParagraph"/>
        <w:numPr>
          <w:ilvl w:val="0"/>
          <w:numId w:val="13"/>
        </w:numPr>
        <w:spacing w:before="240" w:after="40"/>
        <w:rPr>
          <w:rFonts w:ascii="Times New Roman" w:eastAsia="Times New Roman" w:hAnsi="Times New Roman" w:cs="Times New Roman"/>
        </w:rPr>
      </w:pPr>
      <w:r>
        <w:rPr>
          <w:rFonts w:ascii="Times New Roman" w:eastAsia="Times New Roman" w:hAnsi="Times New Roman" w:cs="Times New Roman"/>
        </w:rPr>
        <w:lastRenderedPageBreak/>
        <w:t xml:space="preserve">People act even though they’re </w:t>
      </w:r>
      <w:proofErr w:type="spellStart"/>
      <w:r>
        <w:rPr>
          <w:rFonts w:ascii="Times New Roman" w:eastAsia="Times New Roman" w:hAnsi="Times New Roman" w:cs="Times New Roman"/>
        </w:rPr>
        <w:t>gonna</w:t>
      </w:r>
      <w:proofErr w:type="spellEnd"/>
      <w:r>
        <w:rPr>
          <w:rFonts w:ascii="Times New Roman" w:eastAsia="Times New Roman" w:hAnsi="Times New Roman" w:cs="Times New Roman"/>
        </w:rPr>
        <w:t xml:space="preserve"> die- disproves</w:t>
      </w:r>
    </w:p>
    <w:p w14:paraId="033F2DDF" w14:textId="4113AB5E" w:rsidR="00797127" w:rsidRDefault="00797127" w:rsidP="00797127">
      <w:pPr>
        <w:pStyle w:val="ListParagraph"/>
        <w:numPr>
          <w:ilvl w:val="0"/>
          <w:numId w:val="13"/>
        </w:numPr>
        <w:spacing w:before="240" w:after="40"/>
        <w:rPr>
          <w:rFonts w:ascii="Times New Roman" w:eastAsia="Times New Roman" w:hAnsi="Times New Roman" w:cs="Times New Roman"/>
        </w:rPr>
      </w:pPr>
      <w:r>
        <w:rPr>
          <w:rFonts w:ascii="Times New Roman" w:eastAsia="Times New Roman" w:hAnsi="Times New Roman" w:cs="Times New Roman"/>
        </w:rPr>
        <w:t>The subject experiences more pleasure if their life is better</w:t>
      </w:r>
    </w:p>
    <w:p w14:paraId="2AA203E6" w14:textId="1790D494"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Extinction first</w:t>
      </w:r>
    </w:p>
    <w:p w14:paraId="2A37E026" w14:textId="590218C8"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Nuke war evidence never says extinction</w:t>
      </w:r>
    </w:p>
    <w:p w14:paraId="407DA44F" w14:textId="7A269A88"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Bioterror says It’s the biggest threat- not that it’s probable</w:t>
      </w:r>
    </w:p>
    <w:p w14:paraId="360351E3" w14:textId="55171411"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People always survive- isolated or nuclear/bioterror bunkers</w:t>
      </w:r>
    </w:p>
    <w:p w14:paraId="7169AFA2" w14:textId="2071B81E" w:rsidR="008B5C7A" w:rsidRDefault="008B5C7A" w:rsidP="00797127">
      <w:pPr>
        <w:spacing w:before="240" w:after="40"/>
        <w:rPr>
          <w:rFonts w:ascii="Times New Roman" w:eastAsia="Times New Roman" w:hAnsi="Times New Roman" w:cs="Times New Roman"/>
        </w:rPr>
      </w:pPr>
      <w:r>
        <w:rPr>
          <w:rFonts w:ascii="Times New Roman" w:eastAsia="Times New Roman" w:hAnsi="Times New Roman" w:cs="Times New Roman"/>
        </w:rPr>
        <w:t xml:space="preserve">Comparing extinction fails- we can’t compare such small risk and if we </w:t>
      </w:r>
      <w:proofErr w:type="gramStart"/>
      <w:r>
        <w:rPr>
          <w:rFonts w:ascii="Times New Roman" w:eastAsia="Times New Roman" w:hAnsi="Times New Roman" w:cs="Times New Roman"/>
        </w:rPr>
        <w:t>do</w:t>
      </w:r>
      <w:proofErr w:type="gramEnd"/>
      <w:r>
        <w:rPr>
          <w:rFonts w:ascii="Times New Roman" w:eastAsia="Times New Roman" w:hAnsi="Times New Roman" w:cs="Times New Roman"/>
        </w:rPr>
        <w:t xml:space="preserve"> we rely on editorials which is bad evidence ethics because it’s not real </w:t>
      </w:r>
      <w:proofErr w:type="spellStart"/>
      <w:r>
        <w:rPr>
          <w:rFonts w:ascii="Times New Roman" w:eastAsia="Times New Roman" w:hAnsi="Times New Roman" w:cs="Times New Roman"/>
        </w:rPr>
        <w:t>evidene</w:t>
      </w:r>
      <w:proofErr w:type="spellEnd"/>
    </w:p>
    <w:p w14:paraId="77737983" w14:textId="3B087631"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1ar theory</w:t>
      </w:r>
    </w:p>
    <w:p w14:paraId="4EAB1C4D" w14:textId="008ECA7C"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 xml:space="preserve">Not all </w:t>
      </w:r>
      <w:proofErr w:type="spellStart"/>
      <w:r>
        <w:rPr>
          <w:rFonts w:ascii="Times New Roman" w:eastAsia="Times New Roman" w:hAnsi="Times New Roman" w:cs="Times New Roman"/>
        </w:rPr>
        <w:t>dtd</w:t>
      </w:r>
      <w:proofErr w:type="spellEnd"/>
      <w:r>
        <w:rPr>
          <w:rFonts w:ascii="Times New Roman" w:eastAsia="Times New Roman" w:hAnsi="Times New Roman" w:cs="Times New Roman"/>
        </w:rPr>
        <w:t xml:space="preserve">/highest- incentivizes spamming </w:t>
      </w:r>
      <w:proofErr w:type="spellStart"/>
      <w:r>
        <w:rPr>
          <w:rFonts w:ascii="Times New Roman" w:eastAsia="Times New Roman" w:hAnsi="Times New Roman" w:cs="Times New Roman"/>
        </w:rPr>
        <w:t>friv</w:t>
      </w:r>
      <w:proofErr w:type="spellEnd"/>
      <w:r>
        <w:rPr>
          <w:rFonts w:ascii="Times New Roman" w:eastAsia="Times New Roman" w:hAnsi="Times New Roman" w:cs="Times New Roman"/>
        </w:rPr>
        <w:t xml:space="preserve"> shells- have to justify for spec shells</w:t>
      </w:r>
    </w:p>
    <w:p w14:paraId="374ECF5D" w14:textId="3446FF23" w:rsidR="008B5C7A" w:rsidRDefault="008B5C7A" w:rsidP="00797127">
      <w:pPr>
        <w:spacing w:before="240" w:after="40"/>
        <w:rPr>
          <w:rFonts w:ascii="Times New Roman" w:eastAsia="Times New Roman" w:hAnsi="Times New Roman" w:cs="Times New Roman"/>
        </w:rPr>
      </w:pPr>
      <w:r>
        <w:rPr>
          <w:rFonts w:ascii="Times New Roman" w:eastAsia="Times New Roman" w:hAnsi="Times New Roman" w:cs="Times New Roman"/>
        </w:rPr>
        <w:t>Comparative world</w:t>
      </w:r>
    </w:p>
    <w:p w14:paraId="00FA989E" w14:textId="45B12114"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Comparative world means pics count lol</w:t>
      </w:r>
    </w:p>
    <w:p w14:paraId="642E562E" w14:textId="67943874" w:rsidR="00797127" w:rsidRDefault="00797127" w:rsidP="00797127">
      <w:pPr>
        <w:spacing w:before="240" w:after="40"/>
        <w:rPr>
          <w:rFonts w:ascii="Times New Roman" w:eastAsia="Times New Roman" w:hAnsi="Times New Roman" w:cs="Times New Roman"/>
        </w:rPr>
      </w:pPr>
      <w:r>
        <w:rPr>
          <w:rFonts w:ascii="Times New Roman" w:eastAsia="Times New Roman" w:hAnsi="Times New Roman" w:cs="Times New Roman"/>
        </w:rPr>
        <w:t>Presumption</w:t>
      </w:r>
    </w:p>
    <w:p w14:paraId="3C46A750" w14:textId="1732D493" w:rsidR="00797127" w:rsidRDefault="00797127" w:rsidP="00797127">
      <w:pPr>
        <w:pStyle w:val="ListParagraph"/>
        <w:numPr>
          <w:ilvl w:val="0"/>
          <w:numId w:val="14"/>
        </w:numPr>
        <w:spacing w:before="240" w:after="40"/>
        <w:rPr>
          <w:rFonts w:ascii="Times New Roman" w:eastAsia="Times New Roman" w:hAnsi="Times New Roman" w:cs="Times New Roman"/>
        </w:rPr>
      </w:pPr>
      <w:r>
        <w:rPr>
          <w:rFonts w:ascii="Times New Roman" w:eastAsia="Times New Roman" w:hAnsi="Times New Roman" w:cs="Times New Roman"/>
        </w:rPr>
        <w:t xml:space="preserve">U said u wouldn’t vote on </w:t>
      </w:r>
      <w:proofErr w:type="spellStart"/>
      <w:r>
        <w:rPr>
          <w:rFonts w:ascii="Times New Roman" w:eastAsia="Times New Roman" w:hAnsi="Times New Roman" w:cs="Times New Roman"/>
        </w:rPr>
        <w:t>trix</w:t>
      </w:r>
      <w:proofErr w:type="spellEnd"/>
      <w:r>
        <w:rPr>
          <w:rFonts w:ascii="Times New Roman" w:eastAsia="Times New Roman" w:hAnsi="Times New Roman" w:cs="Times New Roman"/>
        </w:rPr>
        <w:t xml:space="preserve"> bullshit</w:t>
      </w:r>
    </w:p>
    <w:p w14:paraId="1411C181" w14:textId="6C8D1E69" w:rsidR="00797127" w:rsidRDefault="00797127" w:rsidP="00797127">
      <w:pPr>
        <w:pStyle w:val="ListParagraph"/>
        <w:numPr>
          <w:ilvl w:val="0"/>
          <w:numId w:val="14"/>
        </w:numPr>
        <w:spacing w:before="240" w:after="40"/>
        <w:rPr>
          <w:rFonts w:ascii="Times New Roman" w:eastAsia="Times New Roman" w:hAnsi="Times New Roman" w:cs="Times New Roman"/>
        </w:rPr>
      </w:pPr>
      <w:r>
        <w:rPr>
          <w:rFonts w:ascii="Times New Roman" w:eastAsia="Times New Roman" w:hAnsi="Times New Roman" w:cs="Times New Roman"/>
        </w:rPr>
        <w:t xml:space="preserve">They said </w:t>
      </w:r>
      <w:proofErr w:type="spellStart"/>
      <w:r>
        <w:rPr>
          <w:rFonts w:ascii="Times New Roman" w:eastAsia="Times New Roman" w:hAnsi="Times New Roman" w:cs="Times New Roman"/>
        </w:rPr>
        <w:t>trix</w:t>
      </w:r>
      <w:proofErr w:type="spellEnd"/>
      <w:r>
        <w:rPr>
          <w:rFonts w:ascii="Times New Roman" w:eastAsia="Times New Roman" w:hAnsi="Times New Roman" w:cs="Times New Roman"/>
        </w:rPr>
        <w:t xml:space="preserve"> bad above</w:t>
      </w:r>
    </w:p>
    <w:p w14:paraId="7CD493E2" w14:textId="2EB43323" w:rsidR="00797127" w:rsidRDefault="008B5C7A" w:rsidP="00797127">
      <w:pPr>
        <w:pStyle w:val="ListParagraph"/>
        <w:numPr>
          <w:ilvl w:val="0"/>
          <w:numId w:val="14"/>
        </w:numPr>
        <w:spacing w:before="240" w:after="40"/>
        <w:rPr>
          <w:rFonts w:ascii="Times New Roman" w:eastAsia="Times New Roman" w:hAnsi="Times New Roman" w:cs="Times New Roman"/>
        </w:rPr>
      </w:pPr>
      <w:r>
        <w:rPr>
          <w:rFonts w:ascii="Times New Roman" w:eastAsia="Times New Roman" w:hAnsi="Times New Roman" w:cs="Times New Roman"/>
        </w:rPr>
        <w:t>7- Things can be false and not bad</w:t>
      </w:r>
    </w:p>
    <w:p w14:paraId="648526C9" w14:textId="3C6761B1" w:rsidR="008B5C7A" w:rsidRPr="008B5C7A" w:rsidRDefault="008B5C7A" w:rsidP="008B5C7A">
      <w:pPr>
        <w:pStyle w:val="ListParagraph"/>
        <w:numPr>
          <w:ilvl w:val="0"/>
          <w:numId w:val="14"/>
        </w:numPr>
        <w:spacing w:before="240" w:after="40"/>
        <w:rPr>
          <w:rFonts w:ascii="Times New Roman" w:eastAsia="Times New Roman" w:hAnsi="Times New Roman" w:cs="Times New Roman"/>
        </w:rPr>
      </w:pPr>
      <w:r>
        <w:rPr>
          <w:rFonts w:ascii="Times New Roman" w:eastAsia="Times New Roman" w:hAnsi="Times New Roman" w:cs="Times New Roman"/>
        </w:rPr>
        <w:t xml:space="preserve">8- No warrant </w:t>
      </w:r>
      <w:proofErr w:type="gramStart"/>
      <w:r>
        <w:rPr>
          <w:rFonts w:ascii="Times New Roman" w:eastAsia="Times New Roman" w:hAnsi="Times New Roman" w:cs="Times New Roman"/>
        </w:rPr>
        <w:t>why</w:t>
      </w:r>
      <w:proofErr w:type="gramEnd"/>
      <w:r>
        <w:rPr>
          <w:rFonts w:ascii="Times New Roman" w:eastAsia="Times New Roman" w:hAnsi="Times New Roman" w:cs="Times New Roman"/>
        </w:rPr>
        <w:t xml:space="preserve"> permissibility means you affirm- permissibility is a floor</w:t>
      </w:r>
    </w:p>
    <w:p w14:paraId="6BF8E071" w14:textId="2C8C6AB6" w:rsidR="00797127" w:rsidRDefault="00797127" w:rsidP="00797127">
      <w:pPr>
        <w:pStyle w:val="Heading2"/>
      </w:pPr>
      <w:r>
        <w:lastRenderedPageBreak/>
        <w:t>1</w:t>
      </w:r>
    </w:p>
    <w:p w14:paraId="79F1FC7F"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Interpretation: affirmative debaters must offer a hypothetical implementation of the resolution, to clarify </w:t>
      </w:r>
      <w:proofErr w:type="spellStart"/>
      <w:r w:rsidRPr="00D05F8A">
        <w:rPr>
          <w:rFonts w:eastAsia="Times New Roman"/>
          <w:color w:val="000000"/>
        </w:rPr>
        <w:t>aff</w:t>
      </w:r>
      <w:proofErr w:type="spellEnd"/>
      <w:r w:rsidRPr="00D05F8A">
        <w:rPr>
          <w:rFonts w:eastAsia="Times New Roman"/>
          <w:color w:val="000000"/>
        </w:rPr>
        <w:t xml:space="preserve"> debaters must run a plan</w:t>
      </w:r>
    </w:p>
    <w:p w14:paraId="53708880"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Violation- they defend the ‘general principle’ of a resolution</w:t>
      </w:r>
    </w:p>
    <w:p w14:paraId="1F3173CA" w14:textId="77777777" w:rsidR="00797127" w:rsidRPr="00D05F8A" w:rsidRDefault="00797127" w:rsidP="00797127">
      <w:pPr>
        <w:rPr>
          <w:rFonts w:ascii="Times New Roman" w:eastAsia="Times New Roman" w:hAnsi="Times New Roman" w:cs="Times New Roman"/>
        </w:rPr>
      </w:pPr>
    </w:p>
    <w:p w14:paraId="4733C554"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Standards</w:t>
      </w:r>
    </w:p>
    <w:p w14:paraId="28260328"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1- policy education</w:t>
      </w:r>
    </w:p>
    <w:p w14:paraId="5553CEA0"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Absent implementation we don’t learn about policy since policy talk requires implementation and feasibility texts</w:t>
      </w:r>
    </w:p>
    <w:p w14:paraId="0B2AB9B4"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Outweighs </w:t>
      </w:r>
      <w:proofErr w:type="spellStart"/>
      <w:r w:rsidRPr="00D05F8A">
        <w:rPr>
          <w:rFonts w:eastAsia="Times New Roman"/>
          <w:color w:val="000000"/>
        </w:rPr>
        <w:t>phil</w:t>
      </w:r>
      <w:proofErr w:type="spellEnd"/>
      <w:r w:rsidRPr="00D05F8A">
        <w:rPr>
          <w:rFonts w:eastAsia="Times New Roman"/>
          <w:color w:val="000000"/>
        </w:rPr>
        <w:t xml:space="preserve"> framing since </w:t>
      </w:r>
    </w:p>
    <w:p w14:paraId="0122DF3F"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A- philosophy is useless if you can’t apply it</w:t>
      </w:r>
    </w:p>
    <w:p w14:paraId="31DB37D9"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B- philosophy is constructed from the natural world so it depends on policy to exist</w:t>
      </w:r>
    </w:p>
    <w:p w14:paraId="41FA5002"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C- real world education on policy is more useful- nobody makes policy based on </w:t>
      </w:r>
      <w:proofErr w:type="spellStart"/>
      <w:r w:rsidRPr="00D05F8A">
        <w:rPr>
          <w:rFonts w:eastAsia="Times New Roman"/>
          <w:color w:val="000000"/>
        </w:rPr>
        <w:t>phil</w:t>
      </w:r>
      <w:proofErr w:type="spellEnd"/>
      <w:r w:rsidRPr="00D05F8A">
        <w:rPr>
          <w:rFonts w:eastAsia="Times New Roman"/>
          <w:color w:val="000000"/>
        </w:rPr>
        <w:t xml:space="preserve"> in real life</w:t>
      </w:r>
    </w:p>
    <w:p w14:paraId="3ADC2957"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Implication is that plans control the internal link to real world education and that their </w:t>
      </w:r>
      <w:proofErr w:type="spellStart"/>
      <w:r w:rsidRPr="00D05F8A">
        <w:rPr>
          <w:rFonts w:eastAsia="Times New Roman"/>
          <w:color w:val="000000"/>
        </w:rPr>
        <w:t>phil</w:t>
      </w:r>
      <w:proofErr w:type="spellEnd"/>
      <w:r w:rsidRPr="00D05F8A">
        <w:rPr>
          <w:rFonts w:eastAsia="Times New Roman"/>
          <w:color w:val="000000"/>
        </w:rPr>
        <w:t xml:space="preserve"> is incomplete- that’s an independent </w:t>
      </w:r>
      <w:proofErr w:type="spellStart"/>
      <w:r w:rsidRPr="00D05F8A">
        <w:rPr>
          <w:rFonts w:eastAsia="Times New Roman"/>
          <w:color w:val="000000"/>
        </w:rPr>
        <w:t>disad</w:t>
      </w:r>
      <w:proofErr w:type="spellEnd"/>
    </w:p>
    <w:p w14:paraId="2B2AD136"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2- prep skew</w:t>
      </w:r>
    </w:p>
    <w:p w14:paraId="24A8DFF5"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They can redefine what a ‘strike’ is in the 1ar, meaning I don’t know which </w:t>
      </w:r>
      <w:proofErr w:type="spellStart"/>
      <w:r w:rsidRPr="00D05F8A">
        <w:rPr>
          <w:rFonts w:eastAsia="Times New Roman"/>
          <w:color w:val="000000"/>
        </w:rPr>
        <w:t>disads</w:t>
      </w:r>
      <w:proofErr w:type="spellEnd"/>
      <w:r w:rsidRPr="00D05F8A">
        <w:rPr>
          <w:rFonts w:eastAsia="Times New Roman"/>
          <w:color w:val="000000"/>
        </w:rPr>
        <w:t xml:space="preserve"> link which skews me on pre round prep- killing fairness</w:t>
      </w:r>
    </w:p>
    <w:p w14:paraId="7DA47D96"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Voters</w:t>
      </w:r>
    </w:p>
    <w:p w14:paraId="2A72DD8D"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Education- only portable skill we take from debate</w:t>
      </w:r>
    </w:p>
    <w:p w14:paraId="13AA4005"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Fairness</w:t>
      </w:r>
    </w:p>
    <w:p w14:paraId="0566B279"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a- constitutive of competitive activity</w:t>
      </w:r>
    </w:p>
    <w:p w14:paraId="4FD97757"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B- meta constraint on all arguments since we can’t determine truth or falsity if </w:t>
      </w:r>
      <w:proofErr w:type="spellStart"/>
      <w:r w:rsidRPr="00D05F8A">
        <w:rPr>
          <w:rFonts w:eastAsia="Times New Roman"/>
          <w:color w:val="000000"/>
        </w:rPr>
        <w:t>i</w:t>
      </w:r>
      <w:proofErr w:type="spellEnd"/>
      <w:r w:rsidRPr="00D05F8A">
        <w:rPr>
          <w:rFonts w:eastAsia="Times New Roman"/>
          <w:color w:val="000000"/>
        </w:rPr>
        <w:t xml:space="preserve"> couldn’t test their ideas</w:t>
      </w:r>
    </w:p>
    <w:p w14:paraId="64C424F6" w14:textId="77777777" w:rsidR="00797127" w:rsidRPr="00D05F8A" w:rsidRDefault="00797127" w:rsidP="00797127">
      <w:pPr>
        <w:rPr>
          <w:rFonts w:ascii="Times New Roman" w:eastAsia="Times New Roman" w:hAnsi="Times New Roman" w:cs="Times New Roman"/>
        </w:rPr>
      </w:pPr>
      <w:proofErr w:type="spellStart"/>
      <w:r w:rsidRPr="00D05F8A">
        <w:rPr>
          <w:rFonts w:eastAsia="Times New Roman"/>
          <w:color w:val="000000"/>
        </w:rPr>
        <w:t>Dtd</w:t>
      </w:r>
      <w:proofErr w:type="spellEnd"/>
      <w:r w:rsidRPr="00D05F8A">
        <w:rPr>
          <w:rFonts w:eastAsia="Times New Roman"/>
          <w:color w:val="000000"/>
        </w:rPr>
        <w:t xml:space="preserve"> on plan spec- it’s their entire </w:t>
      </w:r>
      <w:proofErr w:type="spellStart"/>
      <w:r w:rsidRPr="00D05F8A">
        <w:rPr>
          <w:rFonts w:eastAsia="Times New Roman"/>
          <w:color w:val="000000"/>
        </w:rPr>
        <w:t>aff</w:t>
      </w:r>
      <w:proofErr w:type="spellEnd"/>
      <w:r w:rsidRPr="00D05F8A">
        <w:rPr>
          <w:rFonts w:eastAsia="Times New Roman"/>
          <w:color w:val="000000"/>
        </w:rPr>
        <w:t xml:space="preserve"> so </w:t>
      </w:r>
      <w:proofErr w:type="spellStart"/>
      <w:r w:rsidRPr="00D05F8A">
        <w:rPr>
          <w:rFonts w:eastAsia="Times New Roman"/>
          <w:color w:val="000000"/>
        </w:rPr>
        <w:t>dta</w:t>
      </w:r>
      <w:proofErr w:type="spellEnd"/>
      <w:r w:rsidRPr="00D05F8A">
        <w:rPr>
          <w:rFonts w:eastAsia="Times New Roman"/>
          <w:color w:val="000000"/>
        </w:rPr>
        <w:t xml:space="preserve"> means they concede</w:t>
      </w:r>
    </w:p>
    <w:p w14:paraId="53CAE1D5"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Competing </w:t>
      </w:r>
      <w:proofErr w:type="spellStart"/>
      <w:r w:rsidRPr="00D05F8A">
        <w:rPr>
          <w:rFonts w:eastAsia="Times New Roman"/>
          <w:color w:val="000000"/>
        </w:rPr>
        <w:t>interps</w:t>
      </w:r>
      <w:proofErr w:type="spellEnd"/>
      <w:r w:rsidRPr="00D05F8A">
        <w:rPr>
          <w:rFonts w:eastAsia="Times New Roman"/>
          <w:color w:val="000000"/>
        </w:rPr>
        <w:t xml:space="preserve"> first </w:t>
      </w:r>
    </w:p>
    <w:p w14:paraId="29469ADF"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A- modular debate produces the best norms- outweighs on scope</w:t>
      </w:r>
    </w:p>
    <w:p w14:paraId="14B02578"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B- reasonability invites judge intervention which makes debate meaningless</w:t>
      </w:r>
    </w:p>
    <w:p w14:paraId="449A38DF" w14:textId="77777777" w:rsidR="00797127" w:rsidRPr="00D05F8A" w:rsidRDefault="00797127" w:rsidP="00797127">
      <w:pPr>
        <w:rPr>
          <w:rFonts w:ascii="Times New Roman" w:eastAsia="Times New Roman" w:hAnsi="Times New Roman" w:cs="Times New Roman"/>
        </w:rPr>
      </w:pPr>
      <w:r w:rsidRPr="00D05F8A">
        <w:rPr>
          <w:rFonts w:eastAsia="Times New Roman"/>
          <w:color w:val="000000"/>
        </w:rPr>
        <w:t xml:space="preserve">No </w:t>
      </w:r>
      <w:proofErr w:type="spellStart"/>
      <w:r w:rsidRPr="00D05F8A">
        <w:rPr>
          <w:rFonts w:eastAsia="Times New Roman"/>
          <w:color w:val="000000"/>
        </w:rPr>
        <w:t>rvis</w:t>
      </w:r>
      <w:proofErr w:type="spellEnd"/>
      <w:r w:rsidRPr="00D05F8A">
        <w:rPr>
          <w:rFonts w:eastAsia="Times New Roman"/>
          <w:color w:val="000000"/>
        </w:rPr>
        <w:t xml:space="preserve">- illogical, you don’t get a medal for not cheating- logic outweighs since everything depends on it- proven </w:t>
      </w:r>
      <w:proofErr w:type="spellStart"/>
      <w:r w:rsidRPr="00D05F8A">
        <w:rPr>
          <w:rFonts w:eastAsia="Times New Roman"/>
          <w:color w:val="000000"/>
        </w:rPr>
        <w:t>cuz</w:t>
      </w:r>
      <w:proofErr w:type="spellEnd"/>
      <w:r w:rsidRPr="00D05F8A">
        <w:rPr>
          <w:rFonts w:eastAsia="Times New Roman"/>
          <w:color w:val="000000"/>
        </w:rPr>
        <w:t xml:space="preserve"> they’re </w:t>
      </w:r>
      <w:proofErr w:type="spellStart"/>
      <w:r w:rsidRPr="00D05F8A">
        <w:rPr>
          <w:rFonts w:eastAsia="Times New Roman"/>
          <w:color w:val="000000"/>
        </w:rPr>
        <w:t>gonna</w:t>
      </w:r>
      <w:proofErr w:type="spellEnd"/>
      <w:r w:rsidRPr="00D05F8A">
        <w:rPr>
          <w:rFonts w:eastAsia="Times New Roman"/>
          <w:color w:val="000000"/>
        </w:rPr>
        <w:t xml:space="preserve"> try to refute this with logic</w:t>
      </w:r>
    </w:p>
    <w:p w14:paraId="21E69A3E" w14:textId="6B849967" w:rsidR="00797127" w:rsidRPr="00797127" w:rsidRDefault="00797127" w:rsidP="00797127">
      <w:pPr>
        <w:pStyle w:val="Heading2"/>
      </w:pPr>
      <w:r>
        <w:lastRenderedPageBreak/>
        <w:t>2</w:t>
      </w:r>
    </w:p>
    <w:p w14:paraId="45C73E3F" w14:textId="77777777" w:rsidR="00797127" w:rsidRPr="00A87430" w:rsidRDefault="00797127" w:rsidP="00797127">
      <w:pPr>
        <w:pStyle w:val="Heading4"/>
        <w:rPr>
          <w:rFonts w:cs="Calibri"/>
          <w:sz w:val="16"/>
        </w:rPr>
      </w:pPr>
      <w:r w:rsidRPr="00A87430">
        <w:t xml:space="preserve">Welcome to the age of acceleration. Crises of reification are tearing apart the way we experience and our present theories aren’t </w:t>
      </w:r>
      <w:proofErr w:type="spellStart"/>
      <w:r w:rsidRPr="00A87430">
        <w:t>gonna</w:t>
      </w:r>
      <w:proofErr w:type="spellEnd"/>
      <w:r w:rsidRPr="00A87430">
        <w:t xml:space="preserve"> save us. </w:t>
      </w:r>
      <w:r>
        <w:t>The role of the ballot is defeating these reifications</w:t>
      </w:r>
    </w:p>
    <w:p w14:paraId="07ABBFA5" w14:textId="77777777" w:rsidR="00797127" w:rsidRPr="00A87430" w:rsidRDefault="00797127" w:rsidP="00797127">
      <w:pPr>
        <w:spacing w:after="0" w:line="240" w:lineRule="auto"/>
        <w:rPr>
          <w:rFonts w:ascii="Times New Roman" w:eastAsia="Times New Roman" w:hAnsi="Times New Roman" w:cs="Times New Roman"/>
          <w:sz w:val="24"/>
        </w:rPr>
      </w:pPr>
      <w:proofErr w:type="spellStart"/>
      <w:r w:rsidRPr="00A87430">
        <w:rPr>
          <w:rStyle w:val="Style13ptBold"/>
        </w:rPr>
        <w:t>Wenning</w:t>
      </w:r>
      <w:proofErr w:type="spellEnd"/>
      <w:r w:rsidRPr="00A87430">
        <w:rPr>
          <w:rFonts w:eastAsia="Times New Roman"/>
          <w:color w:val="000000"/>
          <w:sz w:val="24"/>
        </w:rPr>
        <w:t>, Mario (20</w:t>
      </w:r>
      <w:r w:rsidRPr="00A87430">
        <w:rPr>
          <w:rStyle w:val="Style13ptBold"/>
        </w:rPr>
        <w:t>11</w:t>
      </w:r>
      <w:r w:rsidRPr="00A87430">
        <w:rPr>
          <w:rFonts w:eastAsia="Times New Roman"/>
          <w:color w:val="000000"/>
          <w:sz w:val="24"/>
        </w:rPr>
        <w:t>), "Daoism as Critical Theory", Comparative Philosophy</w:t>
      </w:r>
      <w:proofErr w:type="gramStart"/>
      <w:r w:rsidRPr="00A87430">
        <w:rPr>
          <w:rFonts w:eastAsia="Times New Roman"/>
          <w:color w:val="000000"/>
          <w:sz w:val="24"/>
        </w:rPr>
        <w:t>, ,</w:t>
      </w:r>
      <w:proofErr w:type="gramEnd"/>
    </w:p>
    <w:p w14:paraId="62E3DEBA" w14:textId="77777777" w:rsidR="00797127" w:rsidRPr="00A87430" w:rsidRDefault="00797127" w:rsidP="00797127">
      <w:pPr>
        <w:spacing w:after="0" w:line="240" w:lineRule="auto"/>
        <w:rPr>
          <w:rFonts w:ascii="Times New Roman" w:eastAsia="Times New Roman" w:hAnsi="Times New Roman" w:cs="Times New Roman"/>
          <w:sz w:val="24"/>
        </w:rPr>
      </w:pPr>
      <w:r w:rsidRPr="00A87430">
        <w:rPr>
          <w:rFonts w:eastAsia="Times New Roman"/>
          <w:color w:val="000000"/>
          <w:sz w:val="24"/>
        </w:rPr>
        <w:t>https://scholarworks.sjsu.edu/cgi/viewcontent.cgi?referer=https://www.google.com/&amp;httpsredir=1&amp;article=1017&amp;context=comparativephilosophy. Accessed on July 15, 2021. r0w@n</w:t>
      </w:r>
    </w:p>
    <w:p w14:paraId="5AE471D7" w14:textId="77777777" w:rsidR="00797127" w:rsidRPr="00A87430" w:rsidRDefault="00797127" w:rsidP="00797127">
      <w:pPr>
        <w:rPr>
          <w:sz w:val="12"/>
        </w:rPr>
      </w:pPr>
      <w:r w:rsidRPr="00A87430">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A87430">
        <w:rPr>
          <w:sz w:val="12"/>
        </w:rPr>
        <w:t>Verdinglichung</w:t>
      </w:r>
      <w:proofErr w:type="spellEnd"/>
      <w:r w:rsidRPr="00A87430">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A87430">
        <w:rPr>
          <w:sz w:val="12"/>
        </w:rPr>
        <w:t>Honneth</w:t>
      </w:r>
      <w:proofErr w:type="spellEnd"/>
      <w:r w:rsidRPr="00A87430">
        <w:rPr>
          <w:sz w:val="12"/>
        </w:rPr>
        <w:t xml:space="preserve">, (2005). 14 Jürgen Habermas (1984). 15 Axel </w:t>
      </w:r>
      <w:proofErr w:type="spellStart"/>
      <w:r w:rsidRPr="00A87430">
        <w:rPr>
          <w:sz w:val="12"/>
        </w:rPr>
        <w:t>Honneth</w:t>
      </w:r>
      <w:proofErr w:type="spellEnd"/>
      <w:r w:rsidRPr="00A87430">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A87430">
        <w:rPr>
          <w:sz w:val="12"/>
        </w:rPr>
        <w:t>disenchantment‘ (</w:t>
      </w:r>
      <w:proofErr w:type="spellStart"/>
      <w:proofErr w:type="gramEnd"/>
      <w:r w:rsidRPr="00A87430">
        <w:rPr>
          <w:sz w:val="12"/>
        </w:rPr>
        <w:t>Entzauberung</w:t>
      </w:r>
      <w:proofErr w:type="spellEnd"/>
      <w:r w:rsidRPr="00A87430">
        <w:rPr>
          <w:sz w:val="12"/>
        </w:rPr>
        <w:t>). In the process of increased rationalization, traditional sources of meaning that were sedimented in inherited religious traditions, social institutions and customs have lost their power in orienting lives. Finally</w:t>
      </w:r>
      <w:r w:rsidRPr="00A87430">
        <w:rPr>
          <w:rFonts w:eastAsia="Times New Roman"/>
          <w:color w:val="000000"/>
          <w:sz w:val="12"/>
          <w:szCs w:val="14"/>
        </w:rPr>
        <w:t>,</w:t>
      </w:r>
      <w:r w:rsidRPr="00A87430">
        <w:rPr>
          <w:rFonts w:eastAsia="Times New Roman"/>
          <w:b/>
          <w:bCs/>
          <w:color w:val="000000"/>
          <w:sz w:val="24"/>
          <w:u w:val="single"/>
          <w:shd w:val="clear" w:color="auto" w:fill="90F2F4"/>
        </w:rPr>
        <w:t xml:space="preserve"> </w:t>
      </w:r>
      <w:r w:rsidRPr="00A87430">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A87430">
        <w:rPr>
          <w:rFonts w:eastAsia="Times New Roman"/>
          <w:color w:val="000000"/>
          <w:sz w:val="12"/>
          <w:szCs w:val="14"/>
        </w:rPr>
        <w:t xml:space="preserve"> (</w:t>
      </w:r>
      <w:proofErr w:type="spellStart"/>
      <w:r w:rsidRPr="00A87430">
        <w:rPr>
          <w:rFonts w:eastAsia="Times New Roman"/>
          <w:color w:val="000000"/>
          <w:sz w:val="12"/>
          <w:szCs w:val="14"/>
        </w:rPr>
        <w:t>Beschleunigung</w:t>
      </w:r>
      <w:proofErr w:type="spellEnd"/>
      <w:r w:rsidRPr="00A87430">
        <w:rPr>
          <w:rFonts w:eastAsia="Times New Roman"/>
          <w:color w:val="000000"/>
          <w:sz w:val="12"/>
          <w:szCs w:val="14"/>
        </w:rPr>
        <w:t xml:space="preserve">) in which, as Marx puts it, ―everything that is solid melts into the air‖. </w:t>
      </w:r>
      <w:r w:rsidRPr="00A87430">
        <w:rPr>
          <w:sz w:val="12"/>
        </w:rPr>
        <w:t xml:space="preserve">We witness a progressively increasing speed not only of technological innovation, but of social change </w:t>
      </w:r>
      <w:r w:rsidRPr="00A87430">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A87430">
        <w:rPr>
          <w:rFonts w:eastAsia="Times New Roman"/>
          <w:color w:val="000000"/>
          <w:sz w:val="12"/>
          <w:szCs w:val="14"/>
          <w:highlight w:val="cyan"/>
        </w:rPr>
        <w:t>,</w:t>
      </w:r>
      <w:r w:rsidRPr="00A87430">
        <w:rPr>
          <w:rFonts w:eastAsia="Times New Roman"/>
          <w:b/>
          <w:bCs/>
          <w:color w:val="000000"/>
          <w:sz w:val="24"/>
          <w:highlight w:val="cyan"/>
          <w:u w:val="single"/>
          <w:shd w:val="clear" w:color="auto" w:fill="90F2F4"/>
        </w:rPr>
        <w:t xml:space="preserve"> late modernity is characterized by an intragenerational speed of change</w:t>
      </w:r>
      <w:r w:rsidRPr="00A87430">
        <w:rPr>
          <w:rFonts w:eastAsia="Times New Roman"/>
          <w:color w:val="000000"/>
          <w:sz w:val="12"/>
          <w:szCs w:val="14"/>
        </w:rPr>
        <w:t xml:space="preserve"> in which </w:t>
      </w:r>
      <w:r w:rsidRPr="00A87430">
        <w:rPr>
          <w:rFonts w:eastAsia="Times New Roman"/>
          <w:b/>
          <w:bCs/>
          <w:color w:val="000000"/>
          <w:sz w:val="24"/>
          <w:highlight w:val="cyan"/>
          <w:u w:val="single"/>
          <w:shd w:val="clear" w:color="auto" w:fill="90F2F4"/>
        </w:rPr>
        <w:t xml:space="preserve">the basic parameters of coordinating </w:t>
      </w:r>
      <w:proofErr w:type="gramStart"/>
      <w:r w:rsidRPr="00A87430">
        <w:rPr>
          <w:rFonts w:eastAsia="Times New Roman"/>
          <w:b/>
          <w:bCs/>
          <w:color w:val="000000"/>
          <w:sz w:val="24"/>
          <w:highlight w:val="cyan"/>
          <w:u w:val="single"/>
          <w:shd w:val="clear" w:color="auto" w:fill="90F2F4"/>
        </w:rPr>
        <w:t>one‘</w:t>
      </w:r>
      <w:proofErr w:type="gramEnd"/>
      <w:r w:rsidRPr="00A87430">
        <w:rPr>
          <w:rFonts w:eastAsia="Times New Roman"/>
          <w:b/>
          <w:bCs/>
          <w:color w:val="000000"/>
          <w:sz w:val="24"/>
          <w:highlight w:val="cyan"/>
          <w:u w:val="single"/>
          <w:shd w:val="clear" w:color="auto" w:fill="90F2F4"/>
        </w:rPr>
        <w:t>s life change within a lifetime.</w:t>
      </w:r>
      <w:r w:rsidRPr="00A87430">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A87430">
        <w:rPr>
          <w:sz w:val="12"/>
        </w:rPr>
        <w:t xml:space="preserve">While the psychological impact of </w:t>
      </w:r>
      <w:r w:rsidRPr="00A87430">
        <w:rPr>
          <w:rFonts w:eastAsia="Times New Roman"/>
          <w:b/>
          <w:bCs/>
          <w:color w:val="000000"/>
          <w:sz w:val="24"/>
          <w:highlight w:val="cyan"/>
          <w:u w:val="single"/>
          <w:shd w:val="clear" w:color="auto" w:fill="90F2F4"/>
        </w:rPr>
        <w:t xml:space="preserve">reification leads to systematic forms </w:t>
      </w:r>
      <w:r w:rsidRPr="00A87430">
        <w:rPr>
          <w:sz w:val="12"/>
        </w:rPr>
        <w:t xml:space="preserve">of forced inclusion or exclusion, </w:t>
      </w:r>
      <w:r w:rsidRPr="00A87430">
        <w:rPr>
          <w:rFonts w:eastAsia="Times New Roman"/>
          <w:b/>
          <w:bCs/>
          <w:color w:val="000000"/>
          <w:sz w:val="24"/>
          <w:highlight w:val="cyan"/>
          <w:u w:val="single"/>
          <w:shd w:val="clear" w:color="auto" w:fill="90F2F4"/>
        </w:rPr>
        <w:t>of being restricted to or being left out of fixed identities</w:t>
      </w:r>
      <w:r w:rsidRPr="00A87430">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A87430">
        <w:rPr>
          <w:sz w:val="12"/>
        </w:rPr>
        <w:t>.</w:t>
      </w:r>
      <w:r w:rsidRPr="00A87430">
        <w:rPr>
          <w:u w:val="single"/>
        </w:rPr>
        <w:t xml:space="preserve"> </w:t>
      </w:r>
      <w:r w:rsidRPr="00A87430">
        <w:rPr>
          <w:sz w:val="12"/>
        </w:rPr>
        <w:t>.</w:t>
      </w:r>
      <w:proofErr w:type="gramEnd"/>
      <w:r w:rsidRPr="00A87430">
        <w:rPr>
          <w:sz w:val="12"/>
        </w:rPr>
        <w:t xml:space="preserve"> However distinct these pathologies might </w:t>
      </w:r>
      <w:proofErr w:type="gramStart"/>
      <w:r w:rsidRPr="00A87430">
        <w:rPr>
          <w:sz w:val="12"/>
        </w:rPr>
        <w:t>appear,</w:t>
      </w:r>
      <w:proofErr w:type="gramEnd"/>
      <w:r w:rsidRPr="00A87430">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A87430">
        <w:rPr>
          <w:sz w:val="12"/>
        </w:rPr>
        <w:t>what</w:t>
      </w:r>
      <w:proofErr w:type="gramEnd"/>
      <w:r w:rsidRPr="00A87430">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A87430">
        <w:rPr>
          <w:sz w:val="12"/>
        </w:rPr>
        <w:t>Virillio</w:t>
      </w:r>
      <w:proofErr w:type="spellEnd"/>
      <w:r w:rsidRPr="00A87430">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A87430">
        <w:rPr>
          <w:sz w:val="12"/>
        </w:rPr>
        <w:t>Lübbe</w:t>
      </w:r>
      <w:proofErr w:type="spellEnd"/>
      <w:r w:rsidRPr="00A87430">
        <w:rPr>
          <w:sz w:val="12"/>
        </w:rPr>
        <w:t xml:space="preserve"> refers to as a ‗</w:t>
      </w:r>
      <w:proofErr w:type="spellStart"/>
      <w:r w:rsidRPr="00A87430">
        <w:rPr>
          <w:sz w:val="12"/>
        </w:rPr>
        <w:t>Gegenwartsschrumpfung</w:t>
      </w:r>
      <w:proofErr w:type="spellEnd"/>
      <w:r w:rsidRPr="00A87430">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w:t>
      </w:r>
      <w:r w:rsidRPr="00A87430">
        <w:rPr>
          <w:sz w:val="12"/>
        </w:rPr>
        <w:lastRenderedPageBreak/>
        <w:t>recognition etc. – are being proposed as means for a future end, instrumental action is reenacted under a normative guise and the domination of the future over the rest of time is thus further sedimented</w:t>
      </w:r>
      <w:r w:rsidRPr="00A87430">
        <w:rPr>
          <w:rStyle w:val="Emphasis"/>
        </w:rPr>
        <w:t xml:space="preserve">. </w:t>
      </w:r>
      <w:r w:rsidRPr="00A87430">
        <w:rPr>
          <w:rStyle w:val="Emphasis"/>
          <w:highlight w:val="cyan"/>
        </w:rPr>
        <w:t>As soon as instrumental actors</w:t>
      </w:r>
      <w:r w:rsidRPr="00A87430">
        <w:rPr>
          <w:sz w:val="12"/>
          <w:highlight w:val="cyan"/>
        </w:rPr>
        <w:t xml:space="preserve"> </w:t>
      </w:r>
      <w:r w:rsidRPr="00A87430">
        <w:rPr>
          <w:rStyle w:val="Emphasis"/>
          <w:highlight w:val="cyan"/>
        </w:rPr>
        <w:t>propose</w:t>
      </w:r>
      <w:r w:rsidRPr="00A87430">
        <w:rPr>
          <w:sz w:val="12"/>
        </w:rPr>
        <w:t xml:space="preserve"> or just point to </w:t>
      </w:r>
      <w:r w:rsidRPr="00A87430">
        <w:rPr>
          <w:rStyle w:val="Emphasis"/>
          <w:highlight w:val="cyan"/>
        </w:rPr>
        <w:t>emancipatory</w:t>
      </w:r>
      <w:r w:rsidRPr="00A87430">
        <w:rPr>
          <w:sz w:val="12"/>
        </w:rPr>
        <w:t xml:space="preserve"> forms of </w:t>
      </w:r>
      <w:r w:rsidRPr="00A87430">
        <w:rPr>
          <w:rStyle w:val="Emphasis"/>
          <w:highlight w:val="cyan"/>
        </w:rPr>
        <w:t>action, they replicate</w:t>
      </w:r>
      <w:r w:rsidRPr="00A87430">
        <w:rPr>
          <w:sz w:val="12"/>
        </w:rPr>
        <w:t xml:space="preserve"> and reenact </w:t>
      </w:r>
      <w:r w:rsidRPr="00A87430">
        <w:rPr>
          <w:rStyle w:val="Emphasis"/>
          <w:highlight w:val="cyan"/>
        </w:rPr>
        <w:t>the same temporal logic</w:t>
      </w:r>
      <w:r w:rsidRPr="00A87430">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A87430">
        <w:rPr>
          <w:sz w:val="12"/>
        </w:rPr>
        <w:t>prefuture</w:t>
      </w:r>
      <w:proofErr w:type="spellEnd"/>
      <w:r w:rsidRPr="00A87430">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A87430">
        <w:rPr>
          <w:sz w:val="12"/>
        </w:rPr>
        <w:t>paper</w:t>
      </w:r>
      <w:proofErr w:type="gramEnd"/>
      <w:r w:rsidRPr="00A87430">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A87430">
        <w:rPr>
          <w:sz w:val="12"/>
        </w:rPr>
        <w:t>Daoists</w:t>
      </w:r>
      <w:proofErr w:type="spellEnd"/>
      <w:r w:rsidRPr="00A87430">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A87430">
        <w:rPr>
          <w:sz w:val="12"/>
        </w:rPr>
        <w:t>half-millennia</w:t>
      </w:r>
      <w:proofErr w:type="gramEnd"/>
      <w:r w:rsidRPr="00A87430">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A87430">
        <w:rPr>
          <w:rStyle w:val="Emphasis"/>
          <w:highlight w:val="cyan"/>
        </w:rPr>
        <w:t>Daoism</w:t>
      </w:r>
      <w:r w:rsidRPr="00A87430">
        <w:rPr>
          <w:sz w:val="12"/>
        </w:rPr>
        <w:t xml:space="preserve"> would not simply disclose pathologies. It </w:t>
      </w:r>
      <w:r w:rsidRPr="00A87430">
        <w:rPr>
          <w:rStyle w:val="Emphasis"/>
          <w:highlight w:val="cyan"/>
        </w:rPr>
        <w:t>would</w:t>
      </w:r>
      <w:r w:rsidRPr="00A87430">
        <w:rPr>
          <w:sz w:val="12"/>
        </w:rPr>
        <w:t xml:space="preserve"> also </w:t>
      </w:r>
      <w:r w:rsidRPr="00A87430">
        <w:rPr>
          <w:rStyle w:val="Emphasis"/>
          <w:highlight w:val="cyan"/>
        </w:rPr>
        <w:t>offer</w:t>
      </w:r>
      <w:r w:rsidRPr="00A87430">
        <w:rPr>
          <w:rStyle w:val="Emphasis"/>
        </w:rPr>
        <w:t xml:space="preserve"> </w:t>
      </w:r>
      <w:r w:rsidRPr="00A87430">
        <w:rPr>
          <w:sz w:val="12"/>
        </w:rPr>
        <w:t xml:space="preserve">constructive </w:t>
      </w:r>
      <w:r w:rsidRPr="00A87430">
        <w:rPr>
          <w:rStyle w:val="Emphasis"/>
          <w:highlight w:val="cyan"/>
        </w:rPr>
        <w:t>resources which allow us to</w:t>
      </w:r>
      <w:r w:rsidRPr="00A87430">
        <w:rPr>
          <w:sz w:val="12"/>
        </w:rPr>
        <w:t xml:space="preserve"> critically address and, as far as possible, </w:t>
      </w:r>
      <w:r w:rsidRPr="00A87430">
        <w:rPr>
          <w:rStyle w:val="Emphasis"/>
          <w:highlight w:val="cyan"/>
        </w:rPr>
        <w:t>overcome these pathologies without providing</w:t>
      </w:r>
      <w:r w:rsidRPr="00A87430">
        <w:rPr>
          <w:sz w:val="12"/>
        </w:rPr>
        <w:t xml:space="preserve"> yet </w:t>
      </w:r>
      <w:r w:rsidRPr="00A87430">
        <w:rPr>
          <w:rStyle w:val="Emphasis"/>
          <w:highlight w:val="cyan"/>
        </w:rPr>
        <w:t>another reifying project</w:t>
      </w:r>
      <w:r w:rsidRPr="00A87430">
        <w:rPr>
          <w:sz w:val="12"/>
        </w:rPr>
        <w:t xml:space="preserve"> that sells out on the potentiality of the present for the sake of the future.</w:t>
      </w:r>
    </w:p>
    <w:p w14:paraId="3B4DF664" w14:textId="77777777" w:rsidR="00797127" w:rsidRPr="00A87430" w:rsidRDefault="00797127" w:rsidP="00797127">
      <w:pPr>
        <w:pStyle w:val="Heading4"/>
      </w:pPr>
      <w:r w:rsidRPr="00A87430">
        <w:t>States have to focus on even the smallest issues – they’ll inevitably spill up to catastrophe</w:t>
      </w:r>
    </w:p>
    <w:p w14:paraId="38F22D46" w14:textId="77777777" w:rsidR="00797127" w:rsidRPr="00A87430" w:rsidRDefault="00797127" w:rsidP="00797127">
      <w:r w:rsidRPr="00A87430">
        <w:rPr>
          <w:rStyle w:val="Style13ptBold"/>
        </w:rPr>
        <w:t xml:space="preserve">Ames and Hall 10. </w:t>
      </w:r>
      <w:r w:rsidRPr="00A87430">
        <w:t>Roger Ames and David Hall (Ames is a Canadian philosopher at the University of Peking. Hall was a professor of philosophy at the University of Texas), 2010, “</w:t>
      </w:r>
      <w:proofErr w:type="spellStart"/>
      <w:r w:rsidRPr="00A87430">
        <w:t>Daodejing</w:t>
      </w:r>
      <w:proofErr w:type="spellEnd"/>
      <w:r w:rsidRPr="00A87430">
        <w:t xml:space="preserve">: Making this Life Significant,” Ballantine Books, I have a pdf, </w:t>
      </w:r>
      <w:proofErr w:type="spellStart"/>
      <w:r w:rsidRPr="00A87430">
        <w:t>sean</w:t>
      </w:r>
      <w:proofErr w:type="spellEnd"/>
      <w:r w:rsidRPr="00A87430">
        <w:t>!</w:t>
      </w:r>
    </w:p>
    <w:p w14:paraId="3DBFB331" w14:textId="77777777" w:rsidR="00797127" w:rsidRPr="00A87430" w:rsidRDefault="00797127" w:rsidP="00797127">
      <w:pPr>
        <w:rPr>
          <w:sz w:val="16"/>
        </w:rPr>
      </w:pPr>
      <w:r w:rsidRPr="00A87430">
        <w:rPr>
          <w:u w:val="single"/>
        </w:rPr>
        <w:t>All polarities are reconciled in the relationship between the particular focus and its field.</w:t>
      </w:r>
      <w:r w:rsidRPr="00A87430">
        <w:rPr>
          <w:sz w:val="16"/>
        </w:rPr>
        <w:t xml:space="preserve"> To use singularity and plurality as a familiar polarity, </w:t>
      </w:r>
      <w:r w:rsidRPr="00A87430">
        <w:rPr>
          <w:highlight w:val="cyan"/>
          <w:u w:val="single"/>
        </w:rPr>
        <w:t>a person is</w:t>
      </w:r>
      <w:r w:rsidRPr="00A87430">
        <w:rPr>
          <w:u w:val="single"/>
        </w:rPr>
        <w:t xml:space="preserve"> certainly a unique, </w:t>
      </w:r>
      <w:proofErr w:type="spellStart"/>
      <w:r w:rsidRPr="00A87430">
        <w:rPr>
          <w:u w:val="single"/>
        </w:rPr>
        <w:t>nonsubstitutable</w:t>
      </w:r>
      <w:proofErr w:type="spellEnd"/>
      <w:r w:rsidRPr="00A87430">
        <w:rPr>
          <w:u w:val="single"/>
        </w:rPr>
        <w:t xml:space="preserve"> individual, but as </w:t>
      </w:r>
      <w:r w:rsidRPr="00A87430">
        <w:rPr>
          <w:highlight w:val="cyan"/>
          <w:u w:val="single"/>
        </w:rPr>
        <w:t>a radically contextualized matrix of relationships</w:t>
      </w:r>
      <w:r w:rsidRPr="00A87430">
        <w:rPr>
          <w:u w:val="single"/>
        </w:rPr>
        <w:t xml:space="preserve">, this same person is </w:t>
      </w:r>
      <w:r w:rsidRPr="00A87430">
        <w:rPr>
          <w:highlight w:val="cyan"/>
          <w:u w:val="single"/>
        </w:rPr>
        <w:t>also a manifold of selves</w:t>
      </w:r>
      <w:r w:rsidRPr="00A87430">
        <w:rPr>
          <w:u w:val="single"/>
        </w:rPr>
        <w:t xml:space="preserve"> all implicated within this individuality.</w:t>
      </w:r>
      <w:r w:rsidRPr="00A87430">
        <w:rPr>
          <w:sz w:val="16"/>
        </w:rPr>
        <w:t xml:space="preserve"> Focus and field is thus another way of declaring the inseparability of the one and the many, of continuity and multiplicity, of uniqueness (aloneness) and commonality (sharedness). </w:t>
      </w:r>
      <w:r w:rsidRPr="00A87430">
        <w:rPr>
          <w:u w:val="single"/>
        </w:rPr>
        <w:t xml:space="preserve">The reconciliation of polarities means that </w:t>
      </w:r>
      <w:r w:rsidRPr="00A87430">
        <w:rPr>
          <w:highlight w:val="cyan"/>
          <w:u w:val="single"/>
        </w:rPr>
        <w:t>in any particular event, there is a continuity between the inconsequential and the important</w:t>
      </w:r>
      <w:r w:rsidRPr="00A87430">
        <w:rPr>
          <w:u w:val="single"/>
        </w:rPr>
        <w:t>, between equilibrium and agitation.</w:t>
      </w:r>
      <w:r w:rsidRPr="00A87430">
        <w:rPr>
          <w:sz w:val="16"/>
        </w:rPr>
        <w:t xml:space="preserve"> This being the case, the </w:t>
      </w:r>
      <w:proofErr w:type="spellStart"/>
      <w:r w:rsidRPr="00A87430">
        <w:rPr>
          <w:sz w:val="16"/>
        </w:rPr>
        <w:t>Daodejing</w:t>
      </w:r>
      <w:proofErr w:type="spellEnd"/>
      <w:r w:rsidRPr="00A87430">
        <w:rPr>
          <w:sz w:val="16"/>
        </w:rPr>
        <w:t xml:space="preserve"> insists that </w:t>
      </w:r>
      <w:r w:rsidRPr="00A87430">
        <w:rPr>
          <w:highlight w:val="cyan"/>
          <w:u w:val="single"/>
        </w:rPr>
        <w:t>if small matters are not attended to, the</w:t>
      </w:r>
      <w:r w:rsidRPr="00A87430">
        <w:rPr>
          <w:u w:val="single"/>
        </w:rPr>
        <w:t xml:space="preserve">y can </w:t>
      </w:r>
      <w:r w:rsidRPr="00A87430">
        <w:rPr>
          <w:highlight w:val="cyan"/>
          <w:u w:val="single"/>
        </w:rPr>
        <w:t>have cascading consequences</w:t>
      </w:r>
      <w:r w:rsidRPr="00A87430">
        <w:rPr>
          <w:u w:val="single"/>
        </w:rPr>
        <w:t xml:space="preserve"> in </w:t>
      </w:r>
      <w:r w:rsidRPr="00A87430">
        <w:rPr>
          <w:highlight w:val="cyan"/>
          <w:u w:val="single"/>
        </w:rPr>
        <w:t>which</w:t>
      </w:r>
      <w:r w:rsidRPr="00A87430">
        <w:rPr>
          <w:u w:val="single"/>
        </w:rPr>
        <w:t xml:space="preserve"> equilibrium </w:t>
      </w:r>
      <w:r w:rsidRPr="00A87430">
        <w:rPr>
          <w:highlight w:val="cyan"/>
          <w:u w:val="single"/>
        </w:rPr>
        <w:t>gives way to turmoil</w:t>
      </w:r>
      <w:r w:rsidRPr="00A87430">
        <w:rPr>
          <w:u w:val="single"/>
        </w:rPr>
        <w:t>.</w:t>
      </w:r>
      <w:r w:rsidRPr="00A87430">
        <w:rPr>
          <w:sz w:val="16"/>
        </w:rPr>
        <w:t xml:space="preserve"> In giving this apothegm a political application, the text evokes the image of a royal progress in which </w:t>
      </w:r>
      <w:r w:rsidRPr="00A87430">
        <w:rPr>
          <w:u w:val="single"/>
        </w:rPr>
        <w:t xml:space="preserve">the ruler must be unrelentingly attentive to the basics—to the provisioning supply wagons upon which the well-being of not only the ruler, but all the travelers </w:t>
      </w:r>
      <w:proofErr w:type="gramStart"/>
      <w:r w:rsidRPr="00A87430">
        <w:rPr>
          <w:u w:val="single"/>
        </w:rPr>
        <w:t>depends</w:t>
      </w:r>
      <w:proofErr w:type="gramEnd"/>
      <w:r w:rsidRPr="00A87430">
        <w:rPr>
          <w:u w:val="single"/>
        </w:rPr>
        <w:t>.</w:t>
      </w:r>
      <w:r w:rsidRPr="00A87430">
        <w:rPr>
          <w:sz w:val="16"/>
        </w:rPr>
        <w:t xml:space="preserve"> Within the walls of the state itself, the ruler’s person is no different from all the other matters of concern to the court, and as such, must be given appropriate care. This chapter might well be read together with chapters 7 and 13. </w:t>
      </w:r>
      <w:r w:rsidRPr="00A87430">
        <w:rPr>
          <w:u w:val="single"/>
        </w:rPr>
        <w:t>If rulers treat all things with equal seriousness and respect, their own persons will be taken care of as a matter of course.</w:t>
      </w:r>
      <w:r w:rsidRPr="00A87430">
        <w:rPr>
          <w:sz w:val="16"/>
        </w:rPr>
        <w:t xml:space="preserve"> The way to be rid of such personal concerns is to be rid of the distinction between one’s person and the world in which we live. One both values one’s person and loses one’s person in a thoroughgoing integration into one’s field of experience. This is what the Zhuangzi calls “hiding the world in the world.”74 After all, “those who begrudge their persons as though they were the world can be put in charge of the world” (chapter 13). </w:t>
      </w:r>
    </w:p>
    <w:p w14:paraId="0F586733" w14:textId="77777777" w:rsidR="00797127" w:rsidRPr="00A87430" w:rsidRDefault="00797127" w:rsidP="00797127">
      <w:pPr>
        <w:pStyle w:val="Heading4"/>
      </w:pPr>
      <w:r w:rsidRPr="00A87430">
        <w:lastRenderedPageBreak/>
        <w:t>The 1AC’s constant run from death saps the ability to find meaning in life</w:t>
      </w:r>
    </w:p>
    <w:p w14:paraId="4D7BBBA9" w14:textId="77777777" w:rsidR="00797127" w:rsidRPr="00A87430" w:rsidRDefault="00797127" w:rsidP="00797127">
      <w:r w:rsidRPr="00A87430">
        <w:rPr>
          <w:rStyle w:val="Style13ptBold"/>
        </w:rPr>
        <w:t xml:space="preserve">Laozi, Ames and Hall 10. </w:t>
      </w:r>
      <w:r w:rsidRPr="00A87430">
        <w:t>Roger Ames and David Hall (Ames is a Canadian philosopher at the University of Peking. Hall was a professor of philosophy at the University of Texas), 2010, “</w:t>
      </w:r>
      <w:proofErr w:type="spellStart"/>
      <w:r w:rsidRPr="00A87430">
        <w:t>Daodejing</w:t>
      </w:r>
      <w:proofErr w:type="spellEnd"/>
      <w:r w:rsidRPr="00A87430">
        <w:t xml:space="preserve">: Making this Life Significant,” Ballantine Books, I have a pdf, </w:t>
      </w:r>
      <w:proofErr w:type="spellStart"/>
      <w:r w:rsidRPr="00A87430">
        <w:t>sean</w:t>
      </w:r>
      <w:proofErr w:type="spellEnd"/>
      <w:r w:rsidRPr="00A87430">
        <w:t xml:space="preserve">! *NOTE: I partially cite one of the original poems of the </w:t>
      </w:r>
      <w:proofErr w:type="spellStart"/>
      <w:r w:rsidRPr="00A87430">
        <w:t>Daodejing</w:t>
      </w:r>
      <w:proofErr w:type="spellEnd"/>
      <w:r w:rsidRPr="00A87430">
        <w:t xml:space="preserve"> here, written by Laozi. The translation and commentary </w:t>
      </w:r>
      <w:proofErr w:type="gramStart"/>
      <w:r w:rsidRPr="00A87430">
        <w:t>is</w:t>
      </w:r>
      <w:proofErr w:type="gramEnd"/>
      <w:r w:rsidRPr="00A87430">
        <w:t xml:space="preserve"> by Ames and Hall*</w:t>
      </w:r>
    </w:p>
    <w:p w14:paraId="1EDB1BB6" w14:textId="77777777" w:rsidR="00797127" w:rsidRPr="00A87430" w:rsidRDefault="00797127" w:rsidP="00797127">
      <w:pPr>
        <w:rPr>
          <w:sz w:val="16"/>
        </w:rPr>
      </w:pPr>
      <w:r w:rsidRPr="00A87430">
        <w:rPr>
          <w:rStyle w:val="Emphasis"/>
          <w:highlight w:val="cyan"/>
        </w:rPr>
        <w:t>Death is real and</w:t>
      </w:r>
      <w:r w:rsidRPr="00A87430">
        <w:rPr>
          <w:u w:val="single"/>
        </w:rPr>
        <w:t xml:space="preserve">, wherever there is life, it is </w:t>
      </w:r>
      <w:r w:rsidRPr="00A87430">
        <w:rPr>
          <w:rStyle w:val="Emphasis"/>
          <w:highlight w:val="cyan"/>
        </w:rPr>
        <w:t>not far away</w:t>
      </w:r>
      <w:r w:rsidRPr="00A87430">
        <w:rPr>
          <w:highlight w:val="cyan"/>
          <w:u w:val="single"/>
        </w:rPr>
        <w:t>.</w:t>
      </w:r>
      <w:r w:rsidRPr="00A87430">
        <w:rPr>
          <w:u w:val="single"/>
        </w:rPr>
        <w:t xml:space="preserve"> However</w:t>
      </w:r>
      <w:r w:rsidRPr="00A87430">
        <w:rPr>
          <w:rStyle w:val="Emphasis"/>
        </w:rPr>
        <w:t xml:space="preserve">, </w:t>
      </w:r>
      <w:r w:rsidRPr="00A87430">
        <w:rPr>
          <w:rStyle w:val="Emphasis"/>
          <w:highlight w:val="cyan"/>
        </w:rPr>
        <w:t>to separate death</w:t>
      </w:r>
      <w:r w:rsidRPr="00A87430">
        <w:rPr>
          <w:u w:val="single"/>
        </w:rPr>
        <w:t xml:space="preserve"> out </w:t>
      </w:r>
      <w:r w:rsidRPr="00A87430">
        <w:rPr>
          <w:rStyle w:val="Emphasis"/>
          <w:highlight w:val="cyan"/>
        </w:rPr>
        <w:t>from the life experience</w:t>
      </w:r>
      <w:r w:rsidRPr="00A87430">
        <w:rPr>
          <w:u w:val="single"/>
        </w:rPr>
        <w:t xml:space="preserve"> and inveigh against it </w:t>
      </w:r>
      <w:r w:rsidRPr="00A87430">
        <w:rPr>
          <w:rStyle w:val="Emphasis"/>
          <w:highlight w:val="cyan"/>
        </w:rPr>
        <w:t>as something to be avoided at all costs prevents us from appreciating the fragility</w:t>
      </w:r>
      <w:r w:rsidRPr="00A87430">
        <w:rPr>
          <w:u w:val="single"/>
        </w:rPr>
        <w:t xml:space="preserve"> and preciousness </w:t>
      </w:r>
      <w:r w:rsidRPr="00A87430">
        <w:rPr>
          <w:rStyle w:val="Emphasis"/>
          <w:highlight w:val="cyan"/>
        </w:rPr>
        <w:t>of life</w:t>
      </w:r>
      <w:r w:rsidRPr="00A87430">
        <w:rPr>
          <w:u w:val="single"/>
        </w:rPr>
        <w:t xml:space="preserve"> that is made possible by this same delicious temporality.</w:t>
      </w:r>
      <w:r w:rsidRPr="00A87430">
        <w:rPr>
          <w:sz w:val="16"/>
        </w:rPr>
        <w:t xml:space="preserve"> </w:t>
      </w:r>
      <w:r w:rsidRPr="00A87430">
        <w:rPr>
          <w:rStyle w:val="Emphasis"/>
          <w:highlight w:val="cyan"/>
        </w:rPr>
        <w:t>Life is made meaningful by death</w:t>
      </w:r>
      <w:r w:rsidRPr="00A87430">
        <w:rPr>
          <w:sz w:val="16"/>
        </w:rPr>
        <w:t xml:space="preserve">. </w:t>
      </w:r>
      <w:r w:rsidRPr="00A87430">
        <w:rPr>
          <w:u w:val="single"/>
        </w:rPr>
        <w:t>Death as natural closure punctuates a most particular event in the ongoing transformation of things.</w:t>
      </w:r>
      <w:r w:rsidRPr="00A87430">
        <w:rPr>
          <w:sz w:val="16"/>
        </w:rPr>
        <w:t xml:space="preserve"> Properly understood, </w:t>
      </w:r>
      <w:r w:rsidRPr="00A87430">
        <w:rPr>
          <w:u w:val="single"/>
        </w:rPr>
        <w:t>a healthy death can be lived well</w:t>
      </w:r>
      <w:r w:rsidRPr="00A87430">
        <w:rPr>
          <w:sz w:val="16"/>
        </w:rPr>
        <w:t xml:space="preserve"> and can enhance the lives of all involved; misunderstood, </w:t>
      </w:r>
      <w:r w:rsidRPr="00A87430">
        <w:rPr>
          <w:rStyle w:val="Emphasis"/>
          <w:highlight w:val="cyan"/>
        </w:rPr>
        <w:t>a resentful death can sour life and become a focus of dread</w:t>
      </w:r>
      <w:r w:rsidRPr="00A87430">
        <w:rPr>
          <w:u w:val="single"/>
        </w:rPr>
        <w:t xml:space="preserve"> and loathing </w:t>
      </w:r>
      <w:r w:rsidRPr="00A87430">
        <w:rPr>
          <w:rStyle w:val="Emphasis"/>
          <w:highlight w:val="cyan"/>
        </w:rPr>
        <w:t>that robs</w:t>
      </w:r>
      <w:r w:rsidRPr="00A87430">
        <w:rPr>
          <w:u w:val="single"/>
        </w:rPr>
        <w:t xml:space="preserve"> everyone</w:t>
      </w:r>
      <w:r w:rsidRPr="00A87430">
        <w:rPr>
          <w:sz w:val="16"/>
        </w:rPr>
        <w:t xml:space="preserve">, especially those left to carry on, </w:t>
      </w:r>
      <w:r w:rsidRPr="00A87430">
        <w:rPr>
          <w:u w:val="single"/>
        </w:rPr>
        <w:t xml:space="preserve">of their </w:t>
      </w:r>
      <w:r w:rsidRPr="00A87430">
        <w:rPr>
          <w:rStyle w:val="Emphasis"/>
          <w:highlight w:val="cyan"/>
        </w:rPr>
        <w:t>life energy</w:t>
      </w:r>
      <w:r w:rsidRPr="00A87430">
        <w:rPr>
          <w:u w:val="single"/>
        </w:rPr>
        <w:t>.</w:t>
      </w:r>
      <w:r w:rsidRPr="00A87430">
        <w:rPr>
          <w:sz w:val="16"/>
        </w:rPr>
        <w:t xml:space="preserve"> The Zhuangzi as a sustained reflection on the relationship between life and death provides many insightful anecdotes that take us beyond grief and suffering. For example: Not long thereafter, </w:t>
      </w:r>
      <w:proofErr w:type="spellStart"/>
      <w:r w:rsidRPr="00A87430">
        <w:rPr>
          <w:sz w:val="16"/>
        </w:rPr>
        <w:t>Ziyu</w:t>
      </w:r>
      <w:proofErr w:type="spellEnd"/>
      <w:r w:rsidRPr="00A87430">
        <w:rPr>
          <w:sz w:val="16"/>
        </w:rPr>
        <w:t xml:space="preserve"> fell ill, and </w:t>
      </w:r>
      <w:proofErr w:type="spellStart"/>
      <w:r w:rsidRPr="00A87430">
        <w:rPr>
          <w:sz w:val="16"/>
        </w:rPr>
        <w:t>Zisi</w:t>
      </w:r>
      <w:proofErr w:type="spellEnd"/>
      <w:r w:rsidRPr="00A87430">
        <w:rPr>
          <w:sz w:val="16"/>
        </w:rPr>
        <w:t xml:space="preserve"> went to ask after him. “Extraordinary!” said </w:t>
      </w:r>
      <w:proofErr w:type="spellStart"/>
      <w:r w:rsidRPr="00A87430">
        <w:rPr>
          <w:sz w:val="16"/>
        </w:rPr>
        <w:t>Ziyu</w:t>
      </w:r>
      <w:proofErr w:type="spellEnd"/>
      <w:r w:rsidRPr="00A87430">
        <w:rPr>
          <w:sz w:val="16"/>
        </w:rPr>
        <w:t xml:space="preserve">. “The transformer of things continues to make me all gnarly and bent. He hunches me up so badly that my vital organs are above my head while my chin is buried in my belly button. My shoulders are higher than my crown, and my hunchback back points to the heavens. Something has really gone haywire with the yin and yang vapors!” ... “Do you resent this?” asked </w:t>
      </w:r>
      <w:proofErr w:type="spellStart"/>
      <w:r w:rsidRPr="00A87430">
        <w:rPr>
          <w:sz w:val="16"/>
        </w:rPr>
        <w:t>Zisi</w:t>
      </w:r>
      <w:proofErr w:type="spellEnd"/>
      <w:r w:rsidRPr="00A87430">
        <w:rPr>
          <w:sz w:val="16"/>
        </w:rPr>
        <w:t xml:space="preserve">. “Indeed no,” replied </w:t>
      </w:r>
      <w:proofErr w:type="spellStart"/>
      <w:r w:rsidRPr="00A87430">
        <w:rPr>
          <w:sz w:val="16"/>
        </w:rPr>
        <w:t>Ziyu</w:t>
      </w:r>
      <w:proofErr w:type="spellEnd"/>
      <w:r w:rsidRPr="00A87430">
        <w:rPr>
          <w:sz w:val="16"/>
        </w:rPr>
        <w:t xml:space="preserve">. “What’s to resent? If in the course of </w:t>
      </w:r>
      <w:proofErr w:type="gramStart"/>
      <w:r w:rsidRPr="00A87430">
        <w:rPr>
          <w:sz w:val="16"/>
        </w:rPr>
        <w:t>things</w:t>
      </w:r>
      <w:proofErr w:type="gramEnd"/>
      <w:r w:rsidRPr="00A87430">
        <w:rPr>
          <w:sz w:val="16"/>
        </w:rPr>
        <w:t xml:space="preserve"> it transforms my left arm into a cock, I’ll use it to tell the time of day. If it goes on to transform my right arm into a crossbow bolt, I’ll use it to shoot me an owl for roasting. If it then transforms my buttocks into wheels and my spirit into a horse, I will ride about on them without need of further transportation.... What’s to resent?”152 Zhuangzi’s conception of life and death is commonsensical. </w:t>
      </w:r>
      <w:r w:rsidRPr="00A87430">
        <w:rPr>
          <w:u w:val="single"/>
        </w:rPr>
        <w:t xml:space="preserve">Empirically </w:t>
      </w:r>
      <w:r w:rsidRPr="00A87430">
        <w:rPr>
          <w:rStyle w:val="Emphasis"/>
          <w:highlight w:val="cyan"/>
        </w:rPr>
        <w:t>we know nothing of permanence</w:t>
      </w:r>
      <w:r w:rsidRPr="00A87430">
        <w:rPr>
          <w:u w:val="single"/>
        </w:rPr>
        <w:t xml:space="preserve"> and annihilation. In fact, </w:t>
      </w:r>
      <w:r w:rsidRPr="00A87430">
        <w:rPr>
          <w:rStyle w:val="Emphasis"/>
          <w:highlight w:val="cyan"/>
        </w:rPr>
        <w:t>all we know of experience is persistence within change</w:t>
      </w:r>
      <w:r w:rsidRPr="00A87430">
        <w:rPr>
          <w:u w:val="single"/>
        </w:rPr>
        <w:t>.</w:t>
      </w:r>
      <w:r w:rsidRPr="00A87430">
        <w:rPr>
          <w:sz w:val="16"/>
        </w:rPr>
        <w:t xml:space="preserve"> It is on this basis that the Zhuangzi concludes: “</w:t>
      </w:r>
      <w:r w:rsidRPr="00A87430">
        <w:rPr>
          <w:u w:val="single"/>
        </w:rPr>
        <w:t>Once we take the heavens and earth to be a giant forge and transformation to be the great ironsmith, wherever I go is just fine. Relaxed I nod off and happily I awake</w:t>
      </w:r>
      <w:r w:rsidRPr="00A87430">
        <w:rPr>
          <w:sz w:val="16"/>
        </w:rPr>
        <w:t xml:space="preserve">.”153 </w:t>
      </w:r>
    </w:p>
    <w:p w14:paraId="56C2DC5F" w14:textId="77777777" w:rsidR="00797127" w:rsidRPr="00A87430" w:rsidRDefault="00797127" w:rsidP="00797127">
      <w:pPr>
        <w:pStyle w:val="Heading4"/>
      </w:pPr>
      <w:r w:rsidRPr="00A87430">
        <w:t>Rationalism blinds us to specific circumstances, to the flow of the universe, to the people, to any policy options outside of the standard</w:t>
      </w:r>
    </w:p>
    <w:p w14:paraId="0C8D1EC1" w14:textId="77777777" w:rsidR="00797127" w:rsidRPr="00A87430" w:rsidRDefault="00797127" w:rsidP="00797127">
      <w:r w:rsidRPr="00A87430">
        <w:rPr>
          <w:rStyle w:val="Style13ptBold"/>
        </w:rPr>
        <w:t>Pettman 05</w:t>
      </w:r>
      <w:r w:rsidRPr="00A87430">
        <w:t xml:space="preserve">, Ralf Pettman, Taoism and The Concept of Global Security, International Relations of the Asian-Pacific, 2005, </w:t>
      </w:r>
      <w:hyperlink r:id="rId9" w:history="1">
        <w:r w:rsidRPr="00A87430">
          <w:rPr>
            <w:rStyle w:val="Hyperlink"/>
          </w:rPr>
          <w:t>https://sci-hub.se/https://doi.org/10.1093/irap/lci103</w:t>
        </w:r>
      </w:hyperlink>
      <w:r w:rsidRPr="00A87430">
        <w:t>, r0w@n</w:t>
      </w:r>
    </w:p>
    <w:p w14:paraId="1CE1775B" w14:textId="77777777" w:rsidR="00797127" w:rsidRPr="00A87430" w:rsidRDefault="00797127" w:rsidP="00797127">
      <w:pPr>
        <w:rPr>
          <w:sz w:val="12"/>
        </w:rPr>
      </w:pPr>
      <w:r w:rsidRPr="00A87430">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87430">
        <w:rPr>
          <w:sz w:val="12"/>
        </w:rPr>
        <w:t>The</w:t>
      </w:r>
      <w:proofErr w:type="gramEnd"/>
      <w:r w:rsidRPr="00A87430">
        <w:rPr>
          <w:sz w:val="12"/>
        </w:rPr>
        <w:t xml:space="preserve"> profundity of the concept of the Tao seems to preclude us from using Taoism to describe its meaning in logical, empirical, analytical terms. As a </w:t>
      </w:r>
      <w:proofErr w:type="gramStart"/>
      <w:r w:rsidRPr="00A87430">
        <w:rPr>
          <w:sz w:val="12"/>
        </w:rPr>
        <w:t>consequence</w:t>
      </w:r>
      <w:proofErr w:type="gramEnd"/>
      <w:r w:rsidRPr="00A87430">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87430">
        <w:rPr>
          <w:sz w:val="12"/>
        </w:rPr>
        <w:t>neighbour</w:t>
      </w:r>
      <w:proofErr w:type="spellEnd"/>
      <w:r w:rsidRPr="00A87430">
        <w:rPr>
          <w:sz w:val="12"/>
        </w:rPr>
        <w:t xml:space="preserve"> looking under a lamplight some distance away. After asking what the drunk is doing, and where he lost his key, the </w:t>
      </w:r>
      <w:proofErr w:type="spellStart"/>
      <w:r w:rsidRPr="00A87430">
        <w:rPr>
          <w:sz w:val="12"/>
        </w:rPr>
        <w:t>neighbour</w:t>
      </w:r>
      <w:proofErr w:type="spellEnd"/>
      <w:r w:rsidRPr="00A87430">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87430">
        <w:rPr>
          <w:sz w:val="12"/>
        </w:rPr>
        <w:t>maxims’</w:t>
      </w:r>
      <w:proofErr w:type="gramEnd"/>
      <w:r w:rsidRPr="00A87430">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lastRenderedPageBreak/>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have to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87430">
        <w:rPr>
          <w:sz w:val="12"/>
        </w:rPr>
        <w:t>shal</w:t>
      </w:r>
      <w:proofErr w:type="spellEnd"/>
      <w:r w:rsidRPr="00A87430">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A87430">
        <w:rPr>
          <w:sz w:val="12"/>
        </w:rPr>
        <w:t>rigour</w:t>
      </w:r>
      <w:proofErr w:type="spellEnd"/>
      <w:r w:rsidRPr="00A87430">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87430">
        <w:rPr>
          <w:sz w:val="12"/>
        </w:rPr>
        <w:t>sacralist</w:t>
      </w:r>
      <w:proofErr w:type="spellEnd"/>
      <w:r w:rsidRPr="00A87430">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87430">
        <w:rPr>
          <w:sz w:val="12"/>
        </w:rPr>
        <w:t>Waley</w:t>
      </w:r>
      <w:proofErr w:type="spellEnd"/>
      <w:r w:rsidRPr="00A87430">
        <w:rPr>
          <w:sz w:val="12"/>
        </w:rPr>
        <w:t xml:space="preserve"> calls ‘quietism’, or the ‘gradual inward-turning of . . . thought’ (</w:t>
      </w:r>
      <w:proofErr w:type="spellStart"/>
      <w:r w:rsidRPr="00A87430">
        <w:rPr>
          <w:sz w:val="12"/>
        </w:rPr>
        <w:t>Waley</w:t>
      </w:r>
      <w:proofErr w:type="spellEnd"/>
      <w:r w:rsidRPr="00A87430">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87430">
        <w:rPr>
          <w:sz w:val="12"/>
        </w:rPr>
        <w:t>publically</w:t>
      </w:r>
      <w:proofErr w:type="spellEnd"/>
      <w:r w:rsidRPr="00A87430">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87430">
        <w:rPr>
          <w:sz w:val="12"/>
        </w:rPr>
        <w:t>untrammelled</w:t>
      </w:r>
      <w:proofErr w:type="spellEnd"/>
      <w:r w:rsidRPr="00A87430">
        <w:rPr>
          <w:sz w:val="12"/>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A87430">
        <w:rPr>
          <w:sz w:val="12"/>
        </w:rPr>
        <w:t>reign</w:t>
      </w:r>
      <w:proofErr w:type="spellEnd"/>
      <w:r w:rsidRPr="00A87430">
        <w:rPr>
          <w:sz w:val="12"/>
        </w:rPr>
        <w:t xml:space="preserve">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w:t>
      </w:r>
      <w:proofErr w:type="spellStart"/>
      <w:r w:rsidRPr="00A87430">
        <w:rPr>
          <w:sz w:val="12"/>
        </w:rPr>
        <w:t>unfocusing</w:t>
      </w:r>
      <w:proofErr w:type="spellEnd"/>
      <w:r w:rsidRPr="00A87430">
        <w:rPr>
          <w:sz w:val="12"/>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A87430">
        <w:rPr>
          <w:sz w:val="12"/>
        </w:rPr>
        <w:t xml:space="preserve"> (Graham, 1981, pp. 6, 12, 14). They invite, in other words, the kind of recognition the ‘heart’ gives ‘when the mind is silent’ (</w:t>
      </w:r>
      <w:proofErr w:type="spellStart"/>
      <w:r w:rsidRPr="00A87430">
        <w:rPr>
          <w:sz w:val="12"/>
        </w:rPr>
        <w:t>Krishnamurti</w:t>
      </w:r>
      <w:proofErr w:type="spellEnd"/>
      <w:r w:rsidRPr="00A87430">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A87430">
        <w:rPr>
          <w:sz w:val="12"/>
        </w:rPr>
        <w:t>Likewise</w:t>
      </w:r>
      <w:proofErr w:type="gramEnd"/>
      <w:r w:rsidRPr="00A87430">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87430">
        <w:rPr>
          <w:sz w:val="12"/>
        </w:rPr>
        <w:t>However</w:t>
      </w:r>
      <w:proofErr w:type="gramEnd"/>
      <w:r w:rsidRPr="00A87430">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w:t>
      </w:r>
      <w:r w:rsidRPr="00A87430">
        <w:rPr>
          <w:sz w:val="12"/>
        </w:rPr>
        <w:lastRenderedPageBreak/>
        <w:t xml:space="preserve">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87430">
        <w:rPr>
          <w:sz w:val="12"/>
        </w:rPr>
        <w:t>lan</w:t>
      </w:r>
      <w:proofErr w:type="spellEnd"/>
      <w:r w:rsidRPr="00A87430">
        <w:rPr>
          <w:sz w:val="12"/>
        </w:rPr>
        <w:t xml:space="preserve">- Taoism and the concept of global security 75 </w:t>
      </w:r>
      <w:proofErr w:type="spellStart"/>
      <w:r w:rsidRPr="00A87430">
        <w:rPr>
          <w:sz w:val="12"/>
        </w:rPr>
        <w:t>guages</w:t>
      </w:r>
      <w:proofErr w:type="spellEnd"/>
      <w:r w:rsidRPr="00A87430">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87430">
        <w:rPr>
          <w:sz w:val="12"/>
        </w:rPr>
        <w:t>wu-wei</w:t>
      </w:r>
      <w:proofErr w:type="spellEnd"/>
      <w:r w:rsidRPr="00A87430">
        <w:rPr>
          <w:sz w:val="12"/>
        </w:rPr>
        <w:t xml:space="preserve">, that is, active pacifism, or ‘no unnatural action’, or, as Graham calls it, ‘Doing Nothing’ (Graham, 1981, p. 288; 1989, pp. 232–233). To Needham, </w:t>
      </w:r>
      <w:proofErr w:type="spellStart"/>
      <w:r w:rsidRPr="00A87430">
        <w:rPr>
          <w:sz w:val="12"/>
        </w:rPr>
        <w:t>wu-wei</w:t>
      </w:r>
      <w:proofErr w:type="spellEnd"/>
      <w:r w:rsidRPr="00A87430">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87430">
        <w:rPr>
          <w:sz w:val="12"/>
        </w:rPr>
        <w:t>g]</w:t>
      </w:r>
      <w:proofErr w:type="spellStart"/>
      <w:r w:rsidRPr="00A87430">
        <w:rPr>
          <w:sz w:val="12"/>
        </w:rPr>
        <w:t>etting</w:t>
      </w:r>
      <w:proofErr w:type="spellEnd"/>
      <w:proofErr w:type="gramEnd"/>
      <w:r w:rsidRPr="00A87430">
        <w:rPr>
          <w:sz w:val="12"/>
        </w:rPr>
        <w:t xml:space="preserve"> rid of </w:t>
      </w:r>
      <w:proofErr w:type="spellStart"/>
      <w:r w:rsidRPr="00A87430">
        <w:rPr>
          <w:sz w:val="12"/>
        </w:rPr>
        <w:t>wei</w:t>
      </w:r>
      <w:proofErr w:type="spellEnd"/>
      <w:r w:rsidRPr="00A87430">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A87430">
        <w:rPr>
          <w:sz w:val="12"/>
        </w:rPr>
        <w:t>wu-wei</w:t>
      </w:r>
      <w:proofErr w:type="spellEnd"/>
      <w:r w:rsidRPr="00A87430">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A87430">
        <w:rPr>
          <w:sz w:val="12"/>
        </w:rPr>
        <w:t>endeavours</w:t>
      </w:r>
      <w:proofErr w:type="spellEnd"/>
      <w:r w:rsidRPr="00A87430">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87430">
        <w:rPr>
          <w:sz w:val="12"/>
        </w:rPr>
        <w:t>practise</w:t>
      </w:r>
      <w:proofErr w:type="spellEnd"/>
      <w:r w:rsidRPr="00A87430">
        <w:rPr>
          <w:sz w:val="12"/>
        </w:rPr>
        <w:t xml:space="preserve"> of Taoist-inspired martial arts like that of tai 76 Ralph Pettman chi </w:t>
      </w:r>
      <w:proofErr w:type="spellStart"/>
      <w:r w:rsidRPr="00A87430">
        <w:rPr>
          <w:sz w:val="12"/>
        </w:rPr>
        <w:t>chuan</w:t>
      </w:r>
      <w:proofErr w:type="spellEnd"/>
      <w:r w:rsidRPr="00A87430">
        <w:rPr>
          <w:sz w:val="12"/>
        </w:rPr>
        <w:t xml:space="preserve">, or judo, or aikido. In tai chi </w:t>
      </w:r>
      <w:proofErr w:type="spellStart"/>
      <w:r w:rsidRPr="00A87430">
        <w:rPr>
          <w:sz w:val="12"/>
        </w:rPr>
        <w:t>chuan</w:t>
      </w:r>
      <w:proofErr w:type="spellEnd"/>
      <w:r w:rsidRPr="00A87430">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87430">
        <w:rPr>
          <w:sz w:val="12"/>
        </w:rPr>
        <w:t>itself ’</w:t>
      </w:r>
      <w:proofErr w:type="gramEnd"/>
      <w:r w:rsidRPr="00A87430">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87430">
        <w:rPr>
          <w:sz w:val="12"/>
        </w:rPr>
        <w:t>Uyeshiba</w:t>
      </w:r>
      <w:proofErr w:type="spellEnd"/>
      <w:r w:rsidRPr="00A87430">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87430">
        <w:rPr>
          <w:sz w:val="12"/>
        </w:rPr>
        <w:t>behaviour</w:t>
      </w:r>
      <w:proofErr w:type="spellEnd"/>
      <w:r w:rsidRPr="00A87430">
        <w:rPr>
          <w:sz w:val="12"/>
        </w:rPr>
        <w:t>, and Taoist thinking, which makes no such assumptions, and is not constrained by the rationalist context in which such assumptions are articulated. Wu-</w:t>
      </w:r>
      <w:proofErr w:type="spellStart"/>
      <w:r w:rsidRPr="00A87430">
        <w:rPr>
          <w:sz w:val="12"/>
        </w:rPr>
        <w:t>wei</w:t>
      </w:r>
      <w:proofErr w:type="spellEnd"/>
      <w:r w:rsidRPr="00A87430">
        <w:rPr>
          <w:sz w:val="12"/>
        </w:rPr>
        <w:t xml:space="preserve"> decrees no need to return tit-for-tat in promoting global security. It may mean </w:t>
      </w:r>
      <w:proofErr w:type="spellStart"/>
      <w:r w:rsidRPr="00A87430">
        <w:rPr>
          <w:sz w:val="12"/>
        </w:rPr>
        <w:t>practising</w:t>
      </w:r>
      <w:proofErr w:type="spellEnd"/>
      <w:r w:rsidRPr="00A87430">
        <w:rPr>
          <w:sz w:val="12"/>
        </w:rPr>
        <w:t xml:space="preserve"> reciprocity. It may not. There is no conceptual obligation either way, since ‘no unnatural action’ is not a contractual practice.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A87430">
        <w:rPr>
          <w:sz w:val="12"/>
        </w:rPr>
        <w:t>certainty</w:t>
      </w:r>
      <w:proofErr w:type="gramEnd"/>
      <w:r w:rsidRPr="00A87430">
        <w:rPr>
          <w:sz w:val="12"/>
        </w:rPr>
        <w:t xml:space="preserve"> they are used to in securing global affairs. </w:t>
      </w:r>
      <w:r w:rsidRPr="00A87430">
        <w:rPr>
          <w:rStyle w:val="Emphasis"/>
          <w:highlight w:val="cyan"/>
        </w:rPr>
        <w:t>There are no agreed rules, or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87430">
        <w:rPr>
          <w:sz w:val="12"/>
        </w:rPr>
        <w:t>practise</w:t>
      </w:r>
      <w:proofErr w:type="spellEnd"/>
      <w:r w:rsidRPr="00A87430">
        <w:rPr>
          <w:sz w:val="12"/>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A87430">
        <w:rPr>
          <w:sz w:val="12"/>
        </w:rPr>
        <w:t xml:space="preserve"> (Graham, 1981, p. 91). It will depend on what lets most people live out their lives relatively </w:t>
      </w:r>
      <w:proofErr w:type="spellStart"/>
      <w:r w:rsidRPr="00A87430">
        <w:rPr>
          <w:sz w:val="12"/>
        </w:rPr>
        <w:t>unharassed</w:t>
      </w:r>
      <w:proofErr w:type="spellEnd"/>
      <w:r w:rsidRPr="00A87430">
        <w:rPr>
          <w:sz w:val="12"/>
        </w:rPr>
        <w:t xml:space="preserve">. In terms of the politico-economic (market-making) dimension to world affairs, the practice of </w:t>
      </w:r>
      <w:proofErr w:type="spellStart"/>
      <w:r w:rsidRPr="00A87430">
        <w:rPr>
          <w:sz w:val="12"/>
        </w:rPr>
        <w:t>wu-wei</w:t>
      </w:r>
      <w:proofErr w:type="spellEnd"/>
      <w:r w:rsidRPr="00A87430">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87430">
        <w:rPr>
          <w:sz w:val="12"/>
        </w:rPr>
        <w:t>behaviour</w:t>
      </w:r>
      <w:proofErr w:type="spellEnd"/>
      <w:r w:rsidRPr="00A87430">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87430">
        <w:rPr>
          <w:sz w:val="12"/>
        </w:rPr>
        <w:t>wu-wei</w:t>
      </w:r>
      <w:proofErr w:type="spellEnd"/>
      <w:r w:rsidRPr="00A87430">
        <w:rPr>
          <w:sz w:val="12"/>
        </w:rPr>
        <w:t xml:space="preserve"> frees us from the constraints these languages impose. This does not mean that </w:t>
      </w:r>
      <w:proofErr w:type="spellStart"/>
      <w:r w:rsidRPr="00A87430">
        <w:rPr>
          <w:sz w:val="12"/>
        </w:rPr>
        <w:t>wu-wei</w:t>
      </w:r>
      <w:proofErr w:type="spellEnd"/>
      <w:r w:rsidRPr="00A87430">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A87430">
        <w:rPr>
          <w:sz w:val="12"/>
        </w:rPr>
        <w:t>wu-wei</w:t>
      </w:r>
      <w:proofErr w:type="spellEnd"/>
      <w:r w:rsidRPr="00A87430">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87430">
        <w:rPr>
          <w:sz w:val="12"/>
        </w:rPr>
        <w:t>wu-wei</w:t>
      </w:r>
      <w:proofErr w:type="spellEnd"/>
      <w:r w:rsidRPr="00A87430">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87430">
        <w:rPr>
          <w:sz w:val="12"/>
        </w:rPr>
        <w:t>marxists</w:t>
      </w:r>
      <w:proofErr w:type="spellEnd"/>
      <w:r w:rsidRPr="00A87430">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87430">
        <w:rPr>
          <w:sz w:val="12"/>
        </w:rPr>
        <w:t>marxists</w:t>
      </w:r>
      <w:proofErr w:type="spellEnd"/>
      <w:r w:rsidRPr="00A87430">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A87430">
        <w:rPr>
          <w:sz w:val="12"/>
        </w:rPr>
        <w:t>marxist</w:t>
      </w:r>
      <w:proofErr w:type="spellEnd"/>
      <w:r w:rsidRPr="00A87430">
        <w:rPr>
          <w:sz w:val="12"/>
        </w:rPr>
        <w:t xml:space="preserve"> doctrines represent. Nor does it preclude the policies they prescribe or proscribe. Wu-</w:t>
      </w:r>
      <w:proofErr w:type="spellStart"/>
      <w:r w:rsidRPr="00A87430">
        <w:rPr>
          <w:sz w:val="12"/>
        </w:rPr>
        <w:t>wei</w:t>
      </w:r>
      <w:proofErr w:type="spellEnd"/>
      <w:r w:rsidRPr="00A87430">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w:t>
      </w:r>
      <w:r w:rsidRPr="00A87430">
        <w:rPr>
          <w:sz w:val="12"/>
        </w:rPr>
        <w:lastRenderedPageBreak/>
        <w:t xml:space="preserve">than a materialist consideration of the concept. Taoism does not. It is non-rationalist and </w:t>
      </w:r>
      <w:proofErr w:type="spellStart"/>
      <w:r w:rsidRPr="00A87430">
        <w:rPr>
          <w:sz w:val="12"/>
        </w:rPr>
        <w:t>sacralist</w:t>
      </w:r>
      <w:proofErr w:type="spellEnd"/>
      <w:r w:rsidRPr="00A87430">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87430">
        <w:rPr>
          <w:sz w:val="12"/>
        </w:rPr>
        <w:t>The</w:t>
      </w:r>
      <w:proofErr w:type="gramEnd"/>
      <w:r w:rsidRPr="00A87430">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A87430">
        <w:rPr>
          <w:sz w:val="12"/>
        </w:rPr>
        <w:t>wu-wei</w:t>
      </w:r>
      <w:proofErr w:type="spellEnd"/>
      <w:r w:rsidRPr="00A87430">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87430">
        <w:rPr>
          <w:sz w:val="12"/>
        </w:rPr>
        <w:t>hand</w:t>
      </w:r>
      <w:proofErr w:type="gramEnd"/>
      <w:r w:rsidRPr="00A87430">
        <w:rPr>
          <w:sz w:val="12"/>
        </w:rPr>
        <w:t xml:space="preserve">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87430">
        <w:rPr>
          <w:sz w:val="12"/>
        </w:rPr>
        <w:t>wu-wei</w:t>
      </w:r>
      <w:proofErr w:type="spellEnd"/>
      <w:r w:rsidRPr="00A87430">
        <w:rPr>
          <w:sz w:val="12"/>
        </w:rPr>
        <w:t xml:space="preserve"> apply here? Human warring is regularly </w:t>
      </w:r>
      <w:proofErr w:type="spellStart"/>
      <w:r w:rsidRPr="00A87430">
        <w:rPr>
          <w:sz w:val="12"/>
        </w:rPr>
        <w:t>analysed</w:t>
      </w:r>
      <w:proofErr w:type="spellEnd"/>
      <w:r w:rsidRPr="00A87430">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A87430">
        <w:rPr>
          <w:sz w:val="12"/>
        </w:rPr>
        <w:t>analysed</w:t>
      </w:r>
      <w:proofErr w:type="spellEnd"/>
      <w:r w:rsidRPr="00A87430">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A87430">
        <w:rPr>
          <w:sz w:val="12"/>
        </w:rPr>
        <w:t>defence</w:t>
      </w:r>
      <w:proofErr w:type="spellEnd"/>
      <w:r w:rsidRPr="00A87430">
        <w:rPr>
          <w:sz w:val="12"/>
        </w:rPr>
        <w:t xml:space="preserve">, or preemption, but a kind of watchfulness, a kind of non-anticipation, a way of being in the world-moment that is </w:t>
      </w:r>
      <w:proofErr w:type="spellStart"/>
      <w:r w:rsidRPr="00A87430">
        <w:rPr>
          <w:sz w:val="12"/>
        </w:rPr>
        <w:t>equaniminous</w:t>
      </w:r>
      <w:proofErr w:type="spellEnd"/>
      <w:r w:rsidRPr="00A87430">
        <w:rPr>
          <w:sz w:val="12"/>
        </w:rPr>
        <w:t xml:space="preserve">, open, and aware. The latter is the one that </w:t>
      </w:r>
      <w:proofErr w:type="spellStart"/>
      <w:r w:rsidRPr="00A87430">
        <w:rPr>
          <w:sz w:val="12"/>
        </w:rPr>
        <w:t>wu-wei</w:t>
      </w:r>
      <w:proofErr w:type="spellEnd"/>
      <w:r w:rsidRPr="00A87430">
        <w:rPr>
          <w:sz w:val="12"/>
        </w:rPr>
        <w:t xml:space="preserve"> exemplifies. It would be worthy but fruitless to try and deal with world conflict </w:t>
      </w:r>
    </w:p>
    <w:p w14:paraId="10AC9C1A" w14:textId="77777777" w:rsidR="00797127" w:rsidRPr="00A87430" w:rsidRDefault="00797127" w:rsidP="00797127">
      <w:pPr>
        <w:pStyle w:val="Heading4"/>
      </w:pPr>
      <w:r w:rsidRPr="00A87430">
        <w:t xml:space="preserve">Socialism fails if we can’t change the fundamental disconnect between people </w:t>
      </w:r>
    </w:p>
    <w:p w14:paraId="48ED5435" w14:textId="77777777" w:rsidR="00797127" w:rsidRPr="00A87430" w:rsidRDefault="00797127" w:rsidP="00797127">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53C44906" w14:textId="77777777" w:rsidR="00797127" w:rsidRPr="00A87430" w:rsidRDefault="00797127" w:rsidP="00797127">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6"/>
        </w:rPr>
        <w:t>socialisticcapitalism</w:t>
      </w:r>
      <w:proofErr w:type="spellEnd"/>
      <w:r w:rsidRPr="00A87430">
        <w:rPr>
          <w:sz w:val="16"/>
        </w:rPr>
        <w:t xml:space="preserve">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w:t>
      </w:r>
      <w:r w:rsidRPr="00A87430">
        <w:rPr>
          <w:rStyle w:val="Emphasis"/>
          <w:highlight w:val="cyan"/>
        </w:rPr>
        <w:lastRenderedPageBreak/>
        <w:t xml:space="preserve">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2C3247DE" w14:textId="77777777" w:rsidR="00797127" w:rsidRPr="00A87430" w:rsidRDefault="00797127" w:rsidP="00797127">
      <w:pPr>
        <w:pStyle w:val="Heading4"/>
      </w:pPr>
      <w:r w:rsidRPr="00A87430">
        <w:t xml:space="preserve">The alternative is creating a harmonious consciousness, making the law integrative, contemplative, and </w:t>
      </w:r>
      <w:proofErr w:type="spellStart"/>
      <w:r w:rsidRPr="00A87430">
        <w:t>reconsiderate</w:t>
      </w:r>
      <w:proofErr w:type="spellEnd"/>
      <w:r w:rsidRPr="00A87430">
        <w:t xml:space="preserve"> of the Western paradigm</w:t>
      </w:r>
    </w:p>
    <w:p w14:paraId="1FFBDD93" w14:textId="77777777" w:rsidR="00797127" w:rsidRPr="00A87430" w:rsidRDefault="00797127" w:rsidP="00797127">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1C7026A6" w14:textId="77777777" w:rsidR="00797127" w:rsidRPr="00A87430" w:rsidRDefault="00797127" w:rsidP="00797127">
      <w:pPr>
        <w:rPr>
          <w:rStyle w:val="Emphasis"/>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2"/>
        </w:rPr>
        <w:t>socialisticcapitalism</w:t>
      </w:r>
      <w:proofErr w:type="spellEnd"/>
      <w:r w:rsidRPr="00A87430">
        <w:rPr>
          <w:sz w:val="12"/>
        </w:rPr>
        <w:t xml:space="preserve">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2"/>
        </w:rPr>
        <w:t>Kelman</w:t>
      </w:r>
      <w:proofErr w:type="spellEnd"/>
      <w:r w:rsidRPr="00A87430">
        <w:rPr>
          <w:sz w:val="12"/>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2"/>
        </w:rPr>
        <w:t>Daodejing</w:t>
      </w:r>
      <w:proofErr w:type="spellEnd"/>
      <w:r w:rsidRPr="00A87430">
        <w:rPr>
          <w:sz w:val="12"/>
        </w:rPr>
        <w:t xml:space="preserve"> stresses this natural way. See, e.g., TAO TE CHING, supra note 5, at 73 (</w:t>
      </w:r>
      <w:proofErr w:type="spellStart"/>
      <w:r w:rsidRPr="00A87430">
        <w:rPr>
          <w:sz w:val="12"/>
        </w:rPr>
        <w:t>ch.</w:t>
      </w:r>
      <w:proofErr w:type="spellEnd"/>
      <w:r w:rsidRPr="00A87430">
        <w:rPr>
          <w:sz w:val="12"/>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open up new metaphysical-physical possibilities</w:t>
      </w:r>
      <w:r w:rsidRPr="00A87430">
        <w:rPr>
          <w:sz w:val="12"/>
        </w:rPr>
        <w:t xml:space="preserve">,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w:t>
      </w:r>
      <w:r w:rsidRPr="00A87430">
        <w:rPr>
          <w:sz w:val="12"/>
        </w:rPr>
        <w:lastRenderedPageBreak/>
        <w:t>and thereby attain the happiness that ordinary existence promises. The social norms that previously channeled and controlled displacement activity will become redundant. When it comes to any such displacement conflict</w:t>
      </w:r>
      <w:r w:rsidRPr="00A87430">
        <w:rPr>
          <w:rStyle w:val="Emphasis"/>
          <w:highlight w:val="cyan"/>
        </w:rPr>
        <w:t>, the law will seek integrative ways to restore individual and societal balance</w:t>
      </w:r>
      <w:r w:rsidRPr="00A87430">
        <w:rPr>
          <w:sz w:val="12"/>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A87430">
        <w:rPr>
          <w:sz w:val="12"/>
        </w:rPr>
        <w:t>responsibility</w:t>
      </w:r>
      <w:proofErr w:type="gramEnd"/>
      <w:r w:rsidRPr="00A87430">
        <w:rPr>
          <w:sz w:val="12"/>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A87430">
        <w:rPr>
          <w:sz w:val="12"/>
        </w:rPr>
        <w:t>Neijing</w:t>
      </w:r>
      <w:proofErr w:type="spellEnd"/>
      <w:r w:rsidRPr="00A87430">
        <w:rPr>
          <w:sz w:val="12"/>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A87430">
        <w:rPr>
          <w:sz w:val="12"/>
        </w:rPr>
        <w:t>BOHM,ON</w:t>
      </w:r>
      <w:proofErr w:type="gramEnd"/>
      <w:r w:rsidRPr="00A87430">
        <w:rPr>
          <w:sz w:val="12"/>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A87430">
        <w:rPr>
          <w:sz w:val="12"/>
        </w:rPr>
        <w:t>harmoniousstate</w:t>
      </w:r>
      <w:proofErr w:type="spellEnd"/>
      <w:r w:rsidRPr="00A87430">
        <w:rPr>
          <w:sz w:val="12"/>
        </w:rPr>
        <w:t xml:space="preserve"> may lie the solution to the world’s present challenges.</w:t>
      </w:r>
    </w:p>
    <w:p w14:paraId="15876468" w14:textId="77777777" w:rsidR="00797127" w:rsidRPr="00A87430" w:rsidRDefault="00797127" w:rsidP="00797127">
      <w:pPr>
        <w:pStyle w:val="Heading4"/>
      </w:pPr>
      <w:r w:rsidRPr="00A87430">
        <w:t xml:space="preserve">The alternative creates a balanced state that solves your </w:t>
      </w:r>
      <w:proofErr w:type="spellStart"/>
      <w:r w:rsidRPr="00A87430">
        <w:t>aff</w:t>
      </w:r>
      <w:proofErr w:type="spellEnd"/>
      <w:r w:rsidRPr="00A87430">
        <w:t xml:space="preserve"> and everything else</w:t>
      </w:r>
    </w:p>
    <w:p w14:paraId="0623A2CE" w14:textId="77777777" w:rsidR="00797127" w:rsidRPr="00A87430" w:rsidRDefault="00797127" w:rsidP="00797127">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20297515" w14:textId="651BA408" w:rsidR="00797127" w:rsidRDefault="00797127" w:rsidP="00797127">
      <w:pPr>
        <w:rPr>
          <w:sz w:val="16"/>
        </w:rPr>
      </w:pPr>
      <w:r w:rsidRPr="00A87430">
        <w:rPr>
          <w:sz w:val="16"/>
        </w:rPr>
        <w:t xml:space="preserve">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A87430">
        <w:rPr>
          <w:rStyle w:val="Emphasis"/>
          <w:highlight w:val="cyan"/>
        </w:rPr>
        <w:t>in a balanced state</w:t>
      </w:r>
      <w:r w:rsidRPr="00A87430">
        <w:rPr>
          <w:sz w:val="16"/>
        </w:rPr>
        <w:t xml:space="preserve">, people believe the goodness has occurred naturally.89 Rather than a stratified society, which many early Americans also sought to avoid, </w:t>
      </w:r>
      <w:r w:rsidRPr="00A87430">
        <w:rPr>
          <w:rStyle w:val="Emphasis"/>
          <w:highlight w:val="cyan"/>
        </w:rPr>
        <w:t xml:space="preserve">people will seek arrangements where they can live and work in harmony with each other. There </w:t>
      </w:r>
      <w:r w:rsidRPr="00A87430">
        <w:rPr>
          <w:sz w:val="16"/>
        </w:rPr>
        <w:t xml:space="preserve">thus </w:t>
      </w:r>
      <w:r w:rsidRPr="00A87430">
        <w:rPr>
          <w:rStyle w:val="Emphasis"/>
          <w:highlight w:val="cyan"/>
        </w:rPr>
        <w:t xml:space="preserve">will be less </w:t>
      </w:r>
      <w:r w:rsidRPr="00A87430">
        <w:rPr>
          <w:sz w:val="16"/>
        </w:rPr>
        <w:t xml:space="preserve">overt </w:t>
      </w:r>
      <w:r w:rsidRPr="00A87430">
        <w:rPr>
          <w:rStyle w:val="Emphasis"/>
          <w:highlight w:val="cyan"/>
        </w:rPr>
        <w:t xml:space="preserve">economic conflict. </w:t>
      </w:r>
      <w:r w:rsidRPr="00A87430">
        <w:rPr>
          <w:sz w:val="16"/>
        </w:rPr>
        <w:t>Even in contractual matters,</w:t>
      </w:r>
      <w:r w:rsidRPr="00A87430">
        <w:rPr>
          <w:rStyle w:val="Emphasis"/>
          <w:highlight w:val="cyan"/>
        </w:rPr>
        <w:t xml:space="preserve"> people will seek solutions that benefit all— </w:t>
      </w:r>
      <w:r w:rsidRPr="00A87430">
        <w:rPr>
          <w:sz w:val="16"/>
        </w:rPr>
        <w:t>recognizing that</w:t>
      </w:r>
      <w:r w:rsidRPr="00A87430">
        <w:rPr>
          <w:rStyle w:val="Emphasis"/>
          <w:highlight w:val="cyan"/>
        </w:rPr>
        <w:t xml:space="preserve"> to injure another is to injure the group and ultimately oneself. </w:t>
      </w:r>
      <w:r w:rsidRPr="00A87430">
        <w:rPr>
          <w:sz w:val="16"/>
        </w:rPr>
        <w:t>In torts, similarly, the</w:t>
      </w:r>
      <w:r w:rsidRPr="00A87430">
        <w:rPr>
          <w:rStyle w:val="Emphasis"/>
          <w:highlight w:val="cyan"/>
        </w:rPr>
        <w:t xml:space="preserve"> grounded consciousness will make people reasonable in their daily interactions </w:t>
      </w:r>
      <w:r w:rsidRPr="00A87430">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6"/>
        </w:rPr>
        <w:t>Daodejing</w:t>
      </w:r>
      <w:proofErr w:type="spellEnd"/>
      <w:r w:rsidRPr="00A87430">
        <w:rPr>
          <w:sz w:val="16"/>
        </w:rPr>
        <w:t xml:space="preserve"> stresses this natural way. See, e.g., TAO TE CHING, supra note 5, at 73 (</w:t>
      </w:r>
      <w:proofErr w:type="spellStart"/>
      <w:r w:rsidRPr="00A87430">
        <w:rPr>
          <w:sz w:val="16"/>
        </w:rPr>
        <w:t>ch.</w:t>
      </w:r>
      <w:proofErr w:type="spellEnd"/>
      <w:r w:rsidRPr="00A87430">
        <w:rPr>
          <w:sz w:val="16"/>
        </w:rPr>
        <w:t xml:space="preserve"> 17). Electronic copy available at: https://ssrn.com/abstract=2441773 </w:t>
      </w:r>
      <w:r w:rsidRPr="00A87430">
        <w:rPr>
          <w:sz w:val="16"/>
        </w:rPr>
        <w:lastRenderedPageBreak/>
        <w:t>19 purely material gain—a sense that the individual self could outstrip the whole. It was a wrong step in a right direction. With a holistic consciousness,</w:t>
      </w:r>
      <w:r w:rsidRPr="00A87430">
        <w:rPr>
          <w:rStyle w:val="Emphasis"/>
          <w:highlight w:val="cyan"/>
        </w:rPr>
        <w:t xml:space="preserve"> people again will be free to create and invent new ways of doing things. These new ways</w:t>
      </w:r>
      <w:r w:rsidRPr="00A87430">
        <w:rPr>
          <w:sz w:val="16"/>
        </w:rPr>
        <w:t>, moreover, will</w:t>
      </w:r>
      <w:r w:rsidRPr="00A87430">
        <w:rPr>
          <w:rStyle w:val="Emphasis"/>
          <w:highlight w:val="cyan"/>
        </w:rPr>
        <w:t xml:space="preserve"> accord with the underlying natural order and thus be more productive </w:t>
      </w:r>
      <w:r w:rsidRPr="00A87430">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A87430">
        <w:rPr>
          <w:rStyle w:val="Emphasis"/>
          <w:highlight w:val="cyan"/>
        </w:rPr>
        <w:t xml:space="preserve">by creating a stable community of secure individuals, will free people from the alienation and </w:t>
      </w:r>
      <w:r w:rsidRPr="00A87430">
        <w:rPr>
          <w:sz w:val="16"/>
        </w:rPr>
        <w:t xml:space="preserve">thus </w:t>
      </w:r>
      <w:r w:rsidRPr="00A87430">
        <w:rPr>
          <w:rStyle w:val="Emphasis"/>
          <w:highlight w:val="cyan"/>
        </w:rPr>
        <w:t xml:space="preserve">errant desire and displacement activity of modern societies. </w:t>
      </w:r>
      <w:r w:rsidRPr="00A87430">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A87430">
        <w:rPr>
          <w:rStyle w:val="Emphasis"/>
          <w:highlight w:val="cyan"/>
        </w:rPr>
        <w:t xml:space="preserve"> social norms that previously channeled and controlled displacement activity will become redundant</w:t>
      </w:r>
      <w:r w:rsidRPr="00A87430">
        <w:rPr>
          <w:sz w:val="16"/>
        </w:rPr>
        <w:t>. When it comes to any such displacement conflict, the law will seek integrative ways to restore individual and societal balance.</w:t>
      </w:r>
      <w:r w:rsidRPr="00A87430">
        <w:rPr>
          <w:rStyle w:val="Emphasis"/>
          <w:highlight w:val="cyan"/>
        </w:rPr>
        <w:t xml:space="preserve"> Finally, this consciousness, by showing individual health is related to universal principles of balance and harmony, will encourage people to lead healthy lives</w:t>
      </w:r>
      <w:r w:rsidRPr="00A87430">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A87430">
        <w:rPr>
          <w:sz w:val="16"/>
        </w:rPr>
        <w:t>responsibility</w:t>
      </w:r>
      <w:proofErr w:type="gramEnd"/>
      <w:r w:rsidRPr="00A87430">
        <w:rPr>
          <w:sz w:val="16"/>
        </w:rPr>
        <w:t xml:space="preserve"> for their illnesses. Daoist metaphysics demonstrates that harmony between the Yin and Yang applies all the way down to the cellular level (and farther). 91 </w:t>
      </w:r>
    </w:p>
    <w:p w14:paraId="7070B3D9" w14:textId="212CF747" w:rsidR="008B5C7A" w:rsidRPr="00A87430" w:rsidRDefault="008B5C7A" w:rsidP="008B5C7A">
      <w:r>
        <w:t xml:space="preserve">If I win the </w:t>
      </w:r>
      <w:proofErr w:type="spellStart"/>
      <w:r>
        <w:t>rotb</w:t>
      </w:r>
      <w:proofErr w:type="spellEnd"/>
      <w:r>
        <w:t xml:space="preserve"> you’re voting that over their plan and their framework</w:t>
      </w:r>
    </w:p>
    <w:p w14:paraId="717D5B9A" w14:textId="06669675" w:rsidR="00797127" w:rsidRDefault="008B5C7A" w:rsidP="008B5C7A">
      <w:pPr>
        <w:pStyle w:val="Heading2"/>
      </w:pPr>
      <w:r>
        <w:lastRenderedPageBreak/>
        <w:t>3</w:t>
      </w:r>
    </w:p>
    <w:p w14:paraId="1D4E19F9" w14:textId="77777777" w:rsidR="008B5C7A" w:rsidRPr="00D05F8A" w:rsidRDefault="008B5C7A" w:rsidP="008B5C7A">
      <w:pPr>
        <w:spacing w:before="40"/>
        <w:outlineLvl w:val="3"/>
        <w:rPr>
          <w:rFonts w:ascii="Times New Roman" w:eastAsia="Times New Roman" w:hAnsi="Times New Roman" w:cs="Times New Roman"/>
          <w:b/>
          <w:bCs/>
        </w:rPr>
      </w:pPr>
      <w:r w:rsidRPr="00D05F8A">
        <w:rPr>
          <w:rFonts w:eastAsia="Times New Roman"/>
          <w:b/>
          <w:bCs/>
          <w:color w:val="000000"/>
          <w:sz w:val="26"/>
          <w:szCs w:val="26"/>
        </w:rPr>
        <w:t>CP Text: A just government ought to recognize an unconditional right of workers to strike except for public health officials and those who work in the public health industry.</w:t>
      </w:r>
    </w:p>
    <w:p w14:paraId="584726A5" w14:textId="77777777" w:rsidR="008B5C7A" w:rsidRPr="00D05F8A" w:rsidRDefault="008B5C7A" w:rsidP="008B5C7A">
      <w:pPr>
        <w:rPr>
          <w:rFonts w:ascii="Times New Roman" w:eastAsia="Times New Roman" w:hAnsi="Times New Roman" w:cs="Times New Roman"/>
        </w:rPr>
      </w:pPr>
      <w:r w:rsidRPr="00D05F8A">
        <w:rPr>
          <w:rFonts w:eastAsia="Times New Roman"/>
          <w:color w:val="000000"/>
          <w:szCs w:val="22"/>
        </w:rPr>
        <w:t> </w:t>
      </w:r>
    </w:p>
    <w:p w14:paraId="3CA262D4" w14:textId="77777777" w:rsidR="008B5C7A" w:rsidRPr="00D05F8A" w:rsidRDefault="008B5C7A" w:rsidP="008B5C7A">
      <w:pPr>
        <w:spacing w:before="40"/>
        <w:outlineLvl w:val="3"/>
        <w:rPr>
          <w:rFonts w:ascii="Times New Roman" w:eastAsia="Times New Roman" w:hAnsi="Times New Roman" w:cs="Times New Roman"/>
          <w:b/>
          <w:bCs/>
        </w:rPr>
      </w:pPr>
      <w:r w:rsidRPr="00D05F8A">
        <w:rPr>
          <w:rFonts w:eastAsia="Times New Roman"/>
          <w:b/>
          <w:bCs/>
          <w:color w:val="000000"/>
          <w:sz w:val="26"/>
          <w:szCs w:val="26"/>
        </w:rPr>
        <w:t xml:space="preserve">In the </w:t>
      </w:r>
      <w:proofErr w:type="spellStart"/>
      <w:r w:rsidRPr="00D05F8A">
        <w:rPr>
          <w:rFonts w:eastAsia="Times New Roman"/>
          <w:b/>
          <w:bCs/>
          <w:color w:val="000000"/>
          <w:sz w:val="26"/>
          <w:szCs w:val="26"/>
        </w:rPr>
        <w:t>squo</w:t>
      </w:r>
      <w:proofErr w:type="spellEnd"/>
      <w:r w:rsidRPr="00D05F8A">
        <w:rPr>
          <w:rFonts w:eastAsia="Times New Roman"/>
          <w:b/>
          <w:bCs/>
          <w:color w:val="000000"/>
          <w:sz w:val="26"/>
          <w:szCs w:val="26"/>
        </w:rPr>
        <w:t>, the right to strike is banned by the ILO for essential workers.</w:t>
      </w:r>
    </w:p>
    <w:p w14:paraId="3CB64585" w14:textId="77777777" w:rsidR="008B5C7A" w:rsidRPr="00D05F8A" w:rsidRDefault="008B5C7A" w:rsidP="008B5C7A">
      <w:pPr>
        <w:rPr>
          <w:rFonts w:ascii="Times New Roman" w:eastAsia="Times New Roman" w:hAnsi="Times New Roman" w:cs="Times New Roman"/>
        </w:rPr>
      </w:pPr>
      <w:proofErr w:type="spellStart"/>
      <w:r w:rsidRPr="00D05F8A">
        <w:rPr>
          <w:rFonts w:eastAsia="Times New Roman"/>
          <w:b/>
          <w:bCs/>
          <w:color w:val="000000"/>
          <w:sz w:val="26"/>
          <w:szCs w:val="26"/>
        </w:rPr>
        <w:t>Chima</w:t>
      </w:r>
      <w:proofErr w:type="spellEnd"/>
      <w:r w:rsidRPr="00D05F8A">
        <w:rPr>
          <w:rFonts w:eastAsia="Times New Roman"/>
          <w:b/>
          <w:bCs/>
          <w:color w:val="000000"/>
          <w:sz w:val="26"/>
          <w:szCs w:val="26"/>
        </w:rPr>
        <w:t xml:space="preserve"> 13 </w:t>
      </w:r>
      <w:proofErr w:type="spellStart"/>
      <w:r w:rsidRPr="00D05F8A">
        <w:rPr>
          <w:rFonts w:eastAsia="Times New Roman"/>
          <w:color w:val="000000"/>
          <w:sz w:val="16"/>
          <w:szCs w:val="16"/>
        </w:rPr>
        <w:t>Chima</w:t>
      </w:r>
      <w:proofErr w:type="spellEnd"/>
      <w:r w:rsidRPr="00D05F8A">
        <w:rPr>
          <w:rFonts w:eastAsia="Times New Roman"/>
          <w:color w:val="000000"/>
          <w:sz w:val="16"/>
          <w:szCs w:val="16"/>
        </w:rPr>
        <w:t xml:space="preserve">, Sylvester C. “Global Medicine: Is It Ethical or Morally Justifiable for Doctors and Other Healthcare Workers to Go on Strike?” </w:t>
      </w:r>
      <w:r w:rsidRPr="00D05F8A">
        <w:rPr>
          <w:rFonts w:eastAsia="Times New Roman"/>
          <w:i/>
          <w:iCs/>
          <w:color w:val="000000"/>
          <w:sz w:val="16"/>
          <w:szCs w:val="16"/>
        </w:rPr>
        <w:t>BMC Medical Ethics</w:t>
      </w:r>
      <w:r w:rsidRPr="00D05F8A">
        <w:rPr>
          <w:rFonts w:eastAsia="Times New Roman"/>
          <w:color w:val="000000"/>
          <w:sz w:val="16"/>
          <w:szCs w:val="16"/>
        </w:rPr>
        <w:t>, BioMed Central, 19 Dec. 2013, bmcmedethics.biomedcentral.com/articles/10.1186/1472-6939-14-S1-S5. SJEP</w:t>
      </w:r>
    </w:p>
    <w:p w14:paraId="3795C560" w14:textId="77777777" w:rsidR="008B5C7A" w:rsidRPr="00D05F8A" w:rsidRDefault="008B5C7A" w:rsidP="008B5C7A">
      <w:pPr>
        <w:rPr>
          <w:rFonts w:ascii="Times New Roman" w:eastAsia="Times New Roman" w:hAnsi="Times New Roman" w:cs="Times New Roman"/>
        </w:rPr>
      </w:pPr>
      <w:r w:rsidRPr="00D05F8A">
        <w:rPr>
          <w:rFonts w:eastAsia="Times New Roman"/>
          <w:color w:val="000000"/>
          <w:szCs w:val="22"/>
        </w:rPr>
        <w:t xml:space="preserve">Despite the fundamental importance of the right to strike in collective bargaining and industrial relations, it has been </w:t>
      </w:r>
      <w:proofErr w:type="spellStart"/>
      <w:r w:rsidRPr="00D05F8A">
        <w:rPr>
          <w:rFonts w:eastAsia="Times New Roman"/>
          <w:color w:val="000000"/>
          <w:szCs w:val="22"/>
        </w:rPr>
        <w:t>recognised</w:t>
      </w:r>
      <w:proofErr w:type="spellEnd"/>
      <w:r w:rsidRPr="00D05F8A">
        <w:rPr>
          <w:rFonts w:eastAsia="Times New Roman"/>
          <w:color w:val="000000"/>
          <w:szCs w:val="22"/>
        </w:rPr>
        <w:t xml:space="preserve"> that derogations or restrictions to this right may be necessary to avoid abuse or usage of this right contrary to the needs of the community [</w:t>
      </w:r>
      <w:hyperlink r:id="rId10" w:anchor="ref-CR33" w:history="1">
        <w:r w:rsidRPr="00D05F8A">
          <w:rPr>
            <w:rFonts w:eastAsia="Times New Roman"/>
            <w:color w:val="1155CC"/>
            <w:szCs w:val="22"/>
            <w:u w:val="single"/>
          </w:rPr>
          <w:t>33</w:t>
        </w:r>
      </w:hyperlink>
      <w:r w:rsidRPr="00D05F8A">
        <w:rPr>
          <w:rFonts w:eastAsia="Times New Roman"/>
          <w:color w:val="000000"/>
          <w:szCs w:val="22"/>
        </w:rPr>
        <w:t xml:space="preserve">]. </w:t>
      </w:r>
      <w:r w:rsidRPr="00D05F8A">
        <w:rPr>
          <w:rFonts w:eastAsia="Times New Roman"/>
          <w:b/>
          <w:bCs/>
          <w:color w:val="000000"/>
          <w:szCs w:val="22"/>
          <w:u w:val="single"/>
          <w:shd w:val="clear" w:color="auto" w:fill="00FF00"/>
        </w:rPr>
        <w:t>The</w:t>
      </w:r>
      <w:r w:rsidRPr="00D05F8A">
        <w:rPr>
          <w:rFonts w:eastAsia="Times New Roman"/>
          <w:b/>
          <w:bCs/>
          <w:color w:val="000000"/>
          <w:szCs w:val="22"/>
          <w:u w:val="single"/>
        </w:rPr>
        <w:t xml:space="preserve"> concept of </w:t>
      </w:r>
      <w:r w:rsidRPr="00D05F8A">
        <w:rPr>
          <w:rFonts w:eastAsia="Times New Roman"/>
          <w:b/>
          <w:bCs/>
          <w:color w:val="000000"/>
          <w:szCs w:val="22"/>
          <w:u w:val="single"/>
          <w:shd w:val="clear" w:color="auto" w:fill="00FF00"/>
        </w:rPr>
        <w:t>'essential service'</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expresses</w:t>
      </w:r>
      <w:r w:rsidRPr="00D05F8A">
        <w:rPr>
          <w:rFonts w:eastAsia="Times New Roman"/>
          <w:b/>
          <w:bCs/>
          <w:color w:val="000000"/>
          <w:szCs w:val="22"/>
          <w:u w:val="single"/>
        </w:rPr>
        <w:t xml:space="preserve"> the idea </w:t>
      </w:r>
      <w:r w:rsidRPr="00D05F8A">
        <w:rPr>
          <w:rFonts w:eastAsia="Times New Roman"/>
          <w:b/>
          <w:bCs/>
          <w:color w:val="000000"/>
          <w:szCs w:val="22"/>
          <w:u w:val="single"/>
          <w:shd w:val="clear" w:color="auto" w:fill="00FF00"/>
        </w:rPr>
        <w:t>that certain activities</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are</w:t>
      </w:r>
      <w:r w:rsidRPr="00D05F8A">
        <w:rPr>
          <w:rFonts w:eastAsia="Times New Roman"/>
          <w:b/>
          <w:bCs/>
          <w:color w:val="000000"/>
          <w:szCs w:val="22"/>
          <w:u w:val="single"/>
        </w:rPr>
        <w:t xml:space="preserve"> of such </w:t>
      </w:r>
      <w:r w:rsidRPr="00D05F8A">
        <w:rPr>
          <w:rFonts w:eastAsia="Times New Roman"/>
          <w:b/>
          <w:bCs/>
          <w:color w:val="000000"/>
          <w:szCs w:val="22"/>
          <w:u w:val="single"/>
          <w:shd w:val="clear" w:color="auto" w:fill="00FF00"/>
        </w:rPr>
        <w:t>fundamental</w:t>
      </w:r>
      <w:r w:rsidRPr="00D05F8A">
        <w:rPr>
          <w:rFonts w:eastAsia="Times New Roman"/>
          <w:b/>
          <w:bCs/>
          <w:color w:val="000000"/>
          <w:szCs w:val="22"/>
          <w:u w:val="single"/>
        </w:rPr>
        <w:t xml:space="preserve"> importance </w:t>
      </w:r>
      <w:r w:rsidRPr="00D05F8A">
        <w:rPr>
          <w:rFonts w:eastAsia="Times New Roman"/>
          <w:b/>
          <w:bCs/>
          <w:color w:val="000000"/>
          <w:szCs w:val="22"/>
          <w:u w:val="single"/>
          <w:shd w:val="clear" w:color="auto" w:fill="00FF00"/>
        </w:rPr>
        <w:t>to the community</w:t>
      </w:r>
      <w:r w:rsidRPr="00D05F8A">
        <w:rPr>
          <w:rFonts w:eastAsia="Times New Roman"/>
          <w:b/>
          <w:bCs/>
          <w:color w:val="000000"/>
          <w:szCs w:val="22"/>
          <w:u w:val="single"/>
        </w:rPr>
        <w:t>, that their disruption may have particularly harmful consequences to the health, safety or welfare of members of the public [</w:t>
      </w:r>
      <w:hyperlink r:id="rId11" w:anchor="ref-CR51" w:history="1">
        <w:r w:rsidRPr="00D05F8A">
          <w:rPr>
            <w:rFonts w:eastAsia="Times New Roman"/>
            <w:b/>
            <w:bCs/>
            <w:color w:val="1155CC"/>
            <w:szCs w:val="22"/>
            <w:u w:val="single"/>
          </w:rPr>
          <w:t>51</w:t>
        </w:r>
      </w:hyperlink>
      <w:r w:rsidRPr="00D05F8A">
        <w:rPr>
          <w:rFonts w:eastAsia="Times New Roman"/>
          <w:b/>
          <w:bCs/>
          <w:color w:val="000000"/>
          <w:szCs w:val="22"/>
          <w:u w:val="single"/>
        </w:rPr>
        <w:t xml:space="preserve">]. </w:t>
      </w:r>
      <w:proofErr w:type="gramStart"/>
      <w:r w:rsidRPr="00D05F8A">
        <w:rPr>
          <w:rFonts w:eastAsia="Times New Roman"/>
          <w:b/>
          <w:bCs/>
          <w:color w:val="000000"/>
          <w:szCs w:val="22"/>
          <w:u w:val="single"/>
        </w:rPr>
        <w:t>Therefore</w:t>
      </w:r>
      <w:proofErr w:type="gramEnd"/>
      <w:r w:rsidRPr="00D05F8A">
        <w:rPr>
          <w:rFonts w:eastAsia="Times New Roman"/>
          <w:b/>
          <w:bCs/>
          <w:color w:val="000000"/>
          <w:szCs w:val="22"/>
          <w:u w:val="single"/>
        </w:rPr>
        <w:t xml:space="preserve"> one of the mechanisms by which </w:t>
      </w:r>
      <w:r w:rsidRPr="00D05F8A">
        <w:rPr>
          <w:rFonts w:eastAsia="Times New Roman"/>
          <w:b/>
          <w:bCs/>
          <w:color w:val="000000"/>
          <w:szCs w:val="22"/>
          <w:u w:val="single"/>
          <w:shd w:val="clear" w:color="auto" w:fill="00FF00"/>
        </w:rPr>
        <w:t>governments</w:t>
      </w:r>
      <w:r w:rsidRPr="00D05F8A">
        <w:rPr>
          <w:rFonts w:eastAsia="Times New Roman"/>
          <w:b/>
          <w:bCs/>
          <w:color w:val="000000"/>
          <w:szCs w:val="22"/>
          <w:u w:val="single"/>
        </w:rPr>
        <w:t xml:space="preserve"> or elected officials have used to manage the impact of strikes on certain professional groups has been to </w:t>
      </w:r>
      <w:r w:rsidRPr="00D05F8A">
        <w:rPr>
          <w:rFonts w:eastAsia="Times New Roman"/>
          <w:b/>
          <w:bCs/>
          <w:color w:val="000000"/>
          <w:szCs w:val="22"/>
          <w:u w:val="single"/>
          <w:shd w:val="clear" w:color="auto" w:fill="00FF00"/>
        </w:rPr>
        <w:t>designate such groups</w:t>
      </w:r>
      <w:r w:rsidRPr="00D05F8A">
        <w:rPr>
          <w:rFonts w:eastAsia="Times New Roman"/>
          <w:b/>
          <w:bCs/>
          <w:color w:val="000000"/>
          <w:szCs w:val="22"/>
          <w:u w:val="single"/>
        </w:rPr>
        <w:t xml:space="preserve"> as "</w:t>
      </w:r>
      <w:r w:rsidRPr="00D05F8A">
        <w:rPr>
          <w:rFonts w:eastAsia="Times New Roman"/>
          <w:b/>
          <w:bCs/>
          <w:color w:val="000000"/>
          <w:szCs w:val="22"/>
          <w:u w:val="single"/>
          <w:shd w:val="clear" w:color="auto" w:fill="00FF00"/>
        </w:rPr>
        <w:t>essential workers</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These</w:t>
      </w:r>
      <w:r w:rsidRPr="00D05F8A">
        <w:rPr>
          <w:rFonts w:eastAsia="Times New Roman"/>
          <w:b/>
          <w:bCs/>
          <w:color w:val="000000"/>
          <w:szCs w:val="22"/>
          <w:u w:val="single"/>
        </w:rPr>
        <w:t xml:space="preserve"> employee </w:t>
      </w:r>
      <w:r w:rsidRPr="00D05F8A">
        <w:rPr>
          <w:rFonts w:eastAsia="Times New Roman"/>
          <w:b/>
          <w:bCs/>
          <w:color w:val="000000"/>
          <w:szCs w:val="22"/>
          <w:u w:val="single"/>
          <w:shd w:val="clear" w:color="auto" w:fill="00FF00"/>
        </w:rPr>
        <w:t>groups are</w:t>
      </w:r>
      <w:r w:rsidRPr="00D05F8A">
        <w:rPr>
          <w:rFonts w:eastAsia="Times New Roman"/>
          <w:b/>
          <w:bCs/>
          <w:color w:val="000000"/>
          <w:szCs w:val="22"/>
          <w:u w:val="single"/>
        </w:rPr>
        <w:t xml:space="preserve"> then statutorily </w:t>
      </w:r>
      <w:r w:rsidRPr="00D05F8A">
        <w:rPr>
          <w:rFonts w:eastAsia="Times New Roman"/>
          <w:b/>
          <w:bCs/>
          <w:color w:val="000000"/>
          <w:szCs w:val="22"/>
          <w:u w:val="single"/>
          <w:shd w:val="clear" w:color="auto" w:fill="00FF00"/>
        </w:rPr>
        <w:t>prohibited from striking</w:t>
      </w:r>
      <w:r w:rsidRPr="00D05F8A">
        <w:rPr>
          <w:rFonts w:eastAsia="Times New Roman"/>
          <w:b/>
          <w:bCs/>
          <w:color w:val="000000"/>
          <w:szCs w:val="22"/>
          <w:u w:val="single"/>
        </w:rPr>
        <w:t xml:space="preserve">. In other </w:t>
      </w:r>
      <w:proofErr w:type="gramStart"/>
      <w:r w:rsidRPr="00D05F8A">
        <w:rPr>
          <w:rFonts w:eastAsia="Times New Roman"/>
          <w:b/>
          <w:bCs/>
          <w:color w:val="000000"/>
          <w:szCs w:val="22"/>
          <w:u w:val="single"/>
        </w:rPr>
        <w:t>words</w:t>
      </w:r>
      <w:proofErr w:type="gramEnd"/>
      <w:r w:rsidRPr="00D05F8A">
        <w:rPr>
          <w:rFonts w:eastAsia="Times New Roman"/>
          <w:b/>
          <w:bCs/>
          <w:color w:val="000000"/>
          <w:szCs w:val="22"/>
          <w:u w:val="single"/>
        </w:rPr>
        <w:t xml:space="preserve"> they are not allowed to withdraw their </w:t>
      </w:r>
      <w:proofErr w:type="spellStart"/>
      <w:r w:rsidRPr="00D05F8A">
        <w:rPr>
          <w:rFonts w:eastAsia="Times New Roman"/>
          <w:b/>
          <w:bCs/>
          <w:color w:val="000000"/>
          <w:szCs w:val="22"/>
          <w:u w:val="single"/>
        </w:rPr>
        <w:t>labour</w:t>
      </w:r>
      <w:proofErr w:type="spellEnd"/>
      <w:r w:rsidRPr="00D05F8A">
        <w:rPr>
          <w:rFonts w:eastAsia="Times New Roman"/>
          <w:b/>
          <w:bCs/>
          <w:color w:val="000000"/>
          <w:szCs w:val="22"/>
          <w:u w:val="single"/>
        </w:rPr>
        <w:t xml:space="preserve">, regardless of the circumstances. </w:t>
      </w:r>
      <w:r w:rsidRPr="00D05F8A">
        <w:rPr>
          <w:rFonts w:eastAsia="Times New Roman"/>
          <w:b/>
          <w:bCs/>
          <w:color w:val="000000"/>
          <w:szCs w:val="22"/>
          <w:u w:val="single"/>
          <w:shd w:val="clear" w:color="auto" w:fill="00FF00"/>
        </w:rPr>
        <w:t>The</w:t>
      </w:r>
      <w:r w:rsidRPr="00D05F8A">
        <w:rPr>
          <w:rFonts w:eastAsia="Times New Roman"/>
          <w:b/>
          <w:bCs/>
          <w:color w:val="000000"/>
          <w:szCs w:val="22"/>
          <w:u w:val="single"/>
        </w:rPr>
        <w:t xml:space="preserve"> international </w:t>
      </w:r>
      <w:proofErr w:type="spellStart"/>
      <w:r w:rsidRPr="00D05F8A">
        <w:rPr>
          <w:rFonts w:eastAsia="Times New Roman"/>
          <w:b/>
          <w:bCs/>
          <w:color w:val="000000"/>
          <w:szCs w:val="22"/>
          <w:u w:val="single"/>
        </w:rPr>
        <w:t>labour</w:t>
      </w:r>
      <w:proofErr w:type="spellEnd"/>
      <w:r w:rsidRPr="00D05F8A">
        <w:rPr>
          <w:rFonts w:eastAsia="Times New Roman"/>
          <w:b/>
          <w:bCs/>
          <w:color w:val="000000"/>
          <w:szCs w:val="22"/>
          <w:u w:val="single"/>
        </w:rPr>
        <w:t xml:space="preserve"> organization (</w:t>
      </w:r>
      <w:r w:rsidRPr="00D05F8A">
        <w:rPr>
          <w:rFonts w:eastAsia="Times New Roman"/>
          <w:b/>
          <w:bCs/>
          <w:color w:val="000000"/>
          <w:szCs w:val="22"/>
          <w:u w:val="single"/>
          <w:shd w:val="clear" w:color="auto" w:fill="00FF00"/>
        </w:rPr>
        <w:t>ILO</w:t>
      </w:r>
      <w:r w:rsidRPr="00D05F8A">
        <w:rPr>
          <w:rFonts w:eastAsia="Times New Roman"/>
          <w:b/>
          <w:bCs/>
          <w:color w:val="000000"/>
          <w:szCs w:val="22"/>
          <w:u w:val="single"/>
        </w:rPr>
        <w:t xml:space="preserve">) has </w:t>
      </w:r>
      <w:r w:rsidRPr="00D05F8A">
        <w:rPr>
          <w:rFonts w:eastAsia="Times New Roman"/>
          <w:b/>
          <w:bCs/>
          <w:color w:val="000000"/>
          <w:szCs w:val="22"/>
          <w:u w:val="single"/>
          <w:shd w:val="clear" w:color="auto" w:fill="00FF00"/>
        </w:rPr>
        <w:t>provided a</w:t>
      </w:r>
      <w:r w:rsidRPr="00D05F8A">
        <w:rPr>
          <w:rFonts w:eastAsia="Times New Roman"/>
          <w:b/>
          <w:bCs/>
          <w:color w:val="000000"/>
          <w:szCs w:val="22"/>
          <w:u w:val="single"/>
        </w:rPr>
        <w:t xml:space="preserve"> strict </w:t>
      </w:r>
      <w:r w:rsidRPr="00D05F8A">
        <w:rPr>
          <w:rFonts w:eastAsia="Times New Roman"/>
          <w:b/>
          <w:bCs/>
          <w:color w:val="000000"/>
          <w:szCs w:val="22"/>
          <w:u w:val="single"/>
          <w:shd w:val="clear" w:color="auto" w:fill="00FF00"/>
        </w:rPr>
        <w:t>list of such "essential services</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including</w:t>
      </w:r>
      <w:r w:rsidRPr="00D05F8A">
        <w:rPr>
          <w:rFonts w:eastAsia="Times New Roman"/>
          <w:b/>
          <w:bCs/>
          <w:color w:val="000000"/>
          <w:szCs w:val="22"/>
          <w:u w:val="single"/>
        </w:rPr>
        <w:t xml:space="preserve"> </w:t>
      </w:r>
      <w:r w:rsidRPr="00D05F8A">
        <w:rPr>
          <w:rFonts w:eastAsia="Times New Roman"/>
          <w:b/>
          <w:bCs/>
          <w:color w:val="000000"/>
          <w:szCs w:val="22"/>
          <w:u w:val="single"/>
          <w:shd w:val="clear" w:color="auto" w:fill="00FF00"/>
        </w:rPr>
        <w:t>the hospital sector</w:t>
      </w:r>
      <w:r w:rsidRPr="00D05F8A">
        <w:rPr>
          <w:rFonts w:eastAsia="Times New Roman"/>
          <w:b/>
          <w:bCs/>
          <w:color w:val="000000"/>
          <w:szCs w:val="22"/>
          <w:u w:val="single"/>
        </w:rPr>
        <w:t>, electricity services, water supply services, the telephone service, the police and the armed forces, the fire-fighting services, public or private prison services, the provision of food to pupils of school age and the cleaning of schools and air traffic control.</w:t>
      </w:r>
      <w:r w:rsidRPr="00D05F8A">
        <w:rPr>
          <w:rFonts w:eastAsia="Times New Roman"/>
          <w:color w:val="000000"/>
          <w:szCs w:val="22"/>
        </w:rPr>
        <w:t xml:space="preserve"> However, the ILO list is not exhaustive and a state can add other services to its national legislation if it these are deemed essential to its particular circumstances [</w:t>
      </w:r>
      <w:hyperlink r:id="rId12" w:anchor="ref-CR33" w:history="1">
        <w:r w:rsidRPr="00D05F8A">
          <w:rPr>
            <w:rFonts w:eastAsia="Times New Roman"/>
            <w:color w:val="1155CC"/>
            <w:szCs w:val="22"/>
            <w:u w:val="single"/>
          </w:rPr>
          <w:t>33</w:t>
        </w:r>
      </w:hyperlink>
      <w:r w:rsidRPr="00D05F8A">
        <w:rPr>
          <w:rFonts w:eastAsia="Times New Roman"/>
          <w:color w:val="000000"/>
          <w:szCs w:val="22"/>
        </w:rPr>
        <w:t>].</w:t>
      </w:r>
    </w:p>
    <w:p w14:paraId="07C1C759" w14:textId="77777777" w:rsidR="008B5C7A" w:rsidRPr="00D05F8A" w:rsidRDefault="008B5C7A" w:rsidP="008B5C7A">
      <w:pPr>
        <w:rPr>
          <w:rFonts w:ascii="Times New Roman" w:eastAsia="Times New Roman" w:hAnsi="Times New Roman" w:cs="Times New Roman"/>
        </w:rPr>
      </w:pPr>
      <w:r w:rsidRPr="00D05F8A">
        <w:rPr>
          <w:rFonts w:eastAsia="Times New Roman"/>
          <w:b/>
          <w:bCs/>
          <w:color w:val="000000"/>
          <w:sz w:val="26"/>
          <w:szCs w:val="26"/>
        </w:rPr>
        <w:t xml:space="preserve">It competes: Unconditional is </w:t>
      </w:r>
      <w:r w:rsidRPr="00D05F8A">
        <w:rPr>
          <w:rFonts w:eastAsia="Times New Roman"/>
          <w:b/>
          <w:bCs/>
          <w:color w:val="000000"/>
          <w:sz w:val="26"/>
          <w:szCs w:val="26"/>
          <w:shd w:val="clear" w:color="auto" w:fill="00FF00"/>
        </w:rPr>
        <w:t>not subject to any conditions</w:t>
      </w:r>
      <w:r w:rsidRPr="00D05F8A">
        <w:rPr>
          <w:rFonts w:eastAsia="Times New Roman"/>
          <w:b/>
          <w:bCs/>
          <w:color w:val="000000"/>
          <w:sz w:val="26"/>
          <w:szCs w:val="26"/>
        </w:rPr>
        <w:t xml:space="preserve"> (Google Definitions) – Sector is a condition</w:t>
      </w:r>
      <w:r w:rsidRPr="00D05F8A">
        <w:rPr>
          <w:rFonts w:eastAsia="Times New Roman"/>
          <w:color w:val="202124"/>
          <w:sz w:val="21"/>
          <w:szCs w:val="21"/>
          <w:shd w:val="clear" w:color="auto" w:fill="FFFFFF"/>
        </w:rPr>
        <w:t xml:space="preserve">. </w:t>
      </w:r>
      <w:r w:rsidRPr="00D05F8A">
        <w:rPr>
          <w:rFonts w:eastAsia="Times New Roman"/>
          <w:b/>
          <w:bCs/>
          <w:color w:val="000000"/>
          <w:sz w:val="26"/>
          <w:szCs w:val="26"/>
        </w:rPr>
        <w:t>Our definitions outweigh on common usage -it’s the first definition on google definitions</w:t>
      </w:r>
    </w:p>
    <w:p w14:paraId="30096225" w14:textId="77777777" w:rsidR="008B5C7A" w:rsidRPr="00D05F8A" w:rsidRDefault="008B5C7A" w:rsidP="008B5C7A">
      <w:pPr>
        <w:spacing w:before="40"/>
        <w:outlineLvl w:val="3"/>
        <w:rPr>
          <w:rFonts w:ascii="Times New Roman" w:eastAsia="Times New Roman" w:hAnsi="Times New Roman" w:cs="Times New Roman"/>
          <w:b/>
          <w:bCs/>
        </w:rPr>
      </w:pPr>
      <w:r w:rsidRPr="00D05F8A">
        <w:rPr>
          <w:rFonts w:eastAsia="Times New Roman"/>
          <w:b/>
          <w:bCs/>
          <w:color w:val="000000"/>
          <w:sz w:val="26"/>
          <w:szCs w:val="26"/>
        </w:rPr>
        <w:t>Nurse strikes increase the percentage of patient mortality and destroy hospital finances – empirics.</w:t>
      </w:r>
    </w:p>
    <w:p w14:paraId="730703D9" w14:textId="77777777" w:rsidR="008B5C7A" w:rsidRPr="00D05F8A" w:rsidRDefault="008B5C7A" w:rsidP="008B5C7A">
      <w:pPr>
        <w:rPr>
          <w:rFonts w:ascii="Times New Roman" w:eastAsia="Times New Roman" w:hAnsi="Times New Roman" w:cs="Times New Roman"/>
        </w:rPr>
      </w:pPr>
      <w:r w:rsidRPr="00D05F8A">
        <w:rPr>
          <w:rFonts w:eastAsia="Times New Roman"/>
          <w:b/>
          <w:bCs/>
          <w:color w:val="000000"/>
          <w:sz w:val="28"/>
          <w:szCs w:val="28"/>
        </w:rPr>
        <w:t>Masterson 17</w:t>
      </w:r>
      <w:r w:rsidRPr="00D05F8A">
        <w:rPr>
          <w:rFonts w:eastAsia="Times New Roman"/>
          <w:color w:val="000000"/>
          <w:szCs w:val="22"/>
        </w:rPr>
        <w:t xml:space="preserve"> </w:t>
      </w:r>
      <w:r w:rsidRPr="00D05F8A">
        <w:rPr>
          <w:rFonts w:eastAsia="Times New Roman"/>
          <w:color w:val="000000"/>
          <w:sz w:val="16"/>
          <w:szCs w:val="16"/>
        </w:rPr>
        <w:t xml:space="preserve">[Les Masterson. Managing editor at </w:t>
      </w:r>
      <w:proofErr w:type="spellStart"/>
      <w:r w:rsidRPr="00D05F8A">
        <w:rPr>
          <w:rFonts w:eastAsia="Times New Roman"/>
          <w:color w:val="000000"/>
          <w:sz w:val="16"/>
          <w:szCs w:val="16"/>
        </w:rPr>
        <w:t>HCPro</w:t>
      </w:r>
      <w:proofErr w:type="spellEnd"/>
      <w:r w:rsidRPr="00D05F8A">
        <w:rPr>
          <w:rFonts w:eastAsia="Times New Roman"/>
          <w:color w:val="000000"/>
          <w:sz w:val="16"/>
          <w:szCs w:val="16"/>
        </w:rPr>
        <w:t>. “Nursing strikes can cause harm well beyond labor relations”. 8-15-2017. Healthcare Dive. https://www.healthcaredive.com/news/nursing-strikes-can-cause-harm-well-beyond-labor-relations/447627/.] SJ//VM</w:t>
      </w:r>
    </w:p>
    <w:p w14:paraId="6F2B96F0" w14:textId="77777777" w:rsidR="008B5C7A" w:rsidRPr="00D05F8A" w:rsidRDefault="008B5C7A" w:rsidP="008B5C7A">
      <w:pPr>
        <w:rPr>
          <w:rFonts w:ascii="Times New Roman" w:eastAsia="Times New Roman" w:hAnsi="Times New Roman" w:cs="Times New Roman"/>
        </w:rPr>
      </w:pPr>
      <w:r w:rsidRPr="00D05F8A">
        <w:rPr>
          <w:rFonts w:eastAsia="Times New Roman"/>
          <w:color w:val="000000"/>
          <w:sz w:val="16"/>
          <w:szCs w:val="16"/>
        </w:rPr>
        <w:t>When officials at Tufts Medical Center in Boston refused to allow nurses just off of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w:t>
      </w:r>
      <w:hyperlink r:id="rId13" w:history="1">
        <w:r w:rsidRPr="00D05F8A">
          <w:rPr>
            <w:rFonts w:eastAsia="Times New Roman"/>
            <w:color w:val="000000"/>
            <w:sz w:val="16"/>
            <w:szCs w:val="16"/>
          </w:rPr>
          <w:t xml:space="preserve"> </w:t>
        </w:r>
        <w:r w:rsidRPr="00D05F8A">
          <w:rPr>
            <w:rFonts w:eastAsia="Times New Roman"/>
            <w:color w:val="1155CC"/>
            <w:sz w:val="16"/>
            <w:szCs w:val="16"/>
            <w:u w:val="single"/>
          </w:rPr>
          <w:t>locked out the nurses</w:t>
        </w:r>
      </w:hyperlink>
      <w:r w:rsidRPr="00D05F8A">
        <w:rPr>
          <w:rFonts w:eastAsia="Times New Roman"/>
          <w:color w:val="000000"/>
          <w:sz w:val="16"/>
          <w:szCs w:val="16"/>
        </w:rPr>
        <w:t xml:space="preserve"> when they attempted to return to work the next day. Officials said the lockout was required because they needed to give at least five-day contracts to 320 temporary nurses brought in to fill the gap.</w:t>
      </w:r>
      <w:hyperlink r:id="rId14" w:history="1">
        <w:r w:rsidRPr="00D05F8A">
          <w:rPr>
            <w:rFonts w:eastAsia="Times New Roman"/>
            <w:color w:val="000000"/>
            <w:sz w:val="16"/>
            <w:szCs w:val="16"/>
          </w:rPr>
          <w:t xml:space="preserve"> </w:t>
        </w:r>
        <w:r w:rsidRPr="00D05F8A">
          <w:rPr>
            <w:rFonts w:eastAsia="Times New Roman"/>
            <w:color w:val="1155CC"/>
            <w:sz w:val="16"/>
            <w:szCs w:val="16"/>
            <w:u w:val="single"/>
          </w:rPr>
          <w:t xml:space="preserve">The nurses are back on </w:t>
        </w:r>
        <w:r w:rsidRPr="00D05F8A">
          <w:rPr>
            <w:rFonts w:eastAsia="Times New Roman"/>
            <w:color w:val="1155CC"/>
            <w:sz w:val="16"/>
            <w:szCs w:val="16"/>
            <w:u w:val="single"/>
          </w:rPr>
          <w:lastRenderedPageBreak/>
          <w:t>the job</w:t>
        </w:r>
      </w:hyperlink>
      <w:r w:rsidRPr="00D05F8A">
        <w:rPr>
          <w:rFonts w:eastAsia="Times New Roman"/>
          <w:color w:val="000000"/>
          <w:sz w:val="16"/>
          <w:szCs w:val="16"/>
        </w:rPr>
        <w:t xml:space="preserve"> now without a new contract, but the strike and subsequent lockout got the public’s attention. </w:t>
      </w:r>
      <w:r w:rsidRPr="00D05F8A">
        <w:rPr>
          <w:rFonts w:eastAsia="Times New Roman"/>
          <w:color w:val="000000"/>
          <w:szCs w:val="22"/>
          <w:u w:val="single"/>
        </w:rPr>
        <w:t>Hospital strikes aren't that common — usually, the sides agree to a new contract. Strikes or threatened strikes in recent years have typically involved conflicts over pay, benefits and staff workloads. When</w:t>
      </w:r>
      <w:r w:rsidRPr="00D05F8A">
        <w:rPr>
          <w:rFonts w:eastAsia="Times New Roman"/>
          <w:color w:val="000000"/>
          <w:szCs w:val="22"/>
          <w:u w:val="single"/>
          <w:shd w:val="clear" w:color="auto" w:fill="00FF00"/>
        </w:rPr>
        <w:t xml:space="preserve"> strikes</w:t>
      </w:r>
      <w:r w:rsidRPr="00D05F8A">
        <w:rPr>
          <w:rFonts w:eastAsia="Times New Roman"/>
          <w:color w:val="000000"/>
          <w:szCs w:val="22"/>
          <w:u w:val="single"/>
        </w:rPr>
        <w:t xml:space="preserve"> do happen, however, they can </w:t>
      </w:r>
      <w:r w:rsidRPr="00D05F8A">
        <w:rPr>
          <w:rFonts w:eastAsia="Times New Roman"/>
          <w:color w:val="000000"/>
          <w:szCs w:val="22"/>
          <w:u w:val="single"/>
          <w:shd w:val="clear" w:color="auto" w:fill="00FF00"/>
        </w:rPr>
        <w:t>hurt a hospital’s reputation, finances and patient care.</w:t>
      </w:r>
      <w:r w:rsidRPr="00D05F8A">
        <w:rPr>
          <w:rFonts w:eastAsia="Times New Roman"/>
          <w:color w:val="000000"/>
          <w:szCs w:val="22"/>
          <w:u w:val="single"/>
        </w:rPr>
        <w:t xml:space="preserve"> A</w:t>
      </w:r>
      <w:hyperlink r:id="rId15" w:history="1">
        <w:r w:rsidRPr="00D05F8A">
          <w:rPr>
            <w:rFonts w:eastAsia="Times New Roman"/>
            <w:color w:val="000000"/>
            <w:szCs w:val="22"/>
            <w:u w:val="single"/>
          </w:rPr>
          <w:t xml:space="preserve"> </w:t>
        </w:r>
        <w:r w:rsidRPr="00D05F8A">
          <w:rPr>
            <w:rFonts w:eastAsia="Times New Roman"/>
            <w:color w:val="1155CC"/>
            <w:szCs w:val="22"/>
            <w:u w:val="single"/>
            <w:shd w:val="clear" w:color="auto" w:fill="00FF00"/>
          </w:rPr>
          <w:t>study on nurses’ strikes</w:t>
        </w:r>
      </w:hyperlink>
      <w:r w:rsidRPr="00D05F8A">
        <w:rPr>
          <w:rFonts w:eastAsia="Times New Roman"/>
          <w:color w:val="000000"/>
          <w:szCs w:val="22"/>
          <w:u w:val="single"/>
          <w:shd w:val="clear" w:color="auto" w:fill="00FF00"/>
        </w:rPr>
        <w:t xml:space="preserve"> in New York found</w:t>
      </w:r>
      <w:r w:rsidRPr="00D05F8A">
        <w:rPr>
          <w:rFonts w:eastAsia="Times New Roman"/>
          <w:color w:val="000000"/>
          <w:szCs w:val="22"/>
          <w:u w:val="single"/>
        </w:rPr>
        <w:t xml:space="preserve"> that labor actions have a temporary </w:t>
      </w:r>
      <w:r w:rsidRPr="00D05F8A">
        <w:rPr>
          <w:rFonts w:eastAsia="Times New Roman"/>
          <w:color w:val="000000"/>
          <w:szCs w:val="22"/>
          <w:u w:val="single"/>
          <w:shd w:val="clear" w:color="auto" w:fill="00FF00"/>
        </w:rPr>
        <w:t>negative effect on</w:t>
      </w:r>
      <w:r w:rsidRPr="00D05F8A">
        <w:rPr>
          <w:rFonts w:eastAsia="Times New Roman"/>
          <w:color w:val="000000"/>
          <w:szCs w:val="22"/>
          <w:u w:val="single"/>
        </w:rPr>
        <w:t xml:space="preserve"> a hospital’s </w:t>
      </w:r>
      <w:r w:rsidRPr="00D05F8A">
        <w:rPr>
          <w:rFonts w:eastAsia="Times New Roman"/>
          <w:color w:val="000000"/>
          <w:szCs w:val="22"/>
          <w:u w:val="single"/>
          <w:shd w:val="clear" w:color="auto" w:fill="00FF00"/>
        </w:rPr>
        <w:t>patient safety.</w:t>
      </w:r>
      <w:r w:rsidRPr="00D05F8A">
        <w:rPr>
          <w:rFonts w:eastAsia="Times New Roman"/>
          <w:color w:val="000000"/>
          <w:szCs w:val="22"/>
          <w:u w:val="single"/>
        </w:rPr>
        <w:t xml:space="preserve"> Study authors Jonathan Gruber and Samuel A. Kleiner found that nurses’ </w:t>
      </w:r>
      <w:r w:rsidRPr="00D05F8A">
        <w:rPr>
          <w:rFonts w:eastAsia="Times New Roman"/>
          <w:color w:val="000000"/>
          <w:szCs w:val="22"/>
          <w:u w:val="single"/>
          <w:shd w:val="clear" w:color="auto" w:fill="00FF00"/>
        </w:rPr>
        <w:t>strikes increased</w:t>
      </w:r>
      <w:r w:rsidRPr="00D05F8A">
        <w:rPr>
          <w:rFonts w:eastAsia="Times New Roman"/>
          <w:color w:val="000000"/>
          <w:szCs w:val="22"/>
          <w:u w:val="single"/>
        </w:rPr>
        <w:t xml:space="preserve"> in-</w:t>
      </w:r>
      <w:r w:rsidRPr="00D05F8A">
        <w:rPr>
          <w:rFonts w:eastAsia="Times New Roman"/>
          <w:color w:val="000000"/>
          <w:szCs w:val="22"/>
          <w:u w:val="single"/>
          <w:shd w:val="clear" w:color="auto" w:fill="00FF00"/>
        </w:rPr>
        <w:t>patient mortality</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by 18.3% and 30-day readmission by 5.7%</w:t>
      </w:r>
      <w:r w:rsidRPr="00D05F8A">
        <w:rPr>
          <w:rFonts w:eastAsia="Times New Roman"/>
          <w:color w:val="000000"/>
          <w:szCs w:val="22"/>
          <w:u w:val="single"/>
        </w:rPr>
        <w:t xml:space="preserve"> for patients admitted during the strike. </w:t>
      </w:r>
      <w:r w:rsidRPr="00D05F8A">
        <w:rPr>
          <w:rFonts w:eastAsia="Times New Roman"/>
          <w:color w:val="000000"/>
          <w:szCs w:val="22"/>
          <w:u w:val="single"/>
          <w:shd w:val="clear" w:color="auto" w:fill="00FF00"/>
        </w:rPr>
        <w:t>Patients admitted during</w:t>
      </w:r>
      <w:r w:rsidRPr="00D05F8A">
        <w:rPr>
          <w:rFonts w:eastAsia="Times New Roman"/>
          <w:color w:val="000000"/>
          <w:szCs w:val="22"/>
          <w:u w:val="single"/>
        </w:rPr>
        <w:t xml:space="preserve"> a strike </w:t>
      </w:r>
      <w:r w:rsidRPr="00D05F8A">
        <w:rPr>
          <w:rFonts w:eastAsia="Times New Roman"/>
          <w:color w:val="000000"/>
          <w:szCs w:val="22"/>
          <w:u w:val="single"/>
          <w:shd w:val="clear" w:color="auto" w:fill="00FF00"/>
        </w:rPr>
        <w:t>got</w:t>
      </w:r>
      <w:r w:rsidRPr="00D05F8A">
        <w:rPr>
          <w:rFonts w:eastAsia="Times New Roman"/>
          <w:color w:val="000000"/>
          <w:szCs w:val="22"/>
          <w:u w:val="single"/>
        </w:rPr>
        <w:t xml:space="preserve"> a </w:t>
      </w:r>
      <w:r w:rsidRPr="00D05F8A">
        <w:rPr>
          <w:rFonts w:eastAsia="Times New Roman"/>
          <w:color w:val="000000"/>
          <w:szCs w:val="22"/>
          <w:u w:val="single"/>
          <w:shd w:val="clear" w:color="auto" w:fill="00FF00"/>
        </w:rPr>
        <w:t>lower quality of care,</w:t>
      </w:r>
      <w:r w:rsidRPr="00D05F8A">
        <w:rPr>
          <w:rFonts w:eastAsia="Times New Roman"/>
          <w:color w:val="000000"/>
          <w:szCs w:val="22"/>
          <w:u w:val="single"/>
        </w:rPr>
        <w:t xml:space="preserve"> they wrote.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They said </w:t>
      </w:r>
      <w:r w:rsidRPr="00D05F8A">
        <w:rPr>
          <w:rFonts w:eastAsia="Times New Roman"/>
          <w:color w:val="000000"/>
          <w:szCs w:val="22"/>
          <w:u w:val="single"/>
          <w:shd w:val="clear" w:color="auto" w:fill="00FF00"/>
        </w:rPr>
        <w:t>a possible reason for</w:t>
      </w:r>
      <w:r w:rsidRPr="00D05F8A">
        <w:rPr>
          <w:rFonts w:eastAsia="Times New Roman"/>
          <w:color w:val="000000"/>
          <w:szCs w:val="22"/>
          <w:u w:val="single"/>
        </w:rPr>
        <w:t xml:space="preserve"> the </w:t>
      </w:r>
      <w:r w:rsidRPr="00D05F8A">
        <w:rPr>
          <w:rFonts w:eastAsia="Times New Roman"/>
          <w:color w:val="000000"/>
          <w:szCs w:val="22"/>
          <w:u w:val="single"/>
          <w:shd w:val="clear" w:color="auto" w:fill="00FF00"/>
        </w:rPr>
        <w:t>lower quality is fewer</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major procedures performed during a strike</w:t>
      </w:r>
      <w:r w:rsidRPr="00D05F8A">
        <w:rPr>
          <w:rFonts w:eastAsia="Times New Roman"/>
          <w:color w:val="000000"/>
          <w:szCs w:val="22"/>
          <w:u w:val="single"/>
        </w:rPr>
        <w:t xml:space="preserve">, which could lead partially to diminished outcomes. The study authors found that </w:t>
      </w:r>
      <w:r w:rsidRPr="00D05F8A">
        <w:rPr>
          <w:rFonts w:eastAsia="Times New Roman"/>
          <w:color w:val="000000"/>
          <w:szCs w:val="22"/>
          <w:u w:val="single"/>
          <w:shd w:val="clear" w:color="auto" w:fill="00FF00"/>
        </w:rPr>
        <w:t>patients that need the most</w:t>
      </w:r>
      <w:r w:rsidRPr="00D05F8A">
        <w:rPr>
          <w:rFonts w:eastAsia="Times New Roman"/>
          <w:color w:val="000000"/>
          <w:szCs w:val="22"/>
          <w:u w:val="single"/>
        </w:rPr>
        <w:t xml:space="preserve"> nursing </w:t>
      </w:r>
      <w:r w:rsidRPr="00D05F8A">
        <w:rPr>
          <w:rFonts w:eastAsia="Times New Roman"/>
          <w:color w:val="000000"/>
          <w:szCs w:val="22"/>
          <w:u w:val="single"/>
          <w:shd w:val="clear" w:color="auto" w:fill="00FF00"/>
        </w:rPr>
        <w:t>care are the ones</w:t>
      </w:r>
      <w:r w:rsidRPr="00D05F8A">
        <w:rPr>
          <w:rFonts w:eastAsia="Times New Roman"/>
          <w:color w:val="000000"/>
          <w:szCs w:val="22"/>
          <w:u w:val="single"/>
        </w:rPr>
        <w:t xml:space="preserve"> who make </w:t>
      </w:r>
      <w:r w:rsidRPr="00D05F8A">
        <w:rPr>
          <w:rFonts w:eastAsia="Times New Roman"/>
          <w:color w:val="000000"/>
          <w:szCs w:val="22"/>
          <w:u w:val="single"/>
          <w:shd w:val="clear" w:color="auto" w:fill="00FF00"/>
        </w:rPr>
        <w:t>out worst during strikes.</w:t>
      </w:r>
      <w:r w:rsidRPr="00D05F8A">
        <w:rPr>
          <w:rFonts w:eastAsia="Times New Roman"/>
          <w:color w:val="000000"/>
          <w:szCs w:val="22"/>
          <w:u w:val="single"/>
        </w:rPr>
        <w:t xml:space="preserve"> “We find that </w:t>
      </w:r>
      <w:r w:rsidRPr="00D05F8A">
        <w:rPr>
          <w:rFonts w:eastAsia="Times New Roman"/>
          <w:color w:val="000000"/>
          <w:szCs w:val="22"/>
          <w:u w:val="single"/>
          <w:shd w:val="clear" w:color="auto" w:fill="00FF00"/>
        </w:rPr>
        <w:t>patients with</w:t>
      </w:r>
      <w:r w:rsidRPr="00D05F8A">
        <w:rPr>
          <w:rFonts w:eastAsia="Times New Roman"/>
          <w:color w:val="000000"/>
          <w:szCs w:val="22"/>
          <w:u w:val="single"/>
        </w:rPr>
        <w:t xml:space="preserve"> particularly nursing-</w:t>
      </w:r>
      <w:r w:rsidRPr="00D05F8A">
        <w:rPr>
          <w:rFonts w:eastAsia="Times New Roman"/>
          <w:color w:val="000000"/>
          <w:szCs w:val="22"/>
          <w:u w:val="single"/>
          <w:shd w:val="clear" w:color="auto" w:fill="00FF00"/>
        </w:rPr>
        <w:t>intensive conditions</w:t>
      </w:r>
      <w:r w:rsidRPr="00D05F8A">
        <w:rPr>
          <w:rFonts w:eastAsia="Times New Roman"/>
          <w:color w:val="000000"/>
          <w:szCs w:val="22"/>
          <w:u w:val="single"/>
        </w:rPr>
        <w:t xml:space="preserve"> are </w:t>
      </w:r>
      <w:r w:rsidRPr="00D05F8A">
        <w:rPr>
          <w:rFonts w:eastAsia="Times New Roman"/>
          <w:color w:val="000000"/>
          <w:szCs w:val="22"/>
          <w:u w:val="single"/>
          <w:shd w:val="clear" w:color="auto" w:fill="00FF00"/>
        </w:rPr>
        <w:t>more susceptible to</w:t>
      </w:r>
      <w:r w:rsidRPr="00D05F8A">
        <w:rPr>
          <w:rFonts w:eastAsia="Times New Roman"/>
          <w:color w:val="000000"/>
          <w:szCs w:val="22"/>
          <w:u w:val="single"/>
        </w:rPr>
        <w:t xml:space="preserve"> these </w:t>
      </w:r>
      <w:r w:rsidRPr="00D05F8A">
        <w:rPr>
          <w:rFonts w:eastAsia="Times New Roman"/>
          <w:color w:val="000000"/>
          <w:szCs w:val="22"/>
          <w:u w:val="single"/>
          <w:shd w:val="clear" w:color="auto" w:fill="00FF00"/>
        </w:rPr>
        <w:t>strike effects</w:t>
      </w:r>
      <w:r w:rsidRPr="00D05F8A">
        <w:rPr>
          <w:rFonts w:eastAsia="Times New Roman"/>
          <w:color w:val="000000"/>
          <w:szCs w:val="22"/>
          <w:u w:val="single"/>
        </w:rPr>
        <w:t>, and that hospitals hiring replacement workers perform no better during these strikes than those that do not hire substitute employees,” they wrote.</w:t>
      </w:r>
      <w:hyperlink r:id="rId16" w:history="1">
        <w:r w:rsidRPr="00D05F8A">
          <w:rPr>
            <w:rFonts w:eastAsia="Times New Roman"/>
            <w:color w:val="000000"/>
            <w:szCs w:val="22"/>
            <w:u w:val="single"/>
          </w:rPr>
          <w:t xml:space="preserve"> </w:t>
        </w:r>
        <w:r w:rsidRPr="00D05F8A">
          <w:rPr>
            <w:rFonts w:eastAsia="Times New Roman"/>
            <w:color w:val="1155CC"/>
            <w:sz w:val="16"/>
            <w:szCs w:val="16"/>
            <w:u w:val="single"/>
          </w:rPr>
          <w:t>Allina Health’s Abbott Northwestern Hospital in Minneapolis</w:t>
        </w:r>
      </w:hyperlink>
      <w:r w:rsidRPr="00D05F8A">
        <w:rPr>
          <w:rFonts w:eastAsia="Times New Roman"/>
          <w:color w:val="000000"/>
          <w:sz w:val="16"/>
          <w:szCs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fault, but was the result of a communication problem. The CMS accepted the hospital plan of correction, which included having a nurse observer when needed and retraining ER staff to repeat back verbal orders. </w:t>
      </w:r>
      <w:r w:rsidRPr="00D05F8A">
        <w:rPr>
          <w:rFonts w:eastAsia="Times New Roman"/>
          <w:color w:val="000000"/>
          <w:szCs w:val="22"/>
          <w:u w:val="single"/>
          <w:shd w:val="clear" w:color="auto" w:fill="00FF00"/>
        </w:rPr>
        <w:t>Hospitals also take a financial hit during strikes. Even the</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 xml:space="preserve">threat of </w:t>
      </w:r>
      <w:r w:rsidRPr="00D05F8A">
        <w:rPr>
          <w:rFonts w:eastAsia="Times New Roman"/>
          <w:color w:val="000000"/>
          <w:szCs w:val="22"/>
          <w:u w:val="single"/>
        </w:rPr>
        <w:t xml:space="preserve">a one- or two-day nurse </w:t>
      </w:r>
      <w:r w:rsidRPr="00D05F8A">
        <w:rPr>
          <w:rFonts w:eastAsia="Times New Roman"/>
          <w:color w:val="000000"/>
          <w:szCs w:val="22"/>
          <w:u w:val="single"/>
          <w:shd w:val="clear" w:color="auto" w:fill="00FF00"/>
        </w:rPr>
        <w:t>strike can cost</w:t>
      </w:r>
      <w:r w:rsidRPr="00D05F8A">
        <w:rPr>
          <w:rFonts w:eastAsia="Times New Roman"/>
          <w:color w:val="000000"/>
          <w:szCs w:val="22"/>
          <w:u w:val="single"/>
        </w:rPr>
        <w:t xml:space="preserve"> a hospital </w:t>
      </w:r>
      <w:proofErr w:type="gramStart"/>
      <w:r w:rsidRPr="00D05F8A">
        <w:rPr>
          <w:rFonts w:eastAsia="Times New Roman"/>
          <w:color w:val="000000"/>
          <w:szCs w:val="22"/>
          <w:u w:val="single"/>
          <w:shd w:val="clear" w:color="auto" w:fill="00FF00"/>
        </w:rPr>
        <w:t>millions</w:t>
      </w:r>
      <w:proofErr w:type="gramEnd"/>
      <w:r w:rsidRPr="00D05F8A">
        <w:rPr>
          <w:rFonts w:eastAsia="Times New Roman"/>
          <w:color w:val="000000"/>
          <w:szCs w:val="22"/>
          <w:u w:val="single"/>
          <w:shd w:val="clear" w:color="auto" w:fill="00FF00"/>
        </w:rPr>
        <w:t>.</w:t>
      </w:r>
      <w:r w:rsidRPr="00D05F8A">
        <w:rPr>
          <w:rFonts w:eastAsia="Times New Roman"/>
          <w:color w:val="000000"/>
          <w:szCs w:val="22"/>
          <w:u w:val="single"/>
        </w:rPr>
        <w:t xml:space="preserve"> Bringing in hundreds or thousands of temporary nurses from across the country is costly for hospitals. They need to advertise the positions, pay for travel and often give bonuses to lure temporary nurses. </w:t>
      </w:r>
      <w:r w:rsidRPr="00D05F8A">
        <w:rPr>
          <w:rFonts w:eastAsia="Times New Roman"/>
          <w:color w:val="000000"/>
          <w:sz w:val="16"/>
          <w:szCs w:val="16"/>
        </w:rPr>
        <w:t>The most expensive recent nurse strike was when</w:t>
      </w:r>
      <w:hyperlink r:id="rId17" w:history="1">
        <w:r w:rsidRPr="00D05F8A">
          <w:rPr>
            <w:rFonts w:eastAsia="Times New Roman"/>
            <w:color w:val="000000"/>
            <w:sz w:val="16"/>
            <w:szCs w:val="16"/>
          </w:rPr>
          <w:t xml:space="preserve"> </w:t>
        </w:r>
        <w:r w:rsidRPr="00D05F8A">
          <w:rPr>
            <w:rFonts w:eastAsia="Times New Roman"/>
            <w:color w:val="1155CC"/>
            <w:sz w:val="16"/>
            <w:szCs w:val="16"/>
            <w:u w:val="single"/>
          </w:rPr>
          <w:t>about 4,800 nurses</w:t>
        </w:r>
      </w:hyperlink>
      <w:r w:rsidRPr="00D05F8A">
        <w:rPr>
          <w:rFonts w:eastAsia="Times New Roman"/>
          <w:color w:val="000000"/>
          <w:sz w:val="16"/>
          <w:szCs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w:t>
      </w:r>
      <w:hyperlink r:id="rId18" w:history="1">
        <w:r w:rsidRPr="00D05F8A">
          <w:rPr>
            <w:rFonts w:eastAsia="Times New Roman"/>
            <w:color w:val="000000"/>
            <w:sz w:val="16"/>
            <w:szCs w:val="16"/>
          </w:rPr>
          <w:t xml:space="preserve"> </w:t>
        </w:r>
        <w:r w:rsidRPr="00D05F8A">
          <w:rPr>
            <w:rFonts w:eastAsia="Times New Roman"/>
            <w:color w:val="1155CC"/>
            <w:sz w:val="16"/>
            <w:szCs w:val="16"/>
            <w:u w:val="single"/>
          </w:rPr>
          <w:t>Allina needed to include enticing offers</w:t>
        </w:r>
      </w:hyperlink>
      <w:r w:rsidRPr="00D05F8A">
        <w:rPr>
          <w:rFonts w:eastAsia="Times New Roman"/>
          <w:color w:val="000000"/>
          <w:sz w:val="16"/>
          <w:szCs w:val="16"/>
        </w:rPr>
        <w:t xml:space="preserve">, such as free travel and a $400 bonus to temporary nurses. </w:t>
      </w:r>
      <w:r w:rsidRPr="00D05F8A">
        <w:rPr>
          <w:rFonts w:eastAsia="Times New Roman"/>
          <w:color w:val="000000"/>
          <w:szCs w:val="22"/>
          <w:u w:val="single"/>
        </w:rPr>
        <w:t xml:space="preserve">Even the threat of a strike can cost millions. </w:t>
      </w:r>
      <w:r w:rsidRPr="00D05F8A">
        <w:rPr>
          <w:rFonts w:eastAsia="Times New Roman"/>
          <w:color w:val="000000"/>
          <w:szCs w:val="22"/>
          <w:u w:val="single"/>
          <w:shd w:val="clear" w:color="auto" w:fill="00FF00"/>
        </w:rPr>
        <w:t>Brigham and Women’s Hospital</w:t>
      </w:r>
      <w:r w:rsidRPr="00D05F8A">
        <w:rPr>
          <w:rFonts w:eastAsia="Times New Roman"/>
          <w:color w:val="000000"/>
          <w:szCs w:val="22"/>
          <w:u w:val="single"/>
        </w:rPr>
        <w:t xml:space="preserve"> in Boston spent more than $8 million and </w:t>
      </w:r>
      <w:r w:rsidRPr="00D05F8A">
        <w:rPr>
          <w:rFonts w:eastAsia="Times New Roman"/>
          <w:color w:val="000000"/>
          <w:szCs w:val="22"/>
          <w:u w:val="single"/>
          <w:shd w:val="clear" w:color="auto" w:fill="00FF00"/>
        </w:rPr>
        <w:t>lost $16 million in revenue preparing for a strike in 2016.</w:t>
      </w:r>
      <w:r w:rsidRPr="00D05F8A">
        <w:rPr>
          <w:rFonts w:eastAsia="Times New Roman"/>
          <w:color w:val="000000"/>
          <w:szCs w:val="22"/>
          <w:u w:val="single"/>
        </w:rPr>
        <w:t xml:space="preserve"> The 3,300-nurse union threatened to walk out for a day and much like Tufts Medical Center, Brigham &amp; Women’s said the hospital would lock out nurses for four additional days if nurses took action. </w:t>
      </w:r>
      <w:r w:rsidRPr="00D05F8A">
        <w:rPr>
          <w:rFonts w:eastAsia="Times New Roman"/>
          <w:color w:val="000000"/>
          <w:sz w:val="16"/>
          <w:szCs w:val="16"/>
        </w:rPr>
        <w:t xml:space="preserve">At that time, Dr. Ron Walls, executive vice president and chief operating officer at Brigham and Women’s Hospital, said </w:t>
      </w:r>
      <w:r w:rsidRPr="00D05F8A">
        <w:rPr>
          <w:rFonts w:eastAsia="Times New Roman"/>
          <w:color w:val="000000"/>
          <w:szCs w:val="22"/>
          <w:u w:val="single"/>
        </w:rPr>
        <w:t>the hospital</w:t>
      </w:r>
      <w:hyperlink r:id="rId19" w:history="1">
        <w:r w:rsidRPr="00D05F8A">
          <w:rPr>
            <w:rFonts w:eastAsia="Times New Roman"/>
            <w:color w:val="000000"/>
            <w:szCs w:val="22"/>
            <w:u w:val="single"/>
          </w:rPr>
          <w:t xml:space="preserve"> </w:t>
        </w:r>
        <w:r w:rsidRPr="00D05F8A">
          <w:rPr>
            <w:rFonts w:eastAsia="Times New Roman"/>
            <w:color w:val="1155CC"/>
            <w:szCs w:val="22"/>
            <w:u w:val="single"/>
          </w:rPr>
          <w:t>spent more than $5 million</w:t>
        </w:r>
      </w:hyperlink>
      <w:r w:rsidRPr="00D05F8A">
        <w:rPr>
          <w:rFonts w:eastAsia="Times New Roman"/>
          <w:color w:val="000000"/>
          <w:szCs w:val="22"/>
          <w:u w:val="single"/>
        </w:rPr>
        <w:t xml:space="preserve"> on contracting with the U.S. Nursing Corp. to bring on 700 temporary nurses licensed in Massachusetts</w:t>
      </w:r>
      <w:r w:rsidRPr="00D05F8A">
        <w:rPr>
          <w:rFonts w:eastAsia="Times New Roman"/>
          <w:color w:val="000000"/>
          <w:sz w:val="16"/>
          <w:szCs w:val="16"/>
        </w:rPr>
        <w:t>. The hospital also planned to cut capacity to 60% during the possible strike and moved hundreds of patients to other hospitals. They also canceled procedures and appointments in preparation of a strike.</w:t>
      </w:r>
    </w:p>
    <w:p w14:paraId="764A5FCF" w14:textId="77777777" w:rsidR="008B5C7A" w:rsidRPr="00D05F8A" w:rsidRDefault="008B5C7A" w:rsidP="008B5C7A">
      <w:pPr>
        <w:rPr>
          <w:rFonts w:ascii="Times New Roman" w:eastAsia="Times New Roman" w:hAnsi="Times New Roman" w:cs="Times New Roman"/>
        </w:rPr>
      </w:pPr>
      <w:r w:rsidRPr="00D05F8A">
        <w:rPr>
          <w:rFonts w:eastAsia="Times New Roman"/>
          <w:color w:val="000000"/>
          <w:szCs w:val="22"/>
        </w:rPr>
        <w:t> </w:t>
      </w:r>
    </w:p>
    <w:p w14:paraId="5060BB6B" w14:textId="55D8FC96" w:rsidR="008B5C7A" w:rsidRDefault="008B5C7A" w:rsidP="008B5C7A">
      <w:pPr>
        <w:pStyle w:val="Heading2"/>
      </w:pPr>
      <w:r>
        <w:lastRenderedPageBreak/>
        <w:t>Case</w:t>
      </w:r>
    </w:p>
    <w:p w14:paraId="643E55A8" w14:textId="77777777" w:rsidR="008B5C7A" w:rsidRPr="00E574E0" w:rsidRDefault="008B5C7A" w:rsidP="008B5C7A">
      <w:pPr>
        <w:pStyle w:val="Heading4"/>
      </w:pPr>
      <w:r w:rsidRPr="00E574E0">
        <w:t>Strikes are yet another set of temporal reification- they empty worker’s pockets, and get circumvented by employer awareness, scabs, and power balances.</w:t>
      </w:r>
    </w:p>
    <w:p w14:paraId="4668EA7E" w14:textId="77777777" w:rsidR="008B5C7A" w:rsidRPr="00E574E0" w:rsidRDefault="008B5C7A" w:rsidP="008B5C7A">
      <w:r w:rsidRPr="00E574E0">
        <w:rPr>
          <w:rStyle w:val="Style13ptBold"/>
        </w:rPr>
        <w:t>Organizing Work, 19</w:t>
      </w:r>
      <w:r w:rsidRPr="00E574E0">
        <w:t xml:space="preserve">, Why don’t strikes achieve </w:t>
      </w:r>
      <w:proofErr w:type="gramStart"/>
      <w:r w:rsidRPr="00E574E0">
        <w:t>more?,</w:t>
      </w:r>
      <w:proofErr w:type="gramEnd"/>
      <w:r w:rsidRPr="00E574E0">
        <w:t xml:space="preserve"> No Publication, 5-1-2019, DOA: 10-28-2021, https://organizing.work/2019/05/why-dont-strikes-achieve-more/, r0w@n</w:t>
      </w:r>
    </w:p>
    <w:p w14:paraId="41F8C328" w14:textId="77777777" w:rsidR="008B5C7A" w:rsidRPr="00E574E0" w:rsidRDefault="008B5C7A" w:rsidP="008B5C7A">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E574E0">
        <w:rPr>
          <w:sz w:val="16"/>
        </w:rPr>
        <w:t>en</w:t>
      </w:r>
      <w:proofErr w:type="spellEnd"/>
      <w:r w:rsidRPr="00E574E0">
        <w:rPr>
          <w:sz w:val="16"/>
        </w:rPr>
        <w:t xml:space="preserve">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w:t>
      </w:r>
      <w:proofErr w:type="gramStart"/>
      <w:r w:rsidRPr="00E574E0">
        <w:rPr>
          <w:sz w:val="16"/>
        </w:rPr>
        <w:t>Of course</w:t>
      </w:r>
      <w:proofErr w:type="gramEnd"/>
      <w:r w:rsidRPr="00E574E0">
        <w:rPr>
          <w:sz w:val="16"/>
        </w:rPr>
        <w:t xml:space="preserv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t>
      </w:r>
      <w:proofErr w:type="gramStart"/>
      <w:r w:rsidRPr="00E574E0">
        <w:rPr>
          <w:sz w:val="16"/>
        </w:rPr>
        <w:t>walks</w:t>
      </w:r>
      <w:proofErr w:type="gramEnd"/>
      <w:r w:rsidRPr="00E574E0">
        <w:rPr>
          <w:sz w:val="16"/>
        </w:rPr>
        <w:t xml:space="preserve"> away saying “You </w:t>
      </w:r>
      <w:proofErr w:type="spellStart"/>
      <w:r w:rsidRPr="00E574E0">
        <w:rPr>
          <w:sz w:val="16"/>
        </w:rPr>
        <w:t>shoulda</w:t>
      </w:r>
      <w:proofErr w:type="spellEnd"/>
      <w:r w:rsidRPr="00E574E0">
        <w:rPr>
          <w:sz w:val="16"/>
        </w:rPr>
        <w:t xml:space="preserve"> seen the other guy.” At best, a win looks like giving the other side two wounds while you only suffer one.</w:t>
      </w:r>
    </w:p>
    <w:p w14:paraId="7F63B822" w14:textId="77777777" w:rsidR="008B5C7A" w:rsidRPr="00E574E0" w:rsidRDefault="008B5C7A" w:rsidP="008B5C7A">
      <w:pPr>
        <w:pStyle w:val="Heading4"/>
      </w:pPr>
      <w:r w:rsidRPr="00E574E0">
        <w:lastRenderedPageBreak/>
        <w:t xml:space="preserve">Laws are just a </w:t>
      </w:r>
      <w:proofErr w:type="gramStart"/>
      <w:r w:rsidRPr="00E574E0">
        <w:t>suggestion,</w:t>
      </w:r>
      <w:proofErr w:type="gramEnd"/>
      <w:r w:rsidRPr="00E574E0">
        <w:t xml:space="preserve"> the system will never work as is</w:t>
      </w:r>
    </w:p>
    <w:p w14:paraId="2F9BF20E" w14:textId="77777777" w:rsidR="008B5C7A" w:rsidRPr="00E574E0" w:rsidRDefault="008B5C7A" w:rsidP="008B5C7A">
      <w:r w:rsidRPr="00E574E0">
        <w:rPr>
          <w:rStyle w:val="Style13ptBold"/>
        </w:rPr>
        <w:t xml:space="preserve">International Brotherhood </w:t>
      </w:r>
      <w:proofErr w:type="gramStart"/>
      <w:r w:rsidRPr="00E574E0">
        <w:rPr>
          <w:rStyle w:val="Style13ptBold"/>
        </w:rPr>
        <w:t>Of</w:t>
      </w:r>
      <w:proofErr w:type="gramEnd"/>
      <w:r w:rsidRPr="00E574E0">
        <w:rPr>
          <w:rStyle w:val="Style13ptBold"/>
        </w:rPr>
        <w:t xml:space="preserve"> Teamsters, 19</w:t>
      </w:r>
      <w:r w:rsidRPr="00E574E0">
        <w:t>, Report Shows Companies Are Doing All They Can to Crush Unions, International Brotherhood of Teamsters, 12-19-2019, DOA: 10-28-2021, https://teamster.org/2019/12/report-shows-companies-are-doing-all-they-can-crush-unions/, r0w@n</w:t>
      </w:r>
    </w:p>
    <w:p w14:paraId="0CA1C6C0" w14:textId="77777777" w:rsidR="008B5C7A" w:rsidRPr="00E574E0" w:rsidRDefault="008B5C7A" w:rsidP="008B5C7A">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xml:space="preserve">. “Far more workers want union representation than are able to obtain it under our current system,” Ben </w:t>
      </w:r>
      <w:proofErr w:type="spellStart"/>
      <w:r w:rsidRPr="00E574E0">
        <w:rPr>
          <w:sz w:val="16"/>
        </w:rPr>
        <w:t>Zipperer</w:t>
      </w:r>
      <w:proofErr w:type="spellEnd"/>
      <w:r w:rsidRPr="00E574E0">
        <w:rPr>
          <w:sz w:val="16"/>
        </w:rPr>
        <w:t>, EPI’s economist and co-author of the report, said. “This is a result of not only decades of legislative and judicial attacks to workers’ rights, but also a largely secretive industry dedicated to helping employers derail unionization efforts.”</w:t>
      </w:r>
    </w:p>
    <w:p w14:paraId="23B0DDFB" w14:textId="6C5D62F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16469F"/>
    <w:multiLevelType w:val="hybridMultilevel"/>
    <w:tmpl w:val="99A496CC"/>
    <w:lvl w:ilvl="0" w:tplc="EC7AB3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B1895"/>
    <w:multiLevelType w:val="hybridMultilevel"/>
    <w:tmpl w:val="6072597A"/>
    <w:lvl w:ilvl="0" w:tplc="995A99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E5A8F"/>
    <w:multiLevelType w:val="hybridMultilevel"/>
    <w:tmpl w:val="AC909750"/>
    <w:lvl w:ilvl="0" w:tplc="C2BC63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B55A93"/>
    <w:multiLevelType w:val="hybridMultilevel"/>
    <w:tmpl w:val="B01CD40A"/>
    <w:lvl w:ilvl="0" w:tplc="3C4A7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7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5D06"/>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12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DB8"/>
    <w:rsid w:val="008255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C7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52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54A"/>
    <w:rsid w:val="00E63419"/>
    <w:rsid w:val="00E64496"/>
    <w:rsid w:val="00E72115"/>
    <w:rsid w:val="00E8322E"/>
    <w:rsid w:val="00E903E0"/>
    <w:rsid w:val="00EA1115"/>
    <w:rsid w:val="00EA39EB"/>
    <w:rsid w:val="00EA58CE"/>
    <w:rsid w:val="00EB0A3A"/>
    <w:rsid w:val="00EB1FA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0138A4"/>
  <w14:defaultImageDpi w14:val="300"/>
  <w15:docId w15:val="{D6C41802-BD84-594F-8D1B-4197C561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7D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7D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7D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7D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817D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7D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DB8"/>
  </w:style>
  <w:style w:type="character" w:customStyle="1" w:styleId="Heading1Char">
    <w:name w:val="Heading 1 Char"/>
    <w:aliases w:val="Pocket Char"/>
    <w:basedOn w:val="DefaultParagraphFont"/>
    <w:link w:val="Heading1"/>
    <w:uiPriority w:val="9"/>
    <w:rsid w:val="00817D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7D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7DB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17D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17DB8"/>
    <w:rPr>
      <w:b/>
      <w:sz w:val="26"/>
      <w:u w:val="single"/>
    </w:rPr>
  </w:style>
  <w:style w:type="character" w:customStyle="1" w:styleId="StyleUnderline">
    <w:name w:val="Style Underline"/>
    <w:aliases w:val="Underline"/>
    <w:basedOn w:val="DefaultParagraphFont"/>
    <w:uiPriority w:val="1"/>
    <w:qFormat/>
    <w:rsid w:val="00817DB8"/>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817DB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17DB8"/>
    <w:rPr>
      <w:color w:val="auto"/>
      <w:u w:val="none"/>
    </w:rPr>
  </w:style>
  <w:style w:type="character" w:styleId="Hyperlink">
    <w:name w:val="Hyperlink"/>
    <w:basedOn w:val="DefaultParagraphFont"/>
    <w:uiPriority w:val="99"/>
    <w:unhideWhenUsed/>
    <w:rsid w:val="00817DB8"/>
    <w:rPr>
      <w:color w:val="auto"/>
      <w:u w:val="none"/>
    </w:rPr>
  </w:style>
  <w:style w:type="paragraph" w:styleId="DocumentMap">
    <w:name w:val="Document Map"/>
    <w:basedOn w:val="Normal"/>
    <w:link w:val="DocumentMapChar"/>
    <w:uiPriority w:val="99"/>
    <w:semiHidden/>
    <w:unhideWhenUsed/>
    <w:rsid w:val="00817D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7DB8"/>
    <w:rPr>
      <w:rFonts w:ascii="Lucida Grande" w:hAnsi="Lucida Grande" w:cs="Lucida Grande"/>
    </w:rPr>
  </w:style>
  <w:style w:type="paragraph" w:customStyle="1" w:styleId="textbold">
    <w:name w:val="text bold"/>
    <w:basedOn w:val="Normal"/>
    <w:link w:val="Emphasis"/>
    <w:uiPriority w:val="20"/>
    <w:qFormat/>
    <w:rsid w:val="00797127"/>
    <w:pPr>
      <w:ind w:left="720"/>
      <w:jc w:val="both"/>
    </w:pPr>
    <w:rPr>
      <w:b/>
      <w:iCs/>
      <w:sz w:val="24"/>
      <w:u w:val="single"/>
    </w:rPr>
  </w:style>
  <w:style w:type="paragraph" w:styleId="ListParagraph">
    <w:name w:val="List Paragraph"/>
    <w:basedOn w:val="Normal"/>
    <w:uiPriority w:val="34"/>
    <w:qFormat/>
    <w:rsid w:val="00797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caredive.com/news/12k-striking-nurses-barred-from-returning-to-work-at-boston-hospital/447088/" TargetMode="External"/><Relationship Id="rId18" Type="http://schemas.openxmlformats.org/officeDocument/2006/relationships/hyperlink" Target="https://www.healthcaredive.com/news/allina-to-search-for-1400-nurses-in-face-of-possible-strike/42107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www.healthcaredive.com/news/4800-striking-nurses-cost-allina-health-104-million/430523/" TargetMode="External"/><Relationship Id="rId2" Type="http://schemas.openxmlformats.org/officeDocument/2006/relationships/customXml" Target="../customXml/item2.xml"/><Relationship Id="rId16" Type="http://schemas.openxmlformats.org/officeDocument/2006/relationships/hyperlink" Target="http://www.beckershospitalreview.com/quality/cms-puts-allina-hospital-in-immediate-jeopardy-for-drug-error-during-nurses-strik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5" Type="http://schemas.openxmlformats.org/officeDocument/2006/relationships/numbering" Target="numbering.xml"/><Relationship Id="rId15" Type="http://schemas.openxmlformats.org/officeDocument/2006/relationships/hyperlink" Target="https://dspace.mit.edu/openaccess-disseminate/1721.1/71824"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www.bizjournals.com/boston/blog/health-care/2016/06/brigham-nurses-strike-already-costing-hospital.html" TargetMode="Externa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 Id="rId14" Type="http://schemas.openxmlformats.org/officeDocument/2006/relationships/hyperlink" Target="https://www.bostonglobe.com/metro/2017/07/17/tufts-medical-center-nurses-expected-return-work-monday/fXGBic58UjRv8934CeVgDJ/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17</Pages>
  <Words>15353</Words>
  <Characters>87516</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2021-11-06T00:07:00Z</dcterms:created>
  <dcterms:modified xsi:type="dcterms:W3CDTF">2021-11-06T13:44:00Z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