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0712" w14:textId="7155169D" w:rsidR="006667E6" w:rsidRPr="009A6333" w:rsidRDefault="006667E6" w:rsidP="006667E6">
      <w:pPr>
        <w:pStyle w:val="Heading1"/>
        <w:spacing w:line="240" w:lineRule="auto"/>
        <w:rPr>
          <w:rFonts w:asciiTheme="majorHAnsi" w:hAnsiTheme="majorHAnsi"/>
        </w:rPr>
      </w:pPr>
      <w:r w:rsidRPr="009A6333">
        <w:rPr>
          <w:rFonts w:asciiTheme="majorHAnsi" w:hAnsiTheme="majorHAnsi"/>
        </w:rPr>
        <w:t>1AC</w:t>
      </w:r>
    </w:p>
    <w:p w14:paraId="257823F8" w14:textId="77777777" w:rsidR="006667E6" w:rsidRPr="009A6333" w:rsidRDefault="006667E6" w:rsidP="006667E6">
      <w:pPr>
        <w:pStyle w:val="Heading4"/>
        <w:spacing w:before="240" w:after="40"/>
        <w:rPr>
          <w:rFonts w:asciiTheme="majorHAnsi" w:hAnsiTheme="majorHAnsi"/>
        </w:rPr>
      </w:pPr>
      <w:r w:rsidRPr="009A6333">
        <w:rPr>
          <w:rFonts w:asciiTheme="majorHAnsi" w:hAnsiTheme="majorHAnsi"/>
          <w:color w:val="000000"/>
        </w:rPr>
        <w:t>Medicinal IP protections institutionalize access disparities between western and nonwestern countries- reinforcing neocolonialist structures</w:t>
      </w:r>
    </w:p>
    <w:p w14:paraId="0D08A030" w14:textId="77777777" w:rsidR="006667E6" w:rsidRPr="009A6333" w:rsidRDefault="006667E6" w:rsidP="006667E6">
      <w:pPr>
        <w:pStyle w:val="NormalWeb"/>
        <w:spacing w:before="0" w:beforeAutospacing="0" w:after="160" w:afterAutospacing="0"/>
        <w:rPr>
          <w:rFonts w:asciiTheme="majorHAnsi" w:hAnsiTheme="majorHAnsi"/>
        </w:rPr>
      </w:pPr>
      <w:r w:rsidRPr="009A6333">
        <w:rPr>
          <w:rFonts w:asciiTheme="majorHAnsi" w:hAnsiTheme="majorHAnsi"/>
          <w:b/>
          <w:bCs/>
          <w:color w:val="000000"/>
          <w:sz w:val="26"/>
          <w:szCs w:val="26"/>
          <w:u w:val="single"/>
        </w:rPr>
        <w:t>Vanni 21</w:t>
      </w:r>
      <w:r w:rsidRPr="009A6333">
        <w:rPr>
          <w:rFonts w:asciiTheme="majorHAnsi" w:hAnsiTheme="majorHAnsi"/>
          <w:color w:val="000000"/>
          <w:sz w:val="22"/>
          <w:szCs w:val="22"/>
        </w:rPr>
        <w:t xml:space="preserve"> –Lecturer in Law at University of Leeds. ("On Intellectual Property Rights, Access to Medicines and Vaccine Imperialism," 3-23-2021,</w:t>
      </w:r>
      <w:hyperlink r:id="rId9" w:history="1">
        <w:r w:rsidRPr="009A6333">
          <w:rPr>
            <w:rStyle w:val="Hyperlink"/>
            <w:rFonts w:asciiTheme="majorHAnsi" w:hAnsiTheme="majorHAnsi"/>
            <w:color w:val="000000"/>
            <w:sz w:val="22"/>
            <w:szCs w:val="22"/>
          </w:rPr>
          <w:t xml:space="preserve"> </w:t>
        </w:r>
        <w:r w:rsidRPr="009A6333">
          <w:rPr>
            <w:rStyle w:val="Hyperlink"/>
            <w:rFonts w:asciiTheme="majorHAnsi" w:hAnsiTheme="majorHAnsi"/>
            <w:color w:val="1155CC"/>
            <w:sz w:val="22"/>
            <w:szCs w:val="22"/>
          </w:rPr>
          <w:t>https://twailr.com/on-intellectual-property-rights-access-to-medicines-and-vaccine-imperialism/</w:t>
        </w:r>
      </w:hyperlink>
      <w:r w:rsidRPr="009A6333">
        <w:rPr>
          <w:rFonts w:asciiTheme="majorHAnsi" w:hAnsiTheme="majorHAnsi"/>
          <w:color w:val="000000"/>
          <w:sz w:val="22"/>
          <w:szCs w:val="22"/>
        </w:rPr>
        <w:t>)</w:t>
      </w:r>
    </w:p>
    <w:p w14:paraId="1EF602AB" w14:textId="77777777" w:rsidR="006667E6" w:rsidRPr="009A6333" w:rsidRDefault="006667E6" w:rsidP="006667E6">
      <w:pPr>
        <w:pStyle w:val="NormalWeb"/>
        <w:spacing w:before="0" w:beforeAutospacing="0" w:after="160" w:afterAutospacing="0"/>
        <w:rPr>
          <w:rFonts w:asciiTheme="majorHAnsi" w:hAnsiTheme="majorHAnsi"/>
          <w:sz w:val="12"/>
        </w:rPr>
      </w:pPr>
      <w:r w:rsidRPr="009A6333">
        <w:rPr>
          <w:rFonts w:asciiTheme="majorHAnsi" w:hAnsiTheme="majorHAnsi"/>
          <w:color w:val="000000"/>
          <w:sz w:val="12"/>
          <w:szCs w:val="16"/>
        </w:rPr>
        <w:t>This brings us to the present and how this dysfunction continues to be normalised in the current pandemic. Moderna, for example, has filed</w:t>
      </w:r>
      <w:hyperlink r:id="rId1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over 100 patents</w:t>
        </w:r>
      </w:hyperlink>
      <w:r w:rsidRPr="009A6333">
        <w:rPr>
          <w:rFonts w:asciiTheme="majorHAnsi" w:hAnsiTheme="majorHAnsi"/>
          <w:color w:val="000000"/>
          <w:sz w:val="12"/>
          <w:szCs w:val="16"/>
        </w:rPr>
        <w:t xml:space="preserve"> for the mRNA technology used in its vaccine, despite receiving funds from the</w:t>
      </w:r>
      <w:hyperlink r:id="rId1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US government</w:t>
        </w:r>
      </w:hyperlink>
      <w:r w:rsidRPr="009A6333">
        <w:rPr>
          <w:rFonts w:asciiTheme="majorHAnsi" w:hAnsiTheme="majorHAnsi"/>
          <w:color w:val="000000"/>
          <w:sz w:val="12"/>
          <w:szCs w:val="16"/>
        </w:rPr>
        <w:t xml:space="preserve"> with its IP partly owned by the US</w:t>
      </w:r>
      <w:hyperlink r:id="rId1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National Institutes of Health</w:t>
        </w:r>
      </w:hyperlink>
      <w:r w:rsidRPr="009A6333">
        <w:rPr>
          <w:rFonts w:asciiTheme="majorHAnsi" w:hAnsiTheme="majorHAnsi"/>
          <w:color w:val="000000"/>
          <w:sz w:val="12"/>
          <w:szCs w:val="16"/>
        </w:rPr>
        <w:t>.</w:t>
      </w:r>
      <w:hyperlink r:id="rId1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Pfizer/BioNTech</w:t>
        </w:r>
      </w:hyperlink>
      <w:r w:rsidRPr="009A6333">
        <w:rPr>
          <w:rFonts w:asciiTheme="majorHAnsi" w:hAnsiTheme="majorHAnsi"/>
          <w:color w:val="1155CC"/>
          <w:sz w:val="16"/>
          <w:szCs w:val="16"/>
          <w:u w:val="single"/>
        </w:rPr>
        <w:t xml:space="preserve"> </w:t>
      </w:r>
      <w:r w:rsidRPr="009A6333">
        <w:rPr>
          <w:rFonts w:asciiTheme="majorHAnsi" w:hAnsiTheme="majorHAnsi"/>
          <w:color w:val="000000"/>
          <w:sz w:val="12"/>
          <w:szCs w:val="16"/>
        </w:rPr>
        <w:t>have also filed multiple patents on not only their COVID-19 vaccine product, but also on the manufacturing process, method of use and related technologies even though BioNtech was given</w:t>
      </w:r>
      <w:hyperlink r:id="rId14"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$450 million by the German government</w:t>
        </w:r>
      </w:hyperlink>
      <w:r w:rsidRPr="009A6333">
        <w:rPr>
          <w:rFonts w:asciiTheme="majorHAnsi" w:hAnsiTheme="majorHAnsi"/>
          <w:color w:val="000000"/>
          <w:sz w:val="12"/>
          <w:szCs w:val="16"/>
        </w:rPr>
        <w:t xml:space="preserve"> to speed up vaccine work and expand production capacity in Germany. It has become increasingly plain that IP makes private rights out of public funds while benefitting particular corporate interests. In fact,</w:t>
      </w:r>
      <w:hyperlink r:id="rId1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report</w:t>
        </w:r>
      </w:hyperlink>
      <w:r w:rsidRPr="009A6333">
        <w:rPr>
          <w:rFonts w:asciiTheme="majorHAnsi" w:hAnsiTheme="majorHAnsi"/>
          <w:color w:val="000000"/>
          <w:sz w:val="12"/>
          <w:szCs w:val="16"/>
        </w:rPr>
        <w: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w:t>
      </w:r>
      <w:hyperlink r:id="rId1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New York Times</w:t>
        </w:r>
      </w:hyperlink>
      <w:r w:rsidRPr="009A6333">
        <w:rPr>
          <w:rFonts w:asciiTheme="majorHAnsi" w:hAnsiTheme="majorHAnsi"/>
          <w:color w:val="000000"/>
          <w:sz w:val="12"/>
          <w:szCs w:val="16"/>
        </w:rPr>
        <w:t xml:space="preserve"> report has revealed that in some of the agreements between pharmaceutical companies and states, governments are prohibited from donating or reselling doses. This prohibition helps explain the</w:t>
      </w:r>
      <w:hyperlink r:id="rId1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price disparity</w:t>
        </w:r>
      </w:hyperlink>
      <w:r w:rsidRPr="009A6333">
        <w:rPr>
          <w:rFonts w:asciiTheme="majorHAnsi" w:hAnsiTheme="majorHAnsi"/>
          <w:color w:val="000000"/>
          <w:sz w:val="12"/>
          <w:szCs w:val="16"/>
        </w:rPr>
        <w:t xml:space="preserve">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w:t>
      </w:r>
      <w:hyperlink r:id="rId1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management of knowledge</w:t>
        </w:r>
      </w:hyperlink>
      <w:r w:rsidRPr="009A6333">
        <w:rPr>
          <w:rFonts w:asciiTheme="majorHAnsi" w:hAnsiTheme="majorHAnsi"/>
          <w:color w:val="000000"/>
          <w:sz w:val="12"/>
          <w:szCs w:val="16"/>
        </w:rPr>
        <w:t xml:space="preserve">. And perhaps we begin to see </w:t>
      </w:r>
      <w:r w:rsidRPr="009A6333">
        <w:rPr>
          <w:rStyle w:val="Emphasis"/>
          <w:highlight w:val="cyan"/>
        </w:rPr>
        <w:t>the refusal of drug makers to share knowledge needed to boost global vaccine supply</w:t>
      </w:r>
      <w:r w:rsidRPr="009A6333">
        <w:rPr>
          <w:rFonts w:asciiTheme="majorHAnsi" w:hAnsiTheme="majorHAnsi"/>
          <w:b/>
          <w:bCs/>
          <w:color w:val="000000"/>
          <w:sz w:val="22"/>
          <w:szCs w:val="22"/>
          <w:u w:val="single"/>
        </w:rPr>
        <w:t xml:space="preserve"> </w:t>
      </w:r>
      <w:r w:rsidRPr="009A6333">
        <w:rPr>
          <w:rFonts w:asciiTheme="majorHAnsi" w:hAnsiTheme="majorHAnsi"/>
          <w:color w:val="000000"/>
          <w:sz w:val="12"/>
          <w:szCs w:val="16"/>
        </w:rPr>
        <w:t xml:space="preserve">for what it truly </w:t>
      </w:r>
      <w:r w:rsidRPr="009A6333">
        <w:rPr>
          <w:rFonts w:asciiTheme="majorHAnsi" w:hAnsiTheme="majorHAnsi"/>
          <w:b/>
          <w:bCs/>
          <w:color w:val="000000"/>
          <w:sz w:val="22"/>
          <w:szCs w:val="22"/>
          <w:u w:val="single"/>
          <w:shd w:val="clear" w:color="auto" w:fill="00FFFF"/>
        </w:rPr>
        <w:t>is:</w:t>
      </w:r>
      <w:r w:rsidRPr="009A6333">
        <w:rPr>
          <w:rStyle w:val="Emphasis"/>
          <w:rFonts w:asciiTheme="majorHAnsi" w:hAnsiTheme="majorHAnsi"/>
        </w:rPr>
        <w:t xml:space="preserve"> </w:t>
      </w:r>
      <w:r w:rsidRPr="009A6333">
        <w:rPr>
          <w:rStyle w:val="Emphasis"/>
          <w:rFonts w:asciiTheme="majorHAnsi" w:hAnsiTheme="majorHAnsi"/>
          <w:highlight w:val="cyan"/>
        </w:rPr>
        <w:t>an extension</w:t>
      </w:r>
      <w:r w:rsidRPr="009A6333">
        <w:rPr>
          <w:rFonts w:asciiTheme="majorHAnsi" w:hAnsiTheme="majorHAnsi"/>
          <w:sz w:val="12"/>
          <w:szCs w:val="16"/>
        </w:rPr>
        <w:t xml:space="preserve"> in capitalist bifurcation</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of who is imagined as a legitimate intellectual property owner and who is</w:t>
      </w:r>
      <w:r w:rsidRPr="009A6333">
        <w:rPr>
          <w:rFonts w:asciiTheme="majorHAnsi" w:hAnsiTheme="majorHAnsi"/>
          <w:b/>
          <w:bCs/>
          <w:sz w:val="12"/>
          <w:szCs w:val="22"/>
          <w:shd w:val="clear" w:color="auto" w:fill="00FFFF"/>
        </w:rPr>
        <w:t xml:space="preserve"> </w:t>
      </w:r>
      <w:r w:rsidRPr="009A6333">
        <w:rPr>
          <w:rFonts w:asciiTheme="majorHAnsi" w:hAnsiTheme="majorHAnsi"/>
          <w:sz w:val="12"/>
          <w:szCs w:val="16"/>
        </w:rPr>
        <w:t>envisioned as</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a threat</w:t>
      </w:r>
      <w:r w:rsidRPr="009A6333">
        <w:rPr>
          <w:rFonts w:asciiTheme="majorHAnsi" w:hAnsiTheme="majorHAnsi"/>
          <w:sz w:val="12"/>
          <w:szCs w:val="16"/>
        </w:rPr>
        <w:t xml:space="preserve"> to the (intellectual) propertied order.</w:t>
      </w:r>
      <w:r w:rsidRPr="009A6333">
        <w:rPr>
          <w:rFonts w:asciiTheme="majorHAnsi" w:hAnsiTheme="majorHAnsi"/>
          <w:color w:val="000000"/>
          <w:sz w:val="12"/>
          <w:szCs w:val="16"/>
        </w:rPr>
        <w:t xml:space="preserve"> Supporters and opponents of a TRIPS waiver for the COVID-19 vaccines (February 2021) Despite calls to make COVID-19 vaccines and related technologies a</w:t>
      </w:r>
      <w:hyperlink r:id="rId1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global public good</w:t>
        </w:r>
      </w:hyperlink>
      <w:r w:rsidRPr="009A6333">
        <w:rPr>
          <w:rFonts w:asciiTheme="majorHAnsi" w:hAnsiTheme="majorHAnsi"/>
          <w:color w:val="000000"/>
          <w:sz w:val="12"/>
          <w:szCs w:val="16"/>
        </w:rPr>
        <w:t>,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w:t>
      </w:r>
      <w:hyperlink r:id="rId2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waiver proposal</w:t>
        </w:r>
      </w:hyperlink>
      <w:r w:rsidRPr="009A6333">
        <w:rPr>
          <w:rFonts w:asciiTheme="majorHAnsi" w:hAnsiTheme="majorHAnsi"/>
          <w:color w:val="000000"/>
          <w:sz w:val="12"/>
          <w:szCs w:val="16"/>
        </w:rPr>
        <w:t xml:space="preserve">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w:t>
      </w:r>
      <w:hyperlink r:id="rId2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compulsory license</w:t>
        </w:r>
      </w:hyperlink>
      <w:r w:rsidRPr="009A6333">
        <w:rPr>
          <w:rFonts w:asciiTheme="majorHAnsi" w:hAnsiTheme="majorHAnsi"/>
          <w:color w:val="000000"/>
          <w:sz w:val="12"/>
          <w:szCs w:val="16"/>
        </w:rPr>
        <w:t>s and</w:t>
      </w:r>
      <w:hyperlink r:id="rId2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parallel importation</w:t>
        </w:r>
      </w:hyperlink>
      <w:r w:rsidRPr="009A6333">
        <w:rPr>
          <w:rFonts w:asciiTheme="majorHAnsi" w:hAnsiTheme="majorHAnsi"/>
          <w:color w:val="000000"/>
          <w:sz w:val="12"/>
          <w:szCs w:val="16"/>
        </w:rPr>
        <w:t>. However, because of the onerous process of initiating these flexibilities as well as the threat of possible trade penalties by the US through the</w:t>
      </w:r>
      <w:hyperlink r:id="rId2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United States Trade Representative (USTR) “Special 301” Report</w:t>
        </w:r>
      </w:hyperlink>
      <w:r w:rsidRPr="009A6333">
        <w:rPr>
          <w:rFonts w:asciiTheme="majorHAnsi" w:hAnsiTheme="majorHAnsi"/>
          <w:color w:val="000000"/>
          <w:sz w:val="12"/>
          <w:szCs w:val="16"/>
        </w:rPr>
        <w:t xml:space="preserve"> targeting countries even in the absence of illegality, many developing countries are reluctant to invoke TRIPS flexibilities for public health purposes. For example, in the past, countries such as</w:t>
      </w:r>
      <w:hyperlink r:id="rId24" w:anchor=":~:text=However%25252C%252520in%252520a%252520letter%252520of,a%252520compulsory%252520license%25255Bii%25255D.&amp;text=By%252520sending%252520this%252520letter%25252C%252520the,needs%252520of%252520the%252520Colombian%252520population"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Colombia</w:t>
        </w:r>
      </w:hyperlink>
      <w:r w:rsidRPr="009A6333">
        <w:rPr>
          <w:rFonts w:asciiTheme="majorHAnsi" w:hAnsiTheme="majorHAnsi"/>
          <w:color w:val="000000"/>
          <w:sz w:val="12"/>
          <w:szCs w:val="16"/>
        </w:rPr>
        <w:t>,</w:t>
      </w:r>
      <w:hyperlink r:id="rId2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India</w:t>
        </w:r>
      </w:hyperlink>
      <w:r w:rsidRPr="009A6333">
        <w:rPr>
          <w:rFonts w:asciiTheme="majorHAnsi" w:hAnsiTheme="majorHAnsi"/>
          <w:color w:val="000000"/>
          <w:sz w:val="12"/>
          <w:szCs w:val="16"/>
        </w:rPr>
        <w:t>,</w:t>
      </w:r>
      <w:hyperlink r:id="rId2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Thailand</w:t>
        </w:r>
      </w:hyperlink>
      <w:r w:rsidRPr="009A6333">
        <w:rPr>
          <w:rFonts w:asciiTheme="majorHAnsi" w:hAnsiTheme="majorHAnsi"/>
          <w:color w:val="000000"/>
          <w:sz w:val="12"/>
          <w:szCs w:val="16"/>
        </w:rPr>
        <w:t xml:space="preserve"> and recently</w:t>
      </w:r>
      <w:hyperlink r:id="rId2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Malaysia</w:t>
        </w:r>
      </w:hyperlink>
      <w:r w:rsidRPr="009A6333">
        <w:rPr>
          <w:rFonts w:asciiTheme="majorHAnsi" w:hAnsiTheme="majorHAnsi"/>
          <w:color w:val="000000"/>
          <w:sz w:val="12"/>
          <w:szCs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w:t>
      </w:r>
      <w:hyperlink r:id="rId2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opposed</w:t>
        </w:r>
      </w:hyperlink>
      <w:r w:rsidRPr="009A6333">
        <w:rPr>
          <w:rFonts w:asciiTheme="majorHAnsi" w:hAnsiTheme="majorHAnsi"/>
          <w:color w:val="000000"/>
          <w:sz w:val="12"/>
          <w:szCs w:val="16"/>
        </w:rPr>
        <w:t xml:space="preserve"> by a group of developed countries, we are grappling with the problem of artificially-created vaccine scarcity. The effect of this scarcity will further prolong and deepen the financial impact of this pandemic currently estimated to cost</w:t>
      </w:r>
      <w:hyperlink r:id="rId2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USD 9.2 trillion</w:t>
        </w:r>
      </w:hyperlink>
      <w:r w:rsidRPr="009A6333">
        <w:rPr>
          <w:rFonts w:asciiTheme="majorHAnsi" w:hAnsiTheme="majorHAnsi"/>
          <w:color w:val="000000"/>
          <w:sz w:val="12"/>
          <w:szCs w:val="16"/>
        </w:rPr>
        <w:t>,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w:t>
      </w:r>
      <w:hyperlink r:id="rId3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vaccine nationalism</w:t>
        </w:r>
      </w:hyperlink>
      <w:r w:rsidRPr="009A6333">
        <w:rPr>
          <w:rFonts w:asciiTheme="majorHAnsi" w:hAnsiTheme="majorHAnsi"/>
          <w:color w:val="000000"/>
          <w:sz w:val="12"/>
          <w:szCs w:val="16"/>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w:t>
      </w:r>
      <w:hyperlink r:id="rId3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Antony Anghie</w:t>
        </w:r>
      </w:hyperlink>
      <w:r w:rsidRPr="009A6333">
        <w:rPr>
          <w:rFonts w:asciiTheme="majorHAnsi" w:hAnsiTheme="majorHAnsi"/>
          <w:color w:val="1155CC"/>
          <w:sz w:val="16"/>
          <w:szCs w:val="16"/>
          <w:u w:val="single"/>
        </w:rPr>
        <w:t xml:space="preserve"> </w:t>
      </w:r>
      <w:r w:rsidRPr="009A6333">
        <w:rPr>
          <w:rFonts w:asciiTheme="majorHAnsi" w:hAnsiTheme="majorHAnsi"/>
          <w:color w:val="000000"/>
          <w:sz w:val="12"/>
          <w:szCs w:val="16"/>
        </w:rPr>
        <w:t>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w:t>
      </w:r>
      <w:hyperlink r:id="rId3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nearly 3.8 billion COVID-19 vaccine doses</w:t>
        </w:r>
      </w:hyperlink>
      <w:r w:rsidRPr="009A6333">
        <w:rPr>
          <w:rFonts w:asciiTheme="majorHAnsi" w:hAnsiTheme="majorHAnsi"/>
          <w:color w:val="000000"/>
          <w:sz w:val="12"/>
          <w:szCs w:val="16"/>
        </w:rPr>
        <w:t>. Specifically, the</w:t>
      </w:r>
      <w:hyperlink r:id="rId3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United States</w:t>
        </w:r>
      </w:hyperlink>
      <w:r w:rsidRPr="009A6333">
        <w:rPr>
          <w:rFonts w:asciiTheme="majorHAnsi" w:hAnsiTheme="majorHAnsi"/>
          <w:color w:val="000000"/>
          <w:sz w:val="12"/>
          <w:szCs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4" w:history="1">
        <w:r w:rsidRPr="009A6333">
          <w:rPr>
            <w:rStyle w:val="Hyperlink"/>
            <w:rFonts w:asciiTheme="majorHAnsi" w:hAnsiTheme="majorHAnsi"/>
            <w:color w:val="1155CC"/>
            <w:sz w:val="12"/>
            <w:szCs w:val="16"/>
          </w:rPr>
          <w:t>COVAX</w:t>
        </w:r>
      </w:hyperlink>
      <w:r w:rsidRPr="009A6333">
        <w:rPr>
          <w:rFonts w:asciiTheme="majorHAnsi" w:hAnsiTheme="majorHAnsi"/>
          <w:color w:val="000000"/>
          <w:sz w:val="12"/>
          <w:szCs w:val="16"/>
        </w:rPr>
        <w:t>)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w:t>
      </w:r>
      <w:hyperlink r:id="rId3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most vulnerable 20</w:t>
        </w:r>
      </w:hyperlink>
      <w:r w:rsidRPr="009A6333">
        <w:rPr>
          <w:rFonts w:asciiTheme="majorHAnsi" w:hAnsiTheme="majorHAnsi"/>
          <w:color w:val="000000"/>
          <w:sz w:val="12"/>
          <w:szCs w:val="16"/>
        </w:rPr>
        <w:t xml:space="preserve"> per cent of a country’s population, it is</w:t>
      </w:r>
      <w:hyperlink r:id="rId3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severely underfunded</w:t>
        </w:r>
      </w:hyperlink>
      <w:r w:rsidRPr="009A6333">
        <w:rPr>
          <w:rFonts w:asciiTheme="majorHAnsi" w:hAnsiTheme="majorHAnsi"/>
          <w:color w:val="000000"/>
          <w:sz w:val="12"/>
          <w:szCs w:val="16"/>
        </w:rPr>
        <w:t xml:space="preserve"> and there are lingering questions regarding the contractual obligations of pharmaceutical companies involved in the initiative. For instance, it is not clear whether the COVAX contract includes IP-related clauses such as</w:t>
      </w:r>
      <w:hyperlink r:id="rId3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sharing of technological know-how</w:t>
        </w:r>
      </w:hyperlink>
      <w:r w:rsidRPr="009A6333">
        <w:rPr>
          <w:rFonts w:asciiTheme="majorHAnsi" w:hAnsiTheme="majorHAnsi"/>
          <w:color w:val="000000"/>
          <w:sz w:val="12"/>
          <w:szCs w:val="16"/>
        </w:rPr>
        <w:t>.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w:t>
      </w:r>
      <w:hyperlink r:id="rId3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Article 7 of TRIPS</w:t>
        </w:r>
      </w:hyperlink>
      <w:r w:rsidRPr="009A6333">
        <w:rPr>
          <w:rFonts w:asciiTheme="majorHAnsi" w:hAnsiTheme="majorHAnsi"/>
          <w:color w:val="000000"/>
          <w:sz w:val="12"/>
          <w:szCs w:val="16"/>
        </w:rPr>
        <w:t>,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w:t>
      </w:r>
      <w:hyperlink r:id="rId3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my book</w:t>
        </w:r>
      </w:hyperlink>
      <w:r w:rsidRPr="009A6333">
        <w:rPr>
          <w:rFonts w:asciiTheme="majorHAnsi" w:hAnsiTheme="majorHAnsi"/>
          <w:color w:val="000000"/>
          <w:sz w:val="12"/>
          <w:szCs w:val="16"/>
        </w:rPr>
        <w:t>, and as</w:t>
      </w:r>
      <w:hyperlink r:id="rId4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Carmen Gonzalez</w:t>
        </w:r>
      </w:hyperlink>
      <w:r w:rsidRPr="009A6333">
        <w:rPr>
          <w:rFonts w:asciiTheme="majorHAnsi" w:hAnsiTheme="majorHAnsi"/>
          <w:color w:val="000000"/>
          <w:sz w:val="12"/>
          <w:szCs w:val="16"/>
        </w:rPr>
        <w:t xml:space="preserve"> has also shown</w:t>
      </w:r>
      <w:r w:rsidRPr="009A6333">
        <w:rPr>
          <w:rFonts w:asciiTheme="majorHAnsi" w:hAnsiTheme="majorHAnsi"/>
          <w:sz w:val="12"/>
        </w:rPr>
        <w:t xml:space="preserve">, when development objectives are incorporated into international legal instruments and institutions, they become embedded in structures that may constrain their transformative potential and reproduce North-South power imbalances. This is because </w:t>
      </w:r>
      <w:r w:rsidRPr="009A6333">
        <w:rPr>
          <w:rStyle w:val="Emphasis"/>
          <w:highlight w:val="cyan"/>
        </w:rPr>
        <w:t>these development objectives are circumscribed by capitalist imperialist structures, adapted to justify colonial practices and mobilized through racial differences</w:t>
      </w:r>
      <w:r w:rsidRPr="009A6333">
        <w:rPr>
          <w:rFonts w:asciiTheme="majorHAnsi" w:hAnsiTheme="majorHAnsi"/>
          <w:color w:val="000000"/>
          <w:sz w:val="12"/>
          <w:szCs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w:t>
      </w:r>
      <w:r w:rsidRPr="009A6333">
        <w:rPr>
          <w:rFonts w:asciiTheme="majorHAnsi" w:hAnsiTheme="majorHAnsi"/>
          <w:color w:val="000000"/>
          <w:sz w:val="12"/>
          <w:szCs w:val="16"/>
        </w:rPr>
        <w:lastRenderedPageBreak/>
        <w:t xml:space="preserve">the first place. It also makes obvious the ways </w:t>
      </w:r>
      <w:r w:rsidRPr="009A6333">
        <w:rPr>
          <w:rFonts w:asciiTheme="majorHAnsi" w:hAnsiTheme="majorHAnsi"/>
          <w:sz w:val="12"/>
        </w:rPr>
        <w:t>international</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IP law is</w:t>
      </w:r>
      <w:r w:rsidRPr="009A6333">
        <w:rPr>
          <w:rFonts w:asciiTheme="majorHAnsi" w:hAnsiTheme="majorHAnsi"/>
          <w:b/>
          <w:bCs/>
          <w:color w:val="000000"/>
          <w:sz w:val="22"/>
          <w:szCs w:val="22"/>
          <w:u w:val="single"/>
          <w:shd w:val="clear" w:color="auto" w:fill="00FFFF"/>
        </w:rPr>
        <w:t xml:space="preserve"> </w:t>
      </w:r>
      <w:r w:rsidRPr="009A6333">
        <w:rPr>
          <w:rFonts w:asciiTheme="majorHAnsi" w:hAnsiTheme="majorHAnsi"/>
          <w:sz w:val="12"/>
        </w:rPr>
        <w:t>not only</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unsuited to promote structural reform to enable the</w:t>
      </w:r>
      <w:r w:rsidRPr="009A6333">
        <w:rPr>
          <w:rFonts w:asciiTheme="majorHAnsi" w:hAnsiTheme="majorHAnsi"/>
          <w:b/>
          <w:bCs/>
          <w:color w:val="000000"/>
          <w:sz w:val="22"/>
          <w:szCs w:val="22"/>
          <w:u w:val="single"/>
          <w:shd w:val="clear" w:color="auto" w:fill="00FFFF"/>
        </w:rPr>
        <w:t xml:space="preserve"> </w:t>
      </w:r>
      <w:r w:rsidRPr="009A6333">
        <w:rPr>
          <w:sz w:val="12"/>
        </w:rPr>
        <w:t>self-sufficiency</w:t>
      </w:r>
      <w:r w:rsidRPr="009A6333">
        <w:rPr>
          <w:rFonts w:asciiTheme="majorHAnsi" w:hAnsiTheme="majorHAnsi"/>
          <w:sz w:val="12"/>
        </w:rPr>
        <w:t xml:space="preserve"> and </w:t>
      </w:r>
      <w:r w:rsidRPr="009A6333">
        <w:rPr>
          <w:rStyle w:val="Emphasis"/>
          <w:highlight w:val="cyan"/>
        </w:rPr>
        <w:t>self-determination</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of the</w:t>
      </w:r>
      <w:r w:rsidRPr="009A6333">
        <w:rPr>
          <w:rFonts w:asciiTheme="majorHAnsi" w:hAnsiTheme="majorHAnsi"/>
          <w:b/>
          <w:bCs/>
          <w:color w:val="000000"/>
          <w:sz w:val="22"/>
          <w:szCs w:val="22"/>
          <w:u w:val="single"/>
          <w:shd w:val="clear" w:color="auto" w:fill="00FFFF"/>
        </w:rPr>
        <w:t xml:space="preserve"> </w:t>
      </w:r>
      <w:r w:rsidRPr="009A6333">
        <w:rPr>
          <w:rFonts w:asciiTheme="majorHAnsi" w:hAnsiTheme="majorHAnsi"/>
          <w:sz w:val="12"/>
        </w:rPr>
        <w:t>countries in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global south,</w:t>
      </w:r>
      <w:r w:rsidRPr="009A6333">
        <w:rPr>
          <w:rStyle w:val="Emphasis"/>
        </w:rPr>
        <w:t xml:space="preserve"> </w:t>
      </w:r>
      <w:r w:rsidRPr="009A6333">
        <w:rPr>
          <w:rFonts w:asciiTheme="majorHAnsi" w:hAnsiTheme="majorHAnsi"/>
          <w:sz w:val="12"/>
        </w:rPr>
        <w:t>but also produces asymmetries that perpetuate inequalities</w:t>
      </w:r>
      <w:r w:rsidRPr="009A6333">
        <w:rPr>
          <w:rFonts w:asciiTheme="majorHAnsi" w:hAnsiTheme="majorHAnsi"/>
          <w:color w:val="000000"/>
          <w:sz w:val="12"/>
          <w:szCs w:val="16"/>
        </w:rPr>
        <w:t>. What this pandemic makes clear is that the development discourse often touted by developed nations to help countries in the Global South ‘catch up’ is empty when the essential medicines needed to stay alive are deliberately denied and</w:t>
      </w:r>
      <w:hyperlink r:id="rId4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weaponised</w:t>
        </w:r>
      </w:hyperlink>
      <w:r w:rsidRPr="009A6333">
        <w:rPr>
          <w:rFonts w:asciiTheme="majorHAnsi" w:hAnsiTheme="majorHAnsi"/>
          <w:color w:val="000000"/>
          <w:sz w:val="12"/>
          <w:szCs w:val="16"/>
        </w:rPr>
        <w:t xml:space="preserve">. Like the free-market reforms designed to produce ‘development’, IP deployed to incentivise innovation is yet another tool in the service of private profits. As this pandemic has shown, the reality of contemporary capitalism – including the IP regime that underpins it – is </w:t>
      </w:r>
      <w:r w:rsidRPr="009A6333">
        <w:rPr>
          <w:rFonts w:asciiTheme="majorHAnsi" w:hAnsiTheme="majorHAnsi"/>
          <w:sz w:val="12"/>
        </w:rPr>
        <w:t>competition among corporate giants driven by profit and not by human need. Th</w:t>
      </w:r>
      <w:r w:rsidRPr="009A6333">
        <w:rPr>
          <w:rFonts w:asciiTheme="majorHAnsi" w:hAnsiTheme="majorHAnsi"/>
          <w:color w:val="000000"/>
          <w:sz w:val="12"/>
          <w:szCs w:val="16"/>
        </w:rPr>
        <w:t>e needs of the poor weigh much less than the profits of big business and their home states. However, it is not all doom and gloom. Countries such as India, China and Russia have stepped up in the distribution of vaccines or what many call ‘</w:t>
      </w:r>
      <w:hyperlink r:id="rId42" w:history="1">
        <w:r w:rsidRPr="009A6333">
          <w:rPr>
            <w:rStyle w:val="Hyperlink"/>
            <w:rFonts w:asciiTheme="majorHAnsi" w:hAnsiTheme="majorHAnsi"/>
            <w:color w:val="1155CC"/>
            <w:sz w:val="12"/>
            <w:szCs w:val="16"/>
          </w:rPr>
          <w:t>vaccine diplomacy</w:t>
        </w:r>
      </w:hyperlink>
      <w:r w:rsidRPr="009A6333">
        <w:rPr>
          <w:rFonts w:asciiTheme="majorHAnsi" w:hAnsiTheme="majorHAnsi"/>
          <w:color w:val="000000"/>
          <w:sz w:val="12"/>
          <w:szCs w:val="16"/>
        </w:rPr>
        <w:t>.’ Further, Cuba’s vaccine candidate</w:t>
      </w:r>
      <w:hyperlink r:id="rId4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Soberana 02</w:t>
        </w:r>
      </w:hyperlink>
      <w:r w:rsidRPr="009A6333">
        <w:rPr>
          <w:rFonts w:asciiTheme="majorHAnsi" w:hAnsiTheme="majorHAnsi"/>
          <w:color w:val="000000"/>
          <w:sz w:val="12"/>
          <w:szCs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5ED11A8F"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These systems of hierarchies reinforce dependence on developed countries– that’s key to legitimizing structural violence in the Global South</w:t>
      </w:r>
    </w:p>
    <w:p w14:paraId="16F4C1E2"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Sekalala et al 21</w:t>
      </w:r>
      <w:r w:rsidRPr="009A6333">
        <w:rPr>
          <w:rFonts w:asciiTheme="majorHAnsi" w:hAnsiTheme="majorHAnsi"/>
        </w:rPr>
        <w:t xml:space="preserve">(Professor in law school at the university in Warwick. “Decolonizing human rights: how intellectual property laws result in unequal access to the COVID-19 vaccine”, BMJ Global Health, July 2021, </w:t>
      </w:r>
      <w:hyperlink r:id="rId44" w:history="1">
        <w:r w:rsidRPr="009A6333">
          <w:rPr>
            <w:rFonts w:asciiTheme="majorHAnsi" w:hAnsiTheme="majorHAnsi"/>
          </w:rPr>
          <w:t xml:space="preserve"> https://www.ncbi.nlm.nih.gov/pmc/articles/PMC8277484//</w:t>
        </w:r>
      </w:hyperlink>
      <w:r w:rsidRPr="009A6333">
        <w:rPr>
          <w:rFonts w:asciiTheme="majorHAnsi" w:hAnsiTheme="majorHAnsi"/>
        </w:rPr>
        <w:t>)</w:t>
      </w:r>
    </w:p>
    <w:p w14:paraId="46BEBE16" w14:textId="77777777" w:rsidR="006667E6" w:rsidRPr="009A6333" w:rsidRDefault="006667E6" w:rsidP="006667E6">
      <w:pPr>
        <w:spacing w:line="240" w:lineRule="auto"/>
        <w:rPr>
          <w:rFonts w:asciiTheme="majorHAnsi" w:hAnsiTheme="majorHAnsi"/>
        </w:rPr>
      </w:pPr>
    </w:p>
    <w:p w14:paraId="1E8F3AAB" w14:textId="77777777" w:rsidR="006667E6" w:rsidRPr="009A6333" w:rsidRDefault="006667E6" w:rsidP="006667E6">
      <w:pPr>
        <w:spacing w:line="240" w:lineRule="auto"/>
        <w:rPr>
          <w:rFonts w:asciiTheme="majorHAnsi" w:hAnsiTheme="majorHAnsi"/>
          <w:sz w:val="14"/>
        </w:rPr>
      </w:pPr>
      <w:r w:rsidRPr="009A6333">
        <w:rPr>
          <w:rFonts w:asciiTheme="majorHAnsi" w:hAnsiTheme="majorHAnsi"/>
          <w:sz w:val="14"/>
        </w:rPr>
        <w:t>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using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45" w:anchor="ref-27" w:history="1">
        <w:r w:rsidRPr="009A6333">
          <w:rPr>
            <w:rFonts w:asciiTheme="majorHAnsi" w:hAnsiTheme="majorHAnsi"/>
            <w:sz w:val="14"/>
          </w:rPr>
          <w:t>27</w:t>
        </w:r>
      </w:hyperlink>
      <w:r w:rsidRPr="009A6333">
        <w:rPr>
          <w:rFonts w:asciiTheme="majorHAnsi" w:hAnsiTheme="majorHAnsi"/>
          <w:sz w:val="14"/>
        </w:rPr>
        <w:t xml:space="preserve">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w:t>
      </w:r>
      <w:hyperlink r:id="rId46" w:anchor="ref-28" w:history="1">
        <w:r w:rsidRPr="009A6333">
          <w:rPr>
            <w:rFonts w:asciiTheme="majorHAnsi" w:hAnsiTheme="majorHAnsi"/>
            <w:sz w:val="14"/>
          </w:rPr>
          <w:t>28</w:t>
        </w:r>
      </w:hyperlink>
      <w:r w:rsidRPr="009A6333">
        <w:rPr>
          <w:rFonts w:asciiTheme="majorHAnsi" w:hAnsiTheme="majorHAnsi"/>
          <w:sz w:val="14"/>
        </w:rPr>
        <w:t xml:space="preserve"> The current COVID-19 crisis has brought this into sharp focus, with projections that the global public sector had spent at least €93 billion on the development of COVID-19 vaccines and therapeutics—€85.6 billion of this on vaccines.</w:t>
      </w:r>
      <w:hyperlink r:id="rId47" w:anchor="ref-29" w:history="1">
        <w:r w:rsidRPr="009A6333">
          <w:rPr>
            <w:rFonts w:asciiTheme="majorHAnsi" w:hAnsiTheme="majorHAnsi"/>
            <w:sz w:val="14"/>
          </w:rPr>
          <w:t>29</w:t>
        </w:r>
      </w:hyperlink>
      <w:r w:rsidRPr="009A6333">
        <w:rPr>
          <w:rFonts w:asciiTheme="majorHAnsi" w:hAnsiTheme="majorHAnsi"/>
          <w:sz w:val="14"/>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48" w:anchor="ref-30" w:history="1">
        <w:r w:rsidRPr="009A6333">
          <w:rPr>
            <w:rFonts w:asciiTheme="majorHAnsi" w:hAnsiTheme="majorHAnsi"/>
            <w:sz w:val="14"/>
          </w:rPr>
          <w:t>30</w:t>
        </w:r>
      </w:hyperlink>
      <w:r w:rsidRPr="009A6333">
        <w:rPr>
          <w:rFonts w:asciiTheme="majorHAnsi" w:hAnsiTheme="majorHAnsi"/>
          <w:sz w:val="14"/>
        </w:rPr>
        <w:t xml:space="preserve"> In so doing, </w:t>
      </w:r>
      <w:r w:rsidRPr="009A6333">
        <w:rPr>
          <w:rStyle w:val="Emphasis"/>
          <w:rFonts w:asciiTheme="majorHAnsi" w:hAnsiTheme="majorHAnsi"/>
          <w:highlight w:val="cyan"/>
        </w:rPr>
        <w:t xml:space="preserve">IP law </w:t>
      </w:r>
      <w:r w:rsidRPr="009A6333">
        <w:rPr>
          <w:rFonts w:asciiTheme="majorHAnsi" w:hAnsiTheme="majorHAnsi"/>
          <w:sz w:val="14"/>
        </w:rPr>
        <w:t xml:space="preserve">commodifies medicines that are essential to human survival and well-being, and </w:t>
      </w:r>
      <w:r w:rsidRPr="009A6333">
        <w:rPr>
          <w:rStyle w:val="Emphasis"/>
          <w:rFonts w:asciiTheme="majorHAnsi" w:hAnsiTheme="majorHAnsi"/>
          <w:highlight w:val="cyan"/>
        </w:rPr>
        <w:t>sacrifices the lives and health of the poor and otherwise marginalised on the altar of corporate profitability</w:t>
      </w:r>
      <w:r w:rsidRPr="009A6333">
        <w:rPr>
          <w:rFonts w:asciiTheme="majorHAnsi" w:hAnsiTheme="majorHAnsi"/>
          <w:sz w:val="14"/>
        </w:rPr>
        <w:t>.</w:t>
      </w:r>
      <w:hyperlink r:id="rId49" w:anchor="ref-31" w:history="1">
        <w:r w:rsidRPr="009A6333">
          <w:rPr>
            <w:rFonts w:asciiTheme="majorHAnsi" w:hAnsiTheme="majorHAnsi"/>
            <w:sz w:val="14"/>
          </w:rPr>
          <w:t>31</w:t>
        </w:r>
      </w:hyperlink>
      <w:r w:rsidRPr="009A6333">
        <w:rPr>
          <w:rFonts w:asciiTheme="majorHAnsi" w:hAnsiTheme="majorHAnsi"/>
          <w:sz w:val="14"/>
        </w:rPr>
        <w:t xml:space="preserve"> Common interpretations and understandings of the international IP system are that healthcare goods and services derive their value from their tradability.</w:t>
      </w:r>
      <w:hyperlink r:id="rId50" w:anchor="ref-14" w:history="1">
        <w:r w:rsidRPr="009A6333">
          <w:rPr>
            <w:rFonts w:asciiTheme="majorHAnsi" w:hAnsiTheme="majorHAnsi"/>
            <w:sz w:val="14"/>
          </w:rPr>
          <w:t>14</w:t>
        </w:r>
      </w:hyperlink>
      <w:r w:rsidRPr="009A6333">
        <w:rPr>
          <w:rFonts w:asciiTheme="majorHAnsi" w:hAnsiTheme="majorHAnsi"/>
          <w:sz w:val="14"/>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1" w:anchor="ref-14" w:history="1">
        <w:r w:rsidRPr="009A6333">
          <w:rPr>
            <w:rFonts w:asciiTheme="majorHAnsi" w:hAnsiTheme="majorHAnsi"/>
            <w:sz w:val="14"/>
          </w:rPr>
          <w:t>14 32</w:t>
        </w:r>
      </w:hyperlink>
      <w:r w:rsidRPr="009A6333">
        <w:rPr>
          <w:rFonts w:asciiTheme="majorHAnsi" w:hAnsiTheme="majorHAnsi"/>
          <w:sz w:val="14"/>
        </w:rPr>
        <w:t xml:space="preserve"> However, many, including critical Global South scholars, have questioned the prioritisation of property rights (including IP rights) over other rights (especially the rights to health, life and equal benefit from scientific progress) in a manner that is inconsistent with international human rights law.</w:t>
      </w:r>
      <w:hyperlink r:id="rId52" w:anchor="ref-31" w:history="1">
        <w:r w:rsidRPr="009A6333">
          <w:rPr>
            <w:rFonts w:asciiTheme="majorHAnsi" w:hAnsiTheme="majorHAnsi"/>
            <w:sz w:val="14"/>
          </w:rPr>
          <w:t>31</w:t>
        </w:r>
      </w:hyperlink>
      <w:r w:rsidRPr="009A6333">
        <w:rPr>
          <w:rFonts w:asciiTheme="majorHAnsi" w:hAnsiTheme="majorHAnsi"/>
          <w:sz w:val="14"/>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galvanised states within the World Trade Organization (WTO) into agreeing to the Doha Declaration on TRIPS and Public Health.</w:t>
      </w:r>
      <w:hyperlink r:id="rId53" w:anchor="ref-33" w:history="1">
        <w:r w:rsidRPr="009A6333">
          <w:rPr>
            <w:rFonts w:asciiTheme="majorHAnsi" w:hAnsiTheme="majorHAnsi"/>
            <w:sz w:val="14"/>
          </w:rPr>
          <w:t>33</w:t>
        </w:r>
      </w:hyperlink>
      <w:r w:rsidRPr="009A6333">
        <w:rPr>
          <w:rFonts w:asciiTheme="majorHAnsi" w:hAnsiTheme="majorHAnsi"/>
          <w:sz w:val="14"/>
        </w:rPr>
        <w:t xml:space="preserve"> This WTO Declaration recognises human rights and allows states to use all of the ‘flexibilities’ within the TRIPS regime to protect public health, acknowledging the need for access to medicines in a public health emergency.</w:t>
      </w:r>
      <w:hyperlink r:id="rId54" w:anchor="ref-34" w:history="1">
        <w:r w:rsidRPr="009A6333">
          <w:rPr>
            <w:rFonts w:asciiTheme="majorHAnsi" w:hAnsiTheme="majorHAnsi"/>
            <w:sz w:val="14"/>
          </w:rPr>
          <w:t>34</w:t>
        </w:r>
      </w:hyperlink>
      <w:r w:rsidRPr="009A6333">
        <w:rPr>
          <w:rFonts w:asciiTheme="majorHAnsi" w:hAnsiTheme="majorHAnsi"/>
          <w:sz w:val="14"/>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r w:rsidRPr="009A6333">
        <w:rPr>
          <w:rStyle w:val="Emphasis"/>
          <w:rFonts w:asciiTheme="majorHAnsi" w:hAnsiTheme="majorHAnsi"/>
          <w:highlight w:val="cyan"/>
        </w:rPr>
        <w:t>Rather than allowing for equitable vaccine access</w:t>
      </w:r>
      <w:r w:rsidRPr="009A6333">
        <w:rPr>
          <w:rFonts w:asciiTheme="majorHAnsi" w:hAnsiTheme="majorHAnsi"/>
          <w:sz w:val="14"/>
        </w:rPr>
        <w:t xml:space="preserve"> as a human right for all people everywhere, </w:t>
      </w:r>
      <w:r w:rsidRPr="009A6333">
        <w:rPr>
          <w:rStyle w:val="Emphasis"/>
          <w:rFonts w:asciiTheme="majorHAnsi" w:hAnsiTheme="majorHAnsi"/>
          <w:highlight w:val="cyan"/>
        </w:rPr>
        <w:t xml:space="preserve">states </w:t>
      </w:r>
      <w:r w:rsidRPr="009A6333">
        <w:rPr>
          <w:rFonts w:asciiTheme="majorHAnsi" w:hAnsiTheme="majorHAnsi"/>
          <w:sz w:val="14"/>
        </w:rPr>
        <w:t>have instead</w:t>
      </w:r>
      <w:r w:rsidRPr="009A6333">
        <w:rPr>
          <w:rStyle w:val="Emphasis"/>
          <w:rFonts w:asciiTheme="majorHAnsi" w:hAnsiTheme="majorHAnsi"/>
          <w:highlight w:val="cyan"/>
        </w:rPr>
        <w:t xml:space="preserve"> turned to a charitable donation and market purchase scheme</w:t>
      </w:r>
      <w:r w:rsidRPr="009A6333">
        <w:rPr>
          <w:rFonts w:asciiTheme="majorHAnsi" w:hAnsiTheme="majorHAnsi"/>
          <w:sz w:val="14"/>
        </w:rPr>
        <w:t xml:space="preserve"> through the COVAX initiative</w:t>
      </w:r>
      <w:r w:rsidRPr="009A6333">
        <w:rPr>
          <w:rStyle w:val="Emphasis"/>
          <w:rFonts w:asciiTheme="majorHAnsi" w:hAnsiTheme="majorHAnsi"/>
          <w:highlight w:val="cyan"/>
        </w:rPr>
        <w:t xml:space="preserve">. This </w:t>
      </w:r>
      <w:r w:rsidRPr="009A6333">
        <w:rPr>
          <w:rFonts w:asciiTheme="majorHAnsi" w:hAnsiTheme="majorHAnsi"/>
          <w:sz w:val="14"/>
        </w:rPr>
        <w:t xml:space="preserve">type of model, which focuses on charity and not rights, </w:t>
      </w:r>
      <w:r w:rsidRPr="009A6333">
        <w:rPr>
          <w:rStyle w:val="Emphasis"/>
          <w:rFonts w:asciiTheme="majorHAnsi" w:hAnsiTheme="majorHAnsi"/>
          <w:highlight w:val="cyan"/>
        </w:rPr>
        <w:t>is consistent with exactly the kind of understandings</w:t>
      </w:r>
      <w:r w:rsidRPr="009A6333">
        <w:rPr>
          <w:rFonts w:asciiTheme="majorHAnsi" w:hAnsiTheme="majorHAnsi"/>
          <w:sz w:val="14"/>
        </w:rPr>
        <w:t xml:space="preserve"> of human rights and public health </w:t>
      </w:r>
      <w:r w:rsidRPr="009A6333">
        <w:rPr>
          <w:rStyle w:val="Emphasis"/>
          <w:rFonts w:asciiTheme="majorHAnsi" w:hAnsiTheme="majorHAnsi"/>
          <w:highlight w:val="cyan"/>
        </w:rPr>
        <w:t>that are in need of decolonisation</w:t>
      </w:r>
      <w:r w:rsidRPr="009A6333">
        <w:rPr>
          <w:rFonts w:asciiTheme="majorHAnsi" w:hAnsiTheme="majorHAnsi"/>
          <w:sz w:val="14"/>
        </w:rPr>
        <w:t>. While there have been public consensus statements issued by the Human Rights Council, in which states have agreed that all states have the right to access vaccines and the right to use TRIPS flexibilities, this statement reflects a disappointing failure to acknowledge any corresponding state obligations to employ such flexibilities.</w:t>
      </w:r>
      <w:hyperlink r:id="rId55" w:anchor="ref-35" w:history="1">
        <w:r w:rsidRPr="009A6333">
          <w:rPr>
            <w:rFonts w:asciiTheme="majorHAnsi" w:hAnsiTheme="majorHAnsi"/>
            <w:sz w:val="14"/>
          </w:rPr>
          <w:t>35</w:t>
        </w:r>
      </w:hyperlink>
      <w:r w:rsidRPr="009A6333">
        <w:rPr>
          <w:rFonts w:asciiTheme="majorHAnsi" w:hAnsiTheme="majorHAnsi"/>
          <w:sz w:val="14"/>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Although countries from the Global South have the option of engaging TRIPS flexibilities in the absence of a general waiver, they often do not do so because the process of using these flexibilities is often stacked against them, reproducing neocolonial dynamics. For instance, TRIPS allows states with limited manufacturing capacity to waive a patent for a limited duration so as to import essential medicines through a compulsory licence. However, in practice, this process is lengthy and complex, as it relies on ensuring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the </w:t>
      </w:r>
      <w:r w:rsidRPr="009A6333">
        <w:rPr>
          <w:rFonts w:asciiTheme="majorHAnsi" w:hAnsiTheme="majorHAnsi"/>
          <w:sz w:val="14"/>
        </w:rPr>
        <w:lastRenderedPageBreak/>
        <w:t>manufacturer Apotex felt that the process was too cumbersome to use again.</w:t>
      </w:r>
      <w:hyperlink r:id="rId56" w:anchor="ref-36" w:history="1">
        <w:r w:rsidRPr="009A6333">
          <w:rPr>
            <w:rFonts w:asciiTheme="majorHAnsi" w:hAnsiTheme="majorHAnsi"/>
            <w:sz w:val="14"/>
          </w:rPr>
          <w:t>36</w:t>
        </w:r>
      </w:hyperlink>
      <w:r w:rsidRPr="009A6333">
        <w:rPr>
          <w:rFonts w:asciiTheme="majorHAnsi" w:hAnsiTheme="majorHAnsi"/>
          <w:sz w:val="14"/>
        </w:rPr>
        <w:t xml:space="preserve"> This complexity has been heightened during the COVID-19 crisis due to the speed at which vaccines were manufactured, which has created a lack of transparency around the patent process.</w:t>
      </w:r>
      <w:hyperlink r:id="rId57" w:anchor="ref-37" w:history="1">
        <w:r w:rsidRPr="009A6333">
          <w:rPr>
            <w:rFonts w:asciiTheme="majorHAnsi" w:hAnsiTheme="majorHAnsi"/>
            <w:sz w:val="14"/>
          </w:rPr>
          <w:t>37</w:t>
        </w:r>
      </w:hyperlink>
      <w:r w:rsidRPr="009A6333">
        <w:rPr>
          <w:rFonts w:asciiTheme="majorHAnsi" w:hAnsiTheme="majorHAnsi"/>
          <w:sz w:val="14"/>
        </w:rPr>
        <w:t xml:space="preserve">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w:t>
      </w:r>
      <w:hyperlink r:id="rId58" w:anchor="ref-38" w:history="1">
        <w:r w:rsidRPr="009A6333">
          <w:rPr>
            <w:rFonts w:asciiTheme="majorHAnsi" w:hAnsiTheme="majorHAnsi"/>
            <w:sz w:val="14"/>
          </w:rPr>
          <w:t>38</w:t>
        </w:r>
      </w:hyperlink>
      <w:r w:rsidRPr="009A6333">
        <w:rPr>
          <w:rFonts w:asciiTheme="majorHAnsi" w:hAnsiTheme="majorHAnsi"/>
          <w:sz w:val="14"/>
        </w:rPr>
        <w:t xml:space="preserve"> Additionally, many countries that have manufacturing capacity, such as those in the EU, have not sought to support countries in the Global South that want to use these flexibilities. In sum, cumbersome rules, political and economic pressures and a lack of transparency conspire to enable the Intellectual Property Regime (IPR) system to sustain and deepen global health inequities.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 The IP system appears to have pushed countries in the Global South that may prefer not to be dependent on the charitable model of the COVAX scheme to join high-income countries in engaging directly with manufacturers to purchase COVID-19 vaccines. This has included African countries, despite the African Union’s criticism of the inequities resulting from IP law protections. This process has reproduced colonially entrenched power dynamics, in which poorer countries lack the bargaining power to obtain competitive rates and, consequently, typically end up paying far more than the wealthier, developed countries. More broadly, countries in the Global South are pressured into participating in global systems of trade that result in the exploitation of their own populations by unjust global economic systems and IP laws.</w:t>
      </w:r>
      <w:hyperlink r:id="rId59" w:anchor="ref-39" w:history="1">
        <w:r w:rsidRPr="009A6333">
          <w:rPr>
            <w:rFonts w:asciiTheme="majorHAnsi" w:hAnsiTheme="majorHAnsi"/>
            <w:sz w:val="14"/>
          </w:rPr>
          <w:t>39</w:t>
        </w:r>
      </w:hyperlink>
      <w:r w:rsidRPr="009A6333">
        <w:rPr>
          <w:rFonts w:asciiTheme="majorHAnsi" w:hAnsiTheme="majorHAnsi"/>
          <w:sz w:val="14"/>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60" w:anchor="ref-40" w:history="1">
        <w:r w:rsidRPr="009A6333">
          <w:rPr>
            <w:rFonts w:asciiTheme="majorHAnsi" w:hAnsiTheme="majorHAnsi"/>
            <w:sz w:val="14"/>
          </w:rPr>
          <w:t>40</w:t>
        </w:r>
      </w:hyperlink>
      <w:r w:rsidRPr="009A6333">
        <w:rPr>
          <w:rFonts w:asciiTheme="majorHAnsi" w:hAnsiTheme="majorHAnsi"/>
          <w:sz w:val="14"/>
        </w:rPr>
        <w:t xml:space="preserve"> These programmes may increase debt and undermine development in ways that limit the realisation of the right to health.</w:t>
      </w:r>
      <w:hyperlink r:id="rId61" w:anchor="ref-41" w:history="1">
        <w:r w:rsidRPr="009A6333">
          <w:rPr>
            <w:rFonts w:asciiTheme="majorHAnsi" w:hAnsiTheme="majorHAnsi"/>
            <w:sz w:val="14"/>
          </w:rPr>
          <w:t>41</w:t>
        </w:r>
      </w:hyperlink>
      <w:r w:rsidRPr="009A6333">
        <w:rPr>
          <w:rFonts w:asciiTheme="majorHAnsi" w:hAnsiTheme="majorHAnsi"/>
          <w:sz w:val="14"/>
        </w:rPr>
        <w:t xml:space="preserve"> The World Bank has set aside US$12 billion and has already disbursed loans of US$500 million for vaccines in low-income and middle-income nations;</w:t>
      </w:r>
      <w:hyperlink r:id="rId62" w:anchor="ref-42" w:history="1">
        <w:r w:rsidRPr="009A6333">
          <w:rPr>
            <w:rFonts w:asciiTheme="majorHAnsi" w:hAnsiTheme="majorHAnsi"/>
            <w:sz w:val="14"/>
          </w:rPr>
          <w:t>42</w:t>
        </w:r>
      </w:hyperlink>
      <w:r w:rsidRPr="009A6333">
        <w:rPr>
          <w:rFonts w:asciiTheme="majorHAnsi" w:hAnsiTheme="majorHAnsi"/>
          <w:sz w:val="14"/>
        </w:rPr>
        <w:t xml:space="preserve"> poorer nations, instead of servicing already depleted health systems, are forced to divert additional funds to servicing debt.</w:t>
      </w:r>
    </w:p>
    <w:p w14:paraId="77CA8271" w14:textId="77777777" w:rsidR="006667E6" w:rsidRPr="009A6333" w:rsidRDefault="006667E6" w:rsidP="006667E6">
      <w:pPr>
        <w:spacing w:line="240" w:lineRule="auto"/>
        <w:rPr>
          <w:rFonts w:asciiTheme="majorHAnsi" w:hAnsiTheme="majorHAnsi"/>
        </w:rPr>
      </w:pPr>
    </w:p>
    <w:p w14:paraId="2EFB1E77" w14:textId="77777777" w:rsidR="006667E6" w:rsidRPr="009A6333" w:rsidRDefault="006667E6" w:rsidP="006667E6">
      <w:pPr>
        <w:pStyle w:val="Heading4"/>
        <w:rPr>
          <w:rFonts w:asciiTheme="majorHAnsi" w:hAnsiTheme="majorHAnsi"/>
        </w:rPr>
      </w:pPr>
      <w:r w:rsidRPr="009A6333">
        <w:rPr>
          <w:rFonts w:asciiTheme="majorHAnsi" w:hAnsiTheme="majorHAnsi"/>
        </w:rPr>
        <w:t>Any approach that doesn’t reject these structures legitimizes them, new understandings are key</w:t>
      </w:r>
    </w:p>
    <w:p w14:paraId="72CC86FB" w14:textId="77777777" w:rsidR="006667E6" w:rsidRPr="009A6333" w:rsidRDefault="006667E6" w:rsidP="006667E6">
      <w:pPr>
        <w:spacing w:line="240" w:lineRule="auto"/>
        <w:rPr>
          <w:rStyle w:val="Style13ptBold"/>
          <w:rFonts w:asciiTheme="majorHAnsi" w:hAnsiTheme="majorHAnsi"/>
          <w:b w:val="0"/>
        </w:rPr>
      </w:pPr>
      <w:r w:rsidRPr="009A6333">
        <w:rPr>
          <w:rStyle w:val="Style13ptBold"/>
          <w:rFonts w:asciiTheme="majorHAnsi" w:hAnsiTheme="majorHAnsi"/>
        </w:rPr>
        <w:t xml:space="preserve">Waitzkin &amp; Jasso-Aguilar 15 </w:t>
      </w:r>
      <w:r w:rsidRPr="009A6333">
        <w:rPr>
          <w:rStyle w:val="Style13ptBold"/>
          <w:rFonts w:asciiTheme="majorHAnsi" w:hAnsi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63" w:history="1">
        <w:r w:rsidRPr="009A6333">
          <w:rPr>
            <w:rFonts w:asciiTheme="majorHAnsi" w:hAnsiTheme="majorHAnsi"/>
            <w:sz w:val="20"/>
            <w:szCs w:val="20"/>
          </w:rPr>
          <w:t>http://monthlyreview.org/2015/07/01/imperialisms-health-component/</w:t>
        </w:r>
      </w:hyperlink>
      <w:r w:rsidRPr="009A6333">
        <w:rPr>
          <w:rStyle w:val="Style13ptBold"/>
          <w:rFonts w:asciiTheme="majorHAnsi" w:hAnsiTheme="majorHAnsi"/>
          <w:sz w:val="20"/>
          <w:szCs w:val="20"/>
        </w:rPr>
        <w:t xml:space="preserve">) // IS </w:t>
      </w:r>
    </w:p>
    <w:p w14:paraId="2B633D87"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 xml:space="preserve">The Report emphasized its central theme at the beginning: “Improving the health and longevity of the poor is, in one sense, an end in itself, a fundamental goal of economic development. But it is also a means to achieving the other development goals relating to poverty reduction.”26 Therefore the goal of improving health conditions of the poor became a key element of economic development strategies. From this viewpoint, reducing the burden of the endemic infections that plagued the poorest countries—AIDS, tuberculosis, and malaria—would increase workforce productivity and facilitate investment. </w:t>
      </w:r>
      <w:r w:rsidRPr="009A6333">
        <w:rPr>
          <w:rStyle w:val="Emphasis"/>
          <w:rFonts w:asciiTheme="majorHAnsi" w:hAnsiTheme="majorHAnsi"/>
          <w:highlight w:val="cyan"/>
        </w:rPr>
        <w:t>A policy emphasis on “investing in health</w:t>
      </w:r>
      <w:r w:rsidRPr="009A6333">
        <w:rPr>
          <w:rFonts w:asciiTheme="majorHAnsi" w:hAnsiTheme="majorHAnsi"/>
          <w:sz w:val="16"/>
        </w:rPr>
        <w:t xml:space="preserve">” (the Report‘s subtitle) echoed the influential and controversial World Development Report, Investing in Health, published in 1993 by the World Bank.27 The terminology of the title </w:t>
      </w:r>
      <w:r w:rsidRPr="009A6333">
        <w:rPr>
          <w:rStyle w:val="Emphasis"/>
          <w:rFonts w:asciiTheme="majorHAnsi" w:hAnsiTheme="majorHAnsi"/>
          <w:highlight w:val="cyan"/>
        </w:rPr>
        <w:t>conveyed a double meaning—investing in health to improve health and productivity; and investing capital as a route to private profit in the health sector.</w:t>
      </w:r>
      <w:r w:rsidRPr="009A6333">
        <w:rPr>
          <w:rFonts w:asciiTheme="majorHAnsi" w:hAnsiTheme="majorHAnsi"/>
          <w:sz w:val="16"/>
        </w:rPr>
        <w:t xml:space="preserve"> 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The Ebola epidemic epitomizes the failures of WHO’s leadership and the vertically oriented policies of the past. From its underfunded circumstances and dependency on the World Bank and Gates Foundation, WHO mounted a delayed and hopelessly inadequate response to the epidemic. As usual, a race for the magic bullet emerged, with predictable financial bonanzas for the pharmaceutical industry. But because no effective vaccine or treatment of Ebola yet exists, an infrastructure of clinics and hospitals must provide supportive services like hydration and blood products, as well as educational efforts and simple supplies such as adequate gloves and materials to block transmission of the virus. Such an infrastructure, nonexistent in West Africa largely due to failure of past public health policies, would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 But that age is ending. Conditions during the twenty-first century have changed to such an extent that a vision of a world without imperialism has become part of an imaginable future. In struggles throughout the world, especially in Latin America, a new consciousness rejects the inevitability of imperial power. This new consciousness also fosters a vision of medicine and public health constructed around principles of justice, not capital accumulation. 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193C1EB7" w14:textId="77777777" w:rsidR="006667E6" w:rsidRPr="009A6333" w:rsidRDefault="006667E6" w:rsidP="006667E6">
      <w:pPr>
        <w:pStyle w:val="Heading4"/>
        <w:rPr>
          <w:rFonts w:asciiTheme="majorHAnsi" w:hAnsiTheme="majorHAnsi"/>
        </w:rPr>
      </w:pPr>
      <w:r w:rsidRPr="009A6333">
        <w:rPr>
          <w:rFonts w:asciiTheme="majorHAnsi" w:hAnsiTheme="majorHAnsi"/>
        </w:rPr>
        <w:lastRenderedPageBreak/>
        <w:t>Thus the plan: The member nations of the World Trade Organization ought to eliminate enforcement of patent protections for medicines in every nation except the United States, the United Kingdom, Belgium, The Netherlands, Germany, Switzerland, Italy, France, Spain, China, Japan</w:t>
      </w:r>
    </w:p>
    <w:p w14:paraId="32730E93" w14:textId="77777777" w:rsidR="006667E6" w:rsidRPr="009A6333" w:rsidRDefault="006667E6" w:rsidP="006667E6">
      <w:pPr>
        <w:pStyle w:val="Heading2"/>
        <w:spacing w:line="240" w:lineRule="auto"/>
        <w:rPr>
          <w:rFonts w:asciiTheme="majorHAnsi" w:hAnsiTheme="majorHAnsi"/>
        </w:rPr>
      </w:pPr>
      <w:r w:rsidRPr="009A6333">
        <w:rPr>
          <w:rFonts w:asciiTheme="majorHAnsi" w:hAnsiTheme="majorHAnsi"/>
        </w:rPr>
        <w:lastRenderedPageBreak/>
        <w:t>Advantage One is Access</w:t>
      </w:r>
    </w:p>
    <w:p w14:paraId="0302EACF"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 removal of patents would give people better access to some of the same privileges as western countries and reduce the effects of neocolonialism</w:t>
      </w:r>
    </w:p>
    <w:p w14:paraId="21F6ACAA"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Oxfam 21</w:t>
      </w:r>
      <w:r w:rsidRPr="009A6333">
        <w:rPr>
          <w:rFonts w:asciiTheme="majorHAnsi" w:hAnsiTheme="majorHAnsi"/>
        </w:rPr>
        <w:t>, Organization working to end the injustice of poverty. Intellectual property and access to medicine. Oxfam.com, Summer 2021 &lt; https://www.oxfamamerica.org/explore/issues/economic-well-being/intellectual-property-and-access-to-medicine/&gt; KK</w:t>
      </w:r>
    </w:p>
    <w:p w14:paraId="0F4AC8B6"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 High levels of IP protection in developing countries exacerbate, rather than help solve, the problem of access to affordable medicines. Extensive patent</w:t>
      </w:r>
      <w:r w:rsidRPr="009A6333">
        <w:rPr>
          <w:rStyle w:val="Emphasis"/>
          <w:rFonts w:asciiTheme="majorHAnsi" w:hAnsiTheme="majorHAnsi"/>
          <w:highlight w:val="cyan"/>
        </w:rPr>
        <w:t xml:space="preserve"> protection for new medicines delays the onset of generic competition</w:t>
      </w:r>
      <w:r w:rsidRPr="009A6333">
        <w:rPr>
          <w:rFonts w:asciiTheme="majorHAnsi" w:hAnsiTheme="majorHAnsi"/>
          <w:sz w:val="16"/>
        </w:rPr>
        <w:t>. And because</w:t>
      </w:r>
      <w:r w:rsidRPr="009A6333">
        <w:rPr>
          <w:rStyle w:val="Emphasis"/>
          <w:rFonts w:asciiTheme="majorHAnsi" w:hAnsiTheme="majorHAnsi"/>
          <w:highlight w:val="cyan"/>
        </w:rPr>
        <w:t xml:space="preserve"> generic competition is the only proven method of reducing medicine prices in a sustainable way, such high levels of IP protection are extremely damaging to public health outcomes</w:t>
      </w:r>
      <w:r w:rsidRPr="009A6333">
        <w:rPr>
          <w:rFonts w:asciiTheme="majorHAnsi" w:hAnsiTheme="majorHAnsi"/>
          <w:sz w:val="16"/>
        </w:rPr>
        <w:t>.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w:t>
      </w:r>
      <w:r w:rsidRPr="009A6333">
        <w:rPr>
          <w:rStyle w:val="Emphasis"/>
          <w:rFonts w:asciiTheme="majorHAnsi" w:hAnsiTheme="majorHAnsi"/>
          <w:highlight w:val="cyan"/>
        </w:rPr>
        <w:t>. Higher treatment costs are devastating to poor people, and they undermine the sustainability of public health programs</w:t>
      </w:r>
      <w:r w:rsidRPr="009A6333">
        <w:rPr>
          <w:rFonts w:asciiTheme="majorHAnsi" w:hAnsiTheme="majorHAnsi"/>
          <w:sz w:val="16"/>
        </w:rPr>
        <w:t xml:space="preserve">—particularly in low- and middle-income countries, where public finance for health care is limited and most patients pay for medicines out of pocket.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64" w:history="1">
        <w:r w:rsidRPr="009A6333">
          <w:rPr>
            <w:rFonts w:asciiTheme="majorHAnsi" w:hAnsiTheme="majorHAnsi"/>
            <w:sz w:val="16"/>
          </w:rPr>
          <w:t>Data exclusivity</w:t>
        </w:r>
      </w:hyperlink>
      <w:r w:rsidRPr="009A6333">
        <w:rPr>
          <w:rFonts w:asciiTheme="majorHAnsi" w:hAnsiTheme="majorHAnsi"/>
          <w:sz w:val="16"/>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A 2010 study by a Peruvian government entity (the Director General of Medicines, Supply and Drugs, or DIGEMID) revealed this stark reality: the monthly cost of one key patented medicine needed to treat head and neck cancer is equivalent to 880 times the daily minimum wage in Peru, an amount that would take a worker more than two years to earn, without a single day off. The TPP would not only undermine the efforts of other countries to protect public health, but would also undermine US efforts to improve access to health care around the world. Thanks </w:t>
      </w:r>
      <w:r w:rsidRPr="009A6333">
        <w:rPr>
          <w:rFonts w:asciiTheme="majorHAnsi" w:hAnsiTheme="majorHAnsi"/>
          <w:sz w:val="16"/>
        </w:rPr>
        <w:lastRenderedPageBreak/>
        <w:t>to the cost savings from use of generics, PEPFAR (the President’s Emergency Plan for AIDS Relief) has successfully initiated treatment for more than three million people worldwide, and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companies, but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43029528" w14:textId="77777777" w:rsidR="006667E6" w:rsidRPr="009A6333" w:rsidRDefault="006667E6" w:rsidP="006667E6">
      <w:pPr>
        <w:pStyle w:val="Heading4"/>
        <w:rPr>
          <w:rFonts w:asciiTheme="majorHAnsi" w:hAnsiTheme="majorHAnsi"/>
        </w:rPr>
      </w:pPr>
      <w:r w:rsidRPr="009A6333">
        <w:rPr>
          <w:rFonts w:asciiTheme="majorHAnsi" w:hAnsiTheme="majorHAnsi"/>
        </w:rPr>
        <w:t>Studies prove- Relaxing patents means reduced prices</w:t>
      </w:r>
    </w:p>
    <w:p w14:paraId="5520EB5C"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Crook 05</w:t>
      </w:r>
      <w:r w:rsidRPr="009A6333">
        <w:rPr>
          <w:rFonts w:asciiTheme="majorHAnsi" w:hAnsiTheme="majorHAnsi"/>
          <w:b/>
          <w:bCs/>
        </w:rPr>
        <w:t xml:space="preserve"> </w:t>
      </w:r>
      <w:r w:rsidRPr="009A6333">
        <w:rPr>
          <w:rFonts w:asciiTheme="majorHAnsi" w:hAnsiTheme="majorHAnsi"/>
        </w:rPr>
        <w:t xml:space="preserve">[Jamie Crook- director of litigation for the Center for Gender and Refugee Studies, 2005, “Balancing Intellectual Property Protection with the Human Right to Health,” </w:t>
      </w:r>
      <w:r w:rsidRPr="009A6333">
        <w:rPr>
          <w:rFonts w:asciiTheme="majorHAnsi" w:hAnsiTheme="majorHAnsi"/>
          <w:i/>
          <w:iCs/>
        </w:rPr>
        <w:t>Berkeley Journal of International Law 23</w:t>
      </w:r>
      <w:r w:rsidRPr="009A6333">
        <w:rPr>
          <w:rFonts w:asciiTheme="majorHAnsi" w:hAnsiTheme="majorHAnsi"/>
        </w:rPr>
        <w:t xml:space="preserve">(3), 524-550, </w:t>
      </w:r>
      <w:hyperlink r:id="rId65" w:history="1">
        <w:r w:rsidRPr="009A6333">
          <w:rPr>
            <w:rFonts w:asciiTheme="majorHAnsi" w:hAnsiTheme="majorHAnsi"/>
          </w:rPr>
          <w:t>https://lawcat.berkeley.edu/record/1119803?ln=en]/</w:t>
        </w:r>
      </w:hyperlink>
      <w:r w:rsidRPr="009A6333">
        <w:rPr>
          <w:rFonts w:asciiTheme="majorHAnsi" w:hAnsiTheme="majorHAnsi"/>
        </w:rPr>
        <w:t xml:space="preserve"> Triumph Debate</w:t>
      </w:r>
    </w:p>
    <w:p w14:paraId="6AF1FB5D"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9A6333">
        <w:rPr>
          <w:rFonts w:asciiTheme="majorHAnsi" w:hAnsiTheme="majorHAnsi"/>
          <w:bCs/>
          <w:sz w:val="16"/>
        </w:rPr>
        <w:t>.</w:t>
      </w:r>
      <w:r w:rsidRPr="009A6333">
        <w:rPr>
          <w:rFonts w:asciiTheme="majorHAnsi" w:hAnsiTheme="majorHAnsi"/>
          <w:sz w:val="16"/>
        </w:rPr>
        <w:t xml:space="preserve"> The circular "poverty, not patents" argument assumes that high prices are a given and that poverty is synonymous with an inability to afford medication. But high prices are not a given;</w:t>
      </w:r>
      <w:r w:rsidRPr="009A6333">
        <w:rPr>
          <w:rFonts w:asciiTheme="majorHAnsi" w:hAnsiTheme="majorHAnsi"/>
          <w:sz w:val="16"/>
          <w:highlight w:val="green"/>
        </w:rPr>
        <w:t xml:space="preserve"> </w:t>
      </w:r>
      <w:r w:rsidRPr="009A6333">
        <w:rPr>
          <w:rStyle w:val="Emphasis"/>
          <w:rFonts w:asciiTheme="majorHAnsi" w:hAnsiTheme="majorHAnsi"/>
          <w:highlight w:val="cyan"/>
        </w:rPr>
        <w:t>based on the examples of India and Brazil, relaxing patent standards for developing countries by condoning generic manufacture</w:t>
      </w:r>
      <w:r w:rsidRPr="009A6333">
        <w:rPr>
          <w:rFonts w:asciiTheme="majorHAnsi" w:hAnsiTheme="majorHAnsi"/>
          <w:sz w:val="16"/>
          <w:highlight w:val="cyan"/>
        </w:rPr>
        <w:t xml:space="preserve"> </w:t>
      </w:r>
      <w:r w:rsidRPr="009A6333">
        <w:rPr>
          <w:rFonts w:asciiTheme="majorHAnsi" w:hAnsiTheme="majorHAnsi"/>
          <w:sz w:val="16"/>
        </w:rPr>
        <w:t xml:space="preserve">and parallel imports4 3 </w:t>
      </w:r>
      <w:r w:rsidRPr="009A6333">
        <w:rPr>
          <w:rStyle w:val="Emphasis"/>
          <w:rFonts w:asciiTheme="majorHAnsi" w:hAnsiTheme="majorHAnsi"/>
          <w:highlight w:val="cyan"/>
        </w:rPr>
        <w:t>dramatically lowers prices and increases access to anti-retroviral treatment</w:t>
      </w:r>
      <w:r w:rsidRPr="009A6333">
        <w:rPr>
          <w:rFonts w:asciiTheme="majorHAnsi" w:hAnsiTheme="majorHAnsi"/>
          <w:bCs/>
          <w:sz w:val="16"/>
        </w:rPr>
        <w:t xml:space="preserve">. </w:t>
      </w:r>
      <w:r w:rsidRPr="009A6333">
        <w:rPr>
          <w:rFonts w:asciiTheme="majorHAnsi" w:hAnsiTheme="majorHAnsi"/>
          <w:sz w:val="16"/>
        </w:rPr>
        <w:t>44 Instead of poverty, the true barrier to access is unaffordability.</w:t>
      </w:r>
      <w:r w:rsidRPr="009A6333">
        <w:rPr>
          <w:rFonts w:asciiTheme="majorHAnsi" w:hAnsiTheme="majorHAnsi"/>
          <w:bCs/>
          <w:sz w:val="16"/>
        </w:rPr>
        <w:t xml:space="preserve"> </w:t>
      </w:r>
      <w:r w:rsidRPr="009A6333">
        <w:rPr>
          <w:rFonts w:asciiTheme="majorHAnsi" w:hAnsiTheme="majorHAnsi"/>
          <w:sz w:val="16"/>
        </w:rPr>
        <w:t>This idea should empower those who are truly concerned with combating the AIDS epidemic because, while poverty is a multidimensional problem with no immediate solution</w:t>
      </w:r>
      <w:r w:rsidRPr="009A6333">
        <w:rPr>
          <w:rFonts w:asciiTheme="majorHAnsi" w:hAnsiTheme="majorHAnsi"/>
          <w:bCs/>
          <w:sz w:val="16"/>
        </w:rPr>
        <w:t xml:space="preserve">, </w:t>
      </w:r>
      <w:r w:rsidRPr="009A6333">
        <w:rPr>
          <w:rFonts w:asciiTheme="majorHAnsi" w:hAnsiTheme="majorHAnsi"/>
          <w:sz w:val="16"/>
        </w:rPr>
        <w:t>current technology already allows for the manufacture of affordable generic treatment. Yet patent protections presently suppress the production of effective generic antiretrovirals, to the detriment of the world's poorest HIV/AIDS patients.</w:t>
      </w:r>
    </w:p>
    <w:p w14:paraId="604521E8"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 Plan saves millions of lives every year</w:t>
      </w:r>
    </w:p>
    <w:p w14:paraId="5732BCB0"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Pheage 16</w:t>
      </w:r>
      <w:r w:rsidRPr="009A6333">
        <w:rPr>
          <w:rFonts w:asciiTheme="majorHAnsi" w:hAnsiTheme="majorHAnsi"/>
          <w:b/>
          <w:bCs/>
        </w:rPr>
        <w:t xml:space="preserve"> </w:t>
      </w:r>
      <w:r w:rsidRPr="009A6333">
        <w:rPr>
          <w:rFonts w:asciiTheme="majorHAnsi" w:hAnsiTheme="majorHAnsi"/>
        </w:rPr>
        <w:t xml:space="preserve">[Tefo Pheage- journalist for African Renewal, December 2016, “Dying from lack of medicines,” United Nations Africa Renewal, </w:t>
      </w:r>
      <w:hyperlink r:id="rId66" w:history="1">
        <w:r w:rsidRPr="009A6333">
          <w:rPr>
            <w:rFonts w:asciiTheme="majorHAnsi" w:hAnsiTheme="majorHAnsi"/>
          </w:rPr>
          <w:t>https://www.un.org/africarenewal/magazine/december-2016-march-2017/dying-lack-medicines]/</w:t>
        </w:r>
      </w:hyperlink>
      <w:r w:rsidRPr="009A6333">
        <w:rPr>
          <w:rFonts w:asciiTheme="majorHAnsi" w:hAnsiTheme="majorHAnsi"/>
        </w:rPr>
        <w:t xml:space="preserve"> Triumph Debate</w:t>
      </w:r>
    </w:p>
    <w:p w14:paraId="507D8BFF"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 xml:space="preserve">Approximately </w:t>
      </w:r>
      <w:r w:rsidRPr="009A6333">
        <w:rPr>
          <w:rStyle w:val="Emphasis"/>
          <w:rFonts w:asciiTheme="majorHAnsi" w:hAnsiTheme="majorHAnsi"/>
          <w:highlight w:val="cyan"/>
        </w:rPr>
        <w:t xml:space="preserve">1.6 million Africans died of malaria, tuberculosis and HIV-related illnesses in 2015. These diseases can be prevented </w:t>
      </w:r>
      <w:r w:rsidRPr="009A6333">
        <w:rPr>
          <w:rFonts w:asciiTheme="majorHAnsi" w:hAnsiTheme="majorHAnsi"/>
          <w:sz w:val="16"/>
        </w:rPr>
        <w:t xml:space="preserve">or treated </w:t>
      </w:r>
      <w:r w:rsidRPr="009A6333">
        <w:rPr>
          <w:rStyle w:val="Emphasis"/>
          <w:rFonts w:asciiTheme="majorHAnsi" w:hAnsiTheme="majorHAnsi"/>
          <w:highlight w:val="cyan"/>
        </w:rPr>
        <w:t xml:space="preserve">with </w:t>
      </w:r>
      <w:r w:rsidRPr="009A6333">
        <w:rPr>
          <w:rFonts w:asciiTheme="majorHAnsi" w:hAnsiTheme="majorHAnsi"/>
          <w:sz w:val="16"/>
        </w:rPr>
        <w:t>timely</w:t>
      </w:r>
      <w:r w:rsidRPr="009A6333">
        <w:rPr>
          <w:rStyle w:val="Emphasis"/>
          <w:rFonts w:asciiTheme="majorHAnsi" w:hAnsiTheme="majorHAnsi"/>
          <w:highlight w:val="cyan"/>
        </w:rPr>
        <w:t xml:space="preserve"> access to </w:t>
      </w:r>
      <w:r w:rsidRPr="009A6333">
        <w:rPr>
          <w:rFonts w:asciiTheme="majorHAnsi" w:hAnsiTheme="majorHAnsi"/>
          <w:sz w:val="16"/>
        </w:rPr>
        <w:t>appropriate and affordable</w:t>
      </w:r>
      <w:r w:rsidRPr="009A6333">
        <w:rPr>
          <w:rStyle w:val="Emphasis"/>
          <w:rFonts w:asciiTheme="majorHAnsi" w:hAnsiTheme="majorHAnsi"/>
          <w:highlight w:val="cyan"/>
        </w:rPr>
        <w:t xml:space="preserve"> medicines, </w:t>
      </w:r>
      <w:r w:rsidRPr="009A6333">
        <w:rPr>
          <w:rFonts w:asciiTheme="majorHAnsi" w:hAnsiTheme="majorHAnsi"/>
          <w:sz w:val="16"/>
        </w:rPr>
        <w:t xml:space="preserve">vaccines and other health services. But less than 2% of drugs consumed in Africa are produced on the continent, meaning that many sick patients do not have access to locally produced drugs and may not afford to buy the imported ones. 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p>
    <w:p w14:paraId="7B708A3A" w14:textId="77777777" w:rsidR="006667E6" w:rsidRPr="009A6333" w:rsidRDefault="006667E6" w:rsidP="006667E6">
      <w:pPr>
        <w:pStyle w:val="Heading2"/>
        <w:rPr>
          <w:rFonts w:asciiTheme="majorHAnsi" w:hAnsiTheme="majorHAnsi"/>
        </w:rPr>
      </w:pPr>
      <w:r w:rsidRPr="009A6333">
        <w:rPr>
          <w:rFonts w:asciiTheme="majorHAnsi" w:hAnsiTheme="majorHAnsi"/>
        </w:rPr>
        <w:lastRenderedPageBreak/>
        <w:t>Advantage Two is Contraception</w:t>
      </w:r>
    </w:p>
    <w:p w14:paraId="2773D60C" w14:textId="77777777" w:rsidR="006667E6" w:rsidRPr="009A6333" w:rsidRDefault="006667E6" w:rsidP="006667E6">
      <w:pPr>
        <w:pStyle w:val="Heading4"/>
        <w:rPr>
          <w:rFonts w:asciiTheme="majorHAnsi" w:hAnsiTheme="majorHAnsi"/>
        </w:rPr>
      </w:pPr>
      <w:r w:rsidRPr="009A6333">
        <w:rPr>
          <w:rFonts w:asciiTheme="majorHAnsi" w:hAnsiTheme="majorHAnsi"/>
        </w:rPr>
        <w:t>IP allows for misogynistic power structures to replicate through denial of access to contraception</w:t>
      </w:r>
    </w:p>
    <w:p w14:paraId="21E75152" w14:textId="3CA490C5" w:rsidR="006667E6" w:rsidRPr="009A6333" w:rsidRDefault="006667E6" w:rsidP="006667E6">
      <w:pPr>
        <w:spacing w:line="240" w:lineRule="auto"/>
        <w:rPr>
          <w:rFonts w:asciiTheme="majorHAnsi" w:hAnsiTheme="majorHAnsi"/>
          <w:sz w:val="16"/>
        </w:rPr>
      </w:pPr>
      <w:r w:rsidRPr="009A6333">
        <w:rPr>
          <w:rStyle w:val="Style13ptBold"/>
          <w:rFonts w:asciiTheme="majorHAnsi" w:hAnsiTheme="majorHAnsi"/>
        </w:rPr>
        <w:t>Allen 1</w:t>
      </w:r>
      <w:r w:rsidRPr="009A6333">
        <w:rPr>
          <w:rFonts w:asciiTheme="majorHAnsi" w:hAnsiTheme="majorHAnsi"/>
          <w:sz w:val="16"/>
        </w:rPr>
        <w:t xml:space="preserve">: Allen, Scott A. [Indiana University Maurer School of Law] “Patents Fettering Reproductive Rights” </w:t>
      </w:r>
      <w:r w:rsidRPr="009A6333">
        <w:rPr>
          <w:rFonts w:asciiTheme="majorHAnsi" w:hAnsiTheme="majorHAnsi"/>
          <w:i/>
          <w:iCs/>
          <w:sz w:val="16"/>
        </w:rPr>
        <w:t xml:space="preserve">Indiana Law Journal, </w:t>
      </w:r>
      <w:r w:rsidRPr="009A6333">
        <w:rPr>
          <w:rFonts w:asciiTheme="majorHAnsi" w:hAnsiTheme="majorHAnsi"/>
          <w:sz w:val="16"/>
        </w:rPr>
        <w:t xml:space="preserve">2012. </w:t>
      </w:r>
      <w:hyperlink r:id="rId67" w:history="1">
        <w:r w:rsidRPr="009A6333">
          <w:rPr>
            <w:rStyle w:val="Hyperlink"/>
            <w:rFonts w:asciiTheme="majorHAnsi" w:hAnsiTheme="majorHAnsi"/>
            <w:sz w:val="16"/>
          </w:rPr>
          <w:t>https://www.repository.law.indiana.edu/cgi/viewcontent.cgi?article=3004&amp;context=ilj</w:t>
        </w:r>
      </w:hyperlink>
      <w:r w:rsidRPr="009A6333">
        <w:rPr>
          <w:rFonts w:asciiTheme="majorHAnsi" w:hAnsiTheme="majorHAnsi"/>
          <w:sz w:val="16"/>
        </w:rPr>
        <w:t xml:space="preserve"> JP. </w:t>
      </w:r>
    </w:p>
    <w:p w14:paraId="42276ACA" w14:textId="77777777" w:rsidR="006667E6" w:rsidRPr="009A6333" w:rsidRDefault="006667E6" w:rsidP="006667E6">
      <w:pPr>
        <w:spacing w:line="240" w:lineRule="auto"/>
        <w:rPr>
          <w:rFonts w:asciiTheme="majorHAnsi" w:hAnsiTheme="majorHAnsi"/>
          <w:sz w:val="16"/>
        </w:rPr>
      </w:pPr>
    </w:p>
    <w:p w14:paraId="7D38A377" w14:textId="77777777" w:rsidR="006667E6" w:rsidRPr="009A6333" w:rsidRDefault="006667E6" w:rsidP="006667E6">
      <w:pPr>
        <w:spacing w:line="240" w:lineRule="auto"/>
        <w:jc w:val="both"/>
        <w:rPr>
          <w:rFonts w:asciiTheme="majorHAnsi" w:hAnsiTheme="majorHAnsi"/>
          <w:sz w:val="16"/>
        </w:rPr>
      </w:pPr>
      <w:r w:rsidRPr="009A6333">
        <w:rPr>
          <w:rStyle w:val="Emphasis"/>
          <w:rFonts w:asciiTheme="majorHAnsi" w:hAnsiTheme="majorHAnsi"/>
          <w:highlight w:val="cyan"/>
        </w:rPr>
        <w:t>Because these patentable reproductive inventions</w:t>
      </w:r>
      <w:r w:rsidRPr="009A6333">
        <w:rPr>
          <w:rFonts w:asciiTheme="majorHAnsi" w:hAnsiTheme="majorHAnsi"/>
          <w:sz w:val="16"/>
        </w:rPr>
        <w:t xml:space="preserve"> have enabled reproductive choice and </w:t>
      </w:r>
      <w:r w:rsidRPr="009A6333">
        <w:rPr>
          <w:rStyle w:val="Emphasis"/>
          <w:rFonts w:asciiTheme="majorHAnsi" w:hAnsiTheme="majorHAnsi"/>
          <w:highlight w:val="cyan"/>
        </w:rPr>
        <w:t>are often catalysts for reproductive rights, opposition to reproductive autonomy has translated into opposition to specific technologies</w:t>
      </w:r>
      <w:r w:rsidRPr="009A6333">
        <w:rPr>
          <w:rFonts w:asciiTheme="majorHAnsi" w:hAnsiTheme="majorHAnsi"/>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For example, </w:t>
      </w:r>
      <w:r w:rsidRPr="009A6333">
        <w:rPr>
          <w:rStyle w:val="Emphasis"/>
          <w:rFonts w:asciiTheme="majorHAnsi" w:hAnsiTheme="majorHAnsi"/>
          <w:highlight w:val="cyan"/>
        </w:rPr>
        <w:t>in the last several decades, patents have been issued on technologies ranging from abortive methods, pharmaceuticals</w:t>
      </w:r>
      <w:r w:rsidRPr="009A6333">
        <w:rPr>
          <w:rFonts w:asciiTheme="majorHAnsi" w:hAnsiTheme="majorHAnsi"/>
          <w:sz w:val="16"/>
        </w:rPr>
        <w:t xml:space="preserve">, and instruments, to in vitro fertilization (IVF),13 cloning (e.g., Dolly),14 </w:t>
      </w:r>
      <w:r w:rsidRPr="009A6333">
        <w:rPr>
          <w:rStyle w:val="Emphasis"/>
          <w:rFonts w:asciiTheme="majorHAnsi" w:hAnsiTheme="majorHAnsi"/>
          <w:highlight w:val="cyan"/>
        </w:rPr>
        <w:t>and in vitro pre-implantation genetic diagnostic (PGD) procedures</w:t>
      </w:r>
      <w:r w:rsidRPr="009A6333">
        <w:rPr>
          <w:rFonts w:asciiTheme="majorHAnsi" w:hAnsiTheme="majorHAnsi"/>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As currently configured, </w:t>
      </w:r>
      <w:r w:rsidRPr="009A6333">
        <w:rPr>
          <w:rStyle w:val="Emphasis"/>
          <w:rFonts w:asciiTheme="majorHAnsi" w:hAnsiTheme="majorHAnsi"/>
          <w:highlight w:val="cyan"/>
        </w:rPr>
        <w:t>the patent system is susceptible to use by those opposed to reproductive rights—those who desire to prohibit access to reproductive and procreative technologies that directly bear on reproductive rights.</w:t>
      </w:r>
      <w:r w:rsidRPr="009A6333">
        <w:rPr>
          <w:rFonts w:asciiTheme="majorHAnsi" w:hAnsiTheme="majorHAnsi"/>
          <w:sz w:val="16"/>
        </w:rPr>
        <w:t xml:space="preserve"> Taken to its extreme, </w:t>
      </w:r>
      <w:r w:rsidRPr="009A6333">
        <w:rPr>
          <w:rStyle w:val="Emphasis"/>
          <w:rFonts w:asciiTheme="majorHAnsi" w:hAnsiTheme="majorHAnsi"/>
          <w:highlight w:val="cyan"/>
        </w:rPr>
        <w:t xml:space="preserve">those who want to </w:t>
      </w:r>
      <w:r w:rsidRPr="009A6333">
        <w:rPr>
          <w:rFonts w:asciiTheme="majorHAnsi" w:hAnsiTheme="majorHAnsi"/>
          <w:sz w:val="16"/>
        </w:rPr>
        <w:t>limit individuals’ ability to exercise their currently constitutionally protected rights or future constitutional rights, or desire to</w:t>
      </w:r>
      <w:r w:rsidRPr="009A6333">
        <w:rPr>
          <w:rFonts w:asciiTheme="majorHAnsi" w:hAnsiTheme="majorHAnsi"/>
          <w:sz w:val="16"/>
          <w:highlight w:val="yellow"/>
        </w:rPr>
        <w:t xml:space="preserve"> </w:t>
      </w:r>
      <w:r w:rsidRPr="009A6333">
        <w:rPr>
          <w:rStyle w:val="Emphasis"/>
          <w:rFonts w:asciiTheme="majorHAnsi" w:hAnsiTheme="majorHAnsi"/>
          <w:highlight w:val="cyan"/>
        </w:rPr>
        <w:t>deny access to technologies on other moral bases, could obtain patent rights</w:t>
      </w:r>
      <w:r w:rsidRPr="009A6333">
        <w:rPr>
          <w:rFonts w:asciiTheme="majorHAnsi" w:hAnsiTheme="majorHAnsi"/>
          <w:sz w:val="16"/>
        </w:rPr>
        <w:t xml:space="preserve"> (by application, assignment, or license) </w:t>
      </w:r>
      <w:r w:rsidRPr="009A6333">
        <w:rPr>
          <w:rStyle w:val="Emphasis"/>
          <w:rFonts w:asciiTheme="majorHAnsi" w:hAnsiTheme="majorHAnsi"/>
          <w:highlight w:val="cyan"/>
        </w:rPr>
        <w:t>on reproductive technologies and then enforce those governmentally granted property rights against any infringer.</w:t>
      </w:r>
      <w:r w:rsidRPr="009A6333">
        <w:rPr>
          <w:rFonts w:asciiTheme="majorHAnsi" w:hAnsiTheme="majorHAnsi"/>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00E41581" w14:textId="77777777" w:rsidR="006667E6" w:rsidRPr="009A6333" w:rsidRDefault="006667E6" w:rsidP="006667E6">
      <w:pPr>
        <w:pStyle w:val="Heading4"/>
        <w:rPr>
          <w:rFonts w:asciiTheme="majorHAnsi" w:hAnsiTheme="majorHAnsi"/>
        </w:rPr>
      </w:pPr>
      <w:r w:rsidRPr="009A6333">
        <w:rPr>
          <w:rFonts w:asciiTheme="majorHAnsi" w:hAnsiTheme="majorHAnsi"/>
        </w:rPr>
        <w:t>Studies prove it- TRIPS prevents access to reproductive health products</w:t>
      </w:r>
    </w:p>
    <w:p w14:paraId="4919A059" w14:textId="4831068F" w:rsidR="006667E6" w:rsidRPr="009A6333" w:rsidRDefault="006667E6" w:rsidP="006667E6">
      <w:pPr>
        <w:rPr>
          <w:rFonts w:asciiTheme="majorHAnsi" w:hAnsiTheme="majorHAnsi"/>
        </w:rPr>
      </w:pPr>
      <w:r w:rsidRPr="009A6333">
        <w:rPr>
          <w:rFonts w:asciiTheme="majorHAnsi" w:hAnsiTheme="majorHAnsi"/>
        </w:rPr>
        <w:t xml:space="preserve">Jennifer, </w:t>
      </w:r>
      <w:r w:rsidRPr="009A6333">
        <w:rPr>
          <w:rStyle w:val="Style13ptBold"/>
          <w:rFonts w:asciiTheme="majorHAnsi" w:hAnsiTheme="majorHAnsi"/>
        </w:rPr>
        <w:t>Mike., 20,</w:t>
      </w:r>
      <w:r w:rsidRPr="009A6333">
        <w:rPr>
          <w:rFonts w:asciiTheme="majorHAnsi" w:hAnsiTheme="majorHAnsi"/>
        </w:rPr>
        <w:t xml:space="preserve"> Access to essential medicines to guarantee women's rights to health: The pharmaceutical patents connection, Wiley Online Library, 6-29-2020, DOA: 9-17-2021, https://onlinelibrary.wiley.com/doi/full/10.1111/jwip.12161, r0w@n. </w:t>
      </w:r>
      <w:r w:rsidRPr="009A6333">
        <w:rPr>
          <w:rFonts w:asciiTheme="majorHAnsi" w:hAnsiTheme="majorHAnsi"/>
          <w:sz w:val="16"/>
        </w:rPr>
        <w:t>Bracketed for gendered language</w:t>
      </w:r>
    </w:p>
    <w:p w14:paraId="77294FCB" w14:textId="251700C9" w:rsidR="006667E6" w:rsidRPr="009A6333" w:rsidRDefault="006667E6" w:rsidP="006667E6">
      <w:pPr>
        <w:rPr>
          <w:rFonts w:asciiTheme="majorHAnsi" w:hAnsiTheme="majorHAnsi"/>
          <w:sz w:val="16"/>
        </w:rPr>
      </w:pPr>
      <w:r w:rsidRPr="009A6333">
        <w:rPr>
          <w:rFonts w:asciiTheme="majorHAnsi" w:hAnsiTheme="majorHAnsi"/>
          <w:sz w:val="16"/>
        </w:rPr>
        <w:t xml:space="preserve">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w:t>
      </w:r>
      <w:r w:rsidRPr="009A6333">
        <w:rPr>
          <w:rFonts w:asciiTheme="majorHAnsi" w:hAnsiTheme="majorHAnsi"/>
          <w:sz w:val="16"/>
        </w:rPr>
        <w:lastRenderedPageBreak/>
        <w:t>sepsis; procaine benzylpenicillin, and ceftriaxone for neonatal sepsis (Tran &amp; Bero, 2015). Access to the high quality, therapeutic medications in developing countries may not be adequate, resulting in a high number of preventable maternal deaths (Torloni et al., 2016, p. 645</w:t>
      </w:r>
      <w:r w:rsidRPr="009A6333">
        <w:rPr>
          <w:rStyle w:val="Emphasis"/>
          <w:rFonts w:asciiTheme="majorHAnsi" w:hAnsiTheme="majorHAnsi"/>
          <w:highlight w:val="cyan"/>
        </w:rPr>
        <w:t>). Lack of access</w:t>
      </w:r>
      <w:r w:rsidRPr="009A6333">
        <w:rPr>
          <w:rFonts w:asciiTheme="majorHAnsi" w:hAnsiTheme="majorHAnsi"/>
          <w:sz w:val="16"/>
        </w:rPr>
        <w:t xml:space="preserve"> to Oxytocin in some sub-Saharan African countries and Tanzania </w:t>
      </w:r>
      <w:r w:rsidRPr="009A6333">
        <w:rPr>
          <w:rStyle w:val="Emphasis"/>
          <w:rFonts w:asciiTheme="majorHAnsi" w:hAnsiTheme="majorHAnsi"/>
          <w:highlight w:val="cyan"/>
        </w:rPr>
        <w:t>has</w:t>
      </w:r>
      <w:r w:rsidRPr="009A6333">
        <w:rPr>
          <w:rFonts w:asciiTheme="majorHAnsi" w:hAnsiTheme="majorHAnsi"/>
          <w:sz w:val="16"/>
        </w:rPr>
        <w:t xml:space="preserve"> also </w:t>
      </w:r>
      <w:r w:rsidRPr="009A6333">
        <w:rPr>
          <w:rStyle w:val="Emphasis"/>
          <w:rFonts w:asciiTheme="majorHAnsi" w:hAnsiTheme="majorHAnsi"/>
          <w:highlight w:val="cyan"/>
        </w:rPr>
        <w:t>been traced to institutional</w:t>
      </w:r>
      <w:r w:rsidRPr="009A6333">
        <w:rPr>
          <w:rFonts w:asciiTheme="majorHAnsi" w:hAnsiTheme="majorHAnsi"/>
          <w:sz w:val="16"/>
        </w:rPr>
        <w:t xml:space="preserve">, socioeconomic, financial, cultural and political </w:t>
      </w:r>
      <w:r w:rsidRPr="009A6333">
        <w:rPr>
          <w:rStyle w:val="Emphasis"/>
          <w:rFonts w:asciiTheme="majorHAnsi" w:hAnsiTheme="majorHAnsi"/>
          <w:highlight w:val="cyan"/>
        </w:rPr>
        <w:t>barriers</w:t>
      </w:r>
      <w:r w:rsidRPr="009A6333">
        <w:rPr>
          <w:rFonts w:asciiTheme="majorHAnsi" w:hAnsiTheme="majorHAnsi"/>
          <w:sz w:val="16"/>
        </w:rPr>
        <w:t xml:space="preserve">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w:t>
      </w:r>
      <w:r w:rsidRPr="009A6333">
        <w:rPr>
          <w:rStyle w:val="Emphasis"/>
          <w:rFonts w:asciiTheme="majorHAnsi" w:hAnsiTheme="majorHAnsi"/>
          <w:highlight w:val="cyan"/>
        </w:rPr>
        <w:t>essential medicines and contraceptives for reproductive health are often not available to the majority of [people] who need them</w:t>
      </w:r>
      <w:r w:rsidRPr="009A6333">
        <w:rPr>
          <w:rFonts w:asciiTheme="majorHAnsi" w:hAnsiTheme="majorHAnsi"/>
          <w:sz w:val="16"/>
        </w:rPr>
        <w:t xml:space="preserve"> (Hall, 2005; The World Bank, 2001). In this respect, Hall (2005, pp. 32–34), made the observation that Mifepristone, a </w:t>
      </w:r>
      <w:r w:rsidRPr="009A6333">
        <w:rPr>
          <w:rStyle w:val="Emphasis"/>
          <w:rFonts w:asciiTheme="majorHAnsi" w:hAnsiTheme="majorHAnsi"/>
          <w:highlight w:val="cyan"/>
        </w:rPr>
        <w:t>useful medicine for safe abortion</w:t>
      </w:r>
      <w:r w:rsidRPr="009A6333">
        <w:rPr>
          <w:rFonts w:asciiTheme="majorHAnsi" w:hAnsiTheme="majorHAnsi"/>
          <w:sz w:val="16"/>
        </w:rPr>
        <w:t xml:space="preserve">, which can be self-administered to induce a discrete and noninvasive medical abortion up to 2 weeks of gestation </w:t>
      </w:r>
      <w:r w:rsidRPr="009A6333">
        <w:rPr>
          <w:rStyle w:val="Emphasis"/>
          <w:rFonts w:asciiTheme="majorHAnsi" w:hAnsiTheme="majorHAnsi"/>
          <w:highlight w:val="cyan"/>
        </w:rPr>
        <w:t>is still prohibitive to most [people]</w:t>
      </w:r>
      <w:r w:rsidRPr="009A6333">
        <w:rPr>
          <w:rFonts w:asciiTheme="majorHAnsi" w:hAnsiTheme="majorHAnsi"/>
          <w:sz w:val="16"/>
        </w:rPr>
        <w:t xml:space="preserve"> wanting to access the drug. Some of these essential contraceptives, their compositions or methods may be impacted by patent-right restrictions as data indicates that </w:t>
      </w:r>
      <w:r w:rsidRPr="009A6333">
        <w:rPr>
          <w:rStyle w:val="Emphasis"/>
          <w:rFonts w:asciiTheme="majorHAnsi" w:hAnsiTheme="majorHAnsi"/>
          <w:highlight w:val="cyan"/>
        </w:rPr>
        <w:t>contraceptives</w:t>
      </w:r>
      <w:r w:rsidRPr="009A6333">
        <w:rPr>
          <w:rStyle w:val="Emphasis"/>
          <w:rFonts w:asciiTheme="majorHAnsi" w:hAnsiTheme="majorHAnsi"/>
        </w:rPr>
        <w:t xml:space="preserve"> </w:t>
      </w:r>
      <w:r w:rsidRPr="009A6333">
        <w:rPr>
          <w:rFonts w:asciiTheme="majorHAnsi" w:hAnsiTheme="majorHAnsi"/>
          <w:sz w:val="16"/>
        </w:rPr>
        <w:t xml:space="preserve">such as raltegravir, levonorgestrel, medroxyprogesterone acetate, process of extracting ergometrine, progesterone and the composition of carbetocin </w:t>
      </w:r>
      <w:r w:rsidRPr="009A6333">
        <w:rPr>
          <w:rStyle w:val="Emphasis"/>
          <w:rFonts w:asciiTheme="majorHAnsi" w:hAnsiTheme="majorHAnsi"/>
          <w:highlight w:val="cyan"/>
        </w:rPr>
        <w:t>are more widely patented</w:t>
      </w:r>
      <w:r w:rsidRPr="009A6333">
        <w:rPr>
          <w:rStyle w:val="Emphasis"/>
          <w:rFonts w:asciiTheme="majorHAnsi" w:hAnsiTheme="majorHAnsi"/>
        </w:rPr>
        <w:t xml:space="preserve"> </w:t>
      </w:r>
      <w:r w:rsidRPr="009A6333">
        <w:rPr>
          <w:rFonts w:asciiTheme="majorHAnsi" w:hAnsiTheme="majorHAnsi"/>
          <w:sz w:val="16"/>
        </w:rPr>
        <w:t xml:space="preserve">(Drug Patent Watch; European Patent Office; Medicines Patent Pool, 2013, p. 11). This may be </w:t>
      </w:r>
      <w:r w:rsidRPr="009A6333">
        <w:rPr>
          <w:rStyle w:val="Emphasis"/>
          <w:rFonts w:asciiTheme="majorHAnsi" w:hAnsiTheme="majorHAnsi"/>
          <w:highlight w:val="cyan"/>
        </w:rPr>
        <w:t>due</w:t>
      </w:r>
      <w:r w:rsidRPr="009A6333">
        <w:rPr>
          <w:rFonts w:asciiTheme="majorHAnsi" w:hAnsiTheme="majorHAnsi"/>
          <w:sz w:val="16"/>
        </w:rPr>
        <w:t xml:space="preserve"> in part </w:t>
      </w:r>
      <w:r w:rsidRPr="009A6333">
        <w:rPr>
          <w:rStyle w:val="Emphasis"/>
          <w:rFonts w:asciiTheme="majorHAnsi" w:hAnsiTheme="majorHAnsi"/>
          <w:highlight w:val="cyan"/>
        </w:rPr>
        <w:t>to changes</w:t>
      </w:r>
      <w:r w:rsidRPr="009A6333">
        <w:rPr>
          <w:rFonts w:asciiTheme="majorHAnsi" w:hAnsiTheme="majorHAnsi"/>
          <w:sz w:val="16"/>
        </w:rPr>
        <w:t xml:space="preserve"> in national patent laws in many countries </w:t>
      </w:r>
      <w:r w:rsidRPr="009A6333">
        <w:rPr>
          <w:rStyle w:val="Emphasis"/>
          <w:rFonts w:asciiTheme="majorHAnsi" w:hAnsiTheme="majorHAnsi"/>
          <w:highlight w:val="cyan"/>
        </w:rPr>
        <w:t>following the entry into</w:t>
      </w:r>
      <w:r w:rsidRPr="009A6333">
        <w:rPr>
          <w:rFonts w:asciiTheme="majorHAnsi" w:hAnsiTheme="majorHAnsi"/>
          <w:sz w:val="16"/>
        </w:rPr>
        <w:t xml:space="preserve"> force of the </w:t>
      </w:r>
      <w:r w:rsidRPr="009A6333">
        <w:rPr>
          <w:rStyle w:val="Emphasis"/>
          <w:rFonts w:asciiTheme="majorHAnsi" w:hAnsiTheme="majorHAnsi"/>
          <w:highlight w:val="cyan"/>
        </w:rPr>
        <w:t>TRIPS</w:t>
      </w:r>
      <w:r w:rsidRPr="009A6333">
        <w:rPr>
          <w:rFonts w:asciiTheme="majorHAnsi" w:hAnsiTheme="majorHAnsi"/>
          <w:sz w:val="16"/>
        </w:rPr>
        <w:t xml:space="preserve">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w:t>
      </w:r>
    </w:p>
    <w:p w14:paraId="06E725C5" w14:textId="77777777" w:rsidR="006667E6" w:rsidRPr="009A6333" w:rsidRDefault="006667E6" w:rsidP="006667E6">
      <w:pPr>
        <w:pStyle w:val="Heading4"/>
        <w:rPr>
          <w:rFonts w:asciiTheme="majorHAnsi" w:hAnsiTheme="majorHAnsi"/>
        </w:rPr>
      </w:pPr>
      <w:r w:rsidRPr="009A6333">
        <w:rPr>
          <w:rFonts w:asciiTheme="majorHAnsi" w:hAnsiTheme="majorHAnsi"/>
        </w:rPr>
        <w:t xml:space="preserve">Millions of unsafe abortions happen because of a lack of access to contraceptives due to TRIPS. </w:t>
      </w:r>
    </w:p>
    <w:p w14:paraId="6CA0B654" w14:textId="7E85DC62" w:rsidR="006667E6" w:rsidRPr="009A6333" w:rsidRDefault="006667E6" w:rsidP="006667E6">
      <w:pPr>
        <w:spacing w:line="240" w:lineRule="auto"/>
        <w:rPr>
          <w:rFonts w:asciiTheme="majorHAnsi" w:hAnsiTheme="majorHAnsi"/>
          <w:sz w:val="16"/>
        </w:rPr>
      </w:pPr>
      <w:r w:rsidRPr="009A6333">
        <w:rPr>
          <w:rStyle w:val="Style13ptBold"/>
          <w:rFonts w:asciiTheme="majorHAnsi" w:hAnsiTheme="majorHAnsi"/>
        </w:rPr>
        <w:t>Mike 1</w:t>
      </w:r>
      <w:r w:rsidRPr="009A6333">
        <w:rPr>
          <w:rFonts w:asciiTheme="majorHAnsi" w:hAnsiTheme="majorHAnsi"/>
          <w:sz w:val="16"/>
        </w:rPr>
        <w:t xml:space="preserve">: Mike, Jennifer H. [School of Law, American University of Nigeria, Yola, Nigeria, Nigeria] “Access to essential medicines to guarantee women's rights to health: The pharmaceutical patents connection” </w:t>
      </w:r>
      <w:r w:rsidRPr="009A6333">
        <w:rPr>
          <w:rFonts w:asciiTheme="majorHAnsi" w:hAnsiTheme="majorHAnsi"/>
          <w:i/>
          <w:iCs/>
          <w:sz w:val="16"/>
        </w:rPr>
        <w:t xml:space="preserve">Wiley Online Library, </w:t>
      </w:r>
      <w:r w:rsidRPr="009A6333">
        <w:rPr>
          <w:rFonts w:asciiTheme="majorHAnsi" w:hAnsiTheme="majorHAnsi"/>
          <w:sz w:val="16"/>
        </w:rPr>
        <w:t xml:space="preserve">2020. </w:t>
      </w:r>
      <w:hyperlink r:id="rId68" w:history="1">
        <w:r w:rsidRPr="009A6333">
          <w:rPr>
            <w:rStyle w:val="Hyperlink"/>
            <w:rFonts w:asciiTheme="majorHAnsi" w:hAnsiTheme="majorHAnsi"/>
            <w:sz w:val="16"/>
          </w:rPr>
          <w:t>https://onlinelibrary.wiley.com/doi/full/10.1111/jwip.12161</w:t>
        </w:r>
      </w:hyperlink>
      <w:r w:rsidRPr="009A6333">
        <w:rPr>
          <w:rFonts w:asciiTheme="majorHAnsi" w:hAnsiTheme="majorHAnsi"/>
          <w:sz w:val="16"/>
        </w:rPr>
        <w:t xml:space="preserve"> JP Bracketed for gendered language</w:t>
      </w:r>
    </w:p>
    <w:p w14:paraId="6C7FA475" w14:textId="77777777" w:rsidR="006667E6" w:rsidRPr="009A6333" w:rsidRDefault="006667E6" w:rsidP="006667E6">
      <w:pPr>
        <w:spacing w:line="240" w:lineRule="auto"/>
        <w:rPr>
          <w:rFonts w:asciiTheme="majorHAnsi" w:hAnsiTheme="majorHAnsi"/>
          <w:b/>
          <w:bCs/>
          <w:sz w:val="16"/>
          <w:u w:val="single"/>
        </w:rPr>
      </w:pPr>
    </w:p>
    <w:p w14:paraId="77D504BA" w14:textId="73FBEA42" w:rsidR="006667E6" w:rsidRPr="009A6333" w:rsidRDefault="006667E6" w:rsidP="006667E6">
      <w:pPr>
        <w:spacing w:line="240" w:lineRule="auto"/>
        <w:jc w:val="both"/>
        <w:rPr>
          <w:rStyle w:val="Emphasis"/>
          <w:rFonts w:asciiTheme="majorHAnsi" w:hAnsiTheme="majorHAnsi"/>
        </w:rPr>
      </w:pPr>
      <w:r w:rsidRPr="009A6333">
        <w:rPr>
          <w:rFonts w:asciiTheme="majorHAnsi" w:hAnsiTheme="majorHAnsi"/>
        </w:rPr>
        <w:t xml:space="preserve">Particularly, </w:t>
      </w:r>
      <w:r w:rsidRPr="009A6333">
        <w:rPr>
          <w:rStyle w:val="Emphasis"/>
          <w:rFonts w:asciiTheme="majorHAnsi" w:hAnsiTheme="majorHAnsi"/>
          <w:highlight w:val="cyan"/>
        </w:rPr>
        <w:t>contraceptives are</w:t>
      </w:r>
      <w:r w:rsidRPr="009A6333">
        <w:rPr>
          <w:rFonts w:asciiTheme="majorHAnsi" w:hAnsiTheme="majorHAnsi"/>
          <w:highlight w:val="cyan"/>
        </w:rPr>
        <w:t xml:space="preserve"> </w:t>
      </w:r>
      <w:r w:rsidRPr="009A6333">
        <w:rPr>
          <w:rFonts w:asciiTheme="majorHAnsi" w:hAnsiTheme="majorHAnsi"/>
        </w:rPr>
        <w:t>essential medicines as they are</w:t>
      </w:r>
      <w:r w:rsidRPr="009A6333">
        <w:rPr>
          <w:rFonts w:asciiTheme="majorHAnsi" w:hAnsiTheme="majorHAnsi"/>
          <w:highlight w:val="yellow"/>
        </w:rPr>
        <w:t xml:space="preserve"> </w:t>
      </w:r>
      <w:r w:rsidRPr="009A6333">
        <w:rPr>
          <w:rStyle w:val="Emphasis"/>
          <w:rFonts w:asciiTheme="majorHAnsi" w:hAnsiTheme="majorHAnsi"/>
          <w:highlight w:val="cyan"/>
        </w:rPr>
        <w:t>necessary to</w:t>
      </w:r>
      <w:r w:rsidRPr="009A6333">
        <w:rPr>
          <w:rFonts w:asciiTheme="majorHAnsi" w:hAnsiTheme="majorHAnsi"/>
          <w:highlight w:val="yellow"/>
        </w:rPr>
        <w:t xml:space="preserve"> </w:t>
      </w:r>
      <w:r w:rsidRPr="009A6333">
        <w:rPr>
          <w:rFonts w:asciiTheme="majorHAnsi" w:hAnsiTheme="majorHAnsi"/>
        </w:rPr>
        <w:t xml:space="preserve">curtail early and unwanted childbearing, and </w:t>
      </w:r>
      <w:r w:rsidRPr="009A6333">
        <w:rPr>
          <w:rStyle w:val="Emphasis"/>
          <w:rFonts w:asciiTheme="majorHAnsi" w:hAnsiTheme="majorHAnsi"/>
          <w:highlight w:val="cyan"/>
        </w:rPr>
        <w:t>prevent unplanned pregnancies</w:t>
      </w:r>
      <w:r w:rsidRPr="009A6333">
        <w:rPr>
          <w:rFonts w:asciiTheme="majorHAnsi" w:hAnsiTheme="majorHAnsi"/>
          <w:sz w:val="16"/>
        </w:rPr>
        <w:t xml:space="preserve">. This is especially where the pregnancy is damaging to the health, welfare and human development of the woman (WHO, 2017). </w:t>
      </w:r>
      <w:r w:rsidRPr="009A6333">
        <w:rPr>
          <w:rFonts w:asciiTheme="majorHAnsi" w:hAnsiTheme="majorHAnsi"/>
        </w:rPr>
        <w:t>Significantly, access to appropriate drugs and contraceptives, including emergency contraception, could prevent and control unsafe sex and even reduce vertical HIV transmission (Nanda et al., 2017; Perehudoff, Pizzarossa, &amp; Stekelenburg, 2018; WHO, 2004, p. 14)</w:t>
      </w:r>
      <w:r w:rsidRPr="009A6333">
        <w:rPr>
          <w:rFonts w:asciiTheme="majorHAnsi" w:hAnsiTheme="majorHAnsi"/>
          <w:highlight w:val="yellow"/>
        </w:rPr>
        <w:t>.</w:t>
      </w:r>
      <w:r w:rsidRPr="009A6333">
        <w:rPr>
          <w:rFonts w:asciiTheme="majorHAnsi" w:hAnsiTheme="majorHAnsi"/>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9A6333">
        <w:rPr>
          <w:rFonts w:asciiTheme="majorHAnsi" w:hAnsiTheme="majorHAnsi"/>
        </w:rPr>
        <w:t xml:space="preserve">It is further estimated </w:t>
      </w:r>
      <w:r w:rsidRPr="009A6333">
        <w:rPr>
          <w:rStyle w:val="Emphasis"/>
          <w:rFonts w:asciiTheme="majorHAnsi" w:hAnsiTheme="majorHAnsi"/>
          <w:highlight w:val="cyan"/>
        </w:rPr>
        <w:t>that 25 million unsafe abortions take place</w:t>
      </w:r>
      <w:r w:rsidRPr="009A6333">
        <w:rPr>
          <w:rFonts w:asciiTheme="majorHAnsi" w:hAnsiTheme="majorHAnsi"/>
        </w:rPr>
        <w:t xml:space="preserve"> worldwide </w:t>
      </w:r>
      <w:r w:rsidRPr="009A6333">
        <w:rPr>
          <w:rStyle w:val="Emphasis"/>
          <w:rFonts w:asciiTheme="majorHAnsi" w:hAnsiTheme="majorHAnsi"/>
          <w:highlight w:val="cyan"/>
        </w:rPr>
        <w:t>each year, majorly in developing countries</w:t>
      </w:r>
      <w:r w:rsidRPr="009A6333">
        <w:rPr>
          <w:rFonts w:asciiTheme="majorHAnsi" w:hAnsiTheme="majorHAnsi"/>
        </w:rPr>
        <w:t xml:space="preserve"> (WHO, 2019).</w:t>
      </w:r>
      <w:r w:rsidRPr="009A6333">
        <w:rPr>
          <w:rFonts w:asciiTheme="majorHAnsi" w:hAnsiTheme="majorHAnsi"/>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w:t>
      </w:r>
      <w:r w:rsidRPr="009A6333">
        <w:rPr>
          <w:rFonts w:asciiTheme="majorHAnsi" w:hAnsiTheme="majorHAnsi"/>
        </w:rPr>
        <w:t>There is therefore a need to improve access to contraceptives</w:t>
      </w:r>
      <w:r w:rsidRPr="009A6333">
        <w:rPr>
          <w:rFonts w:asciiTheme="majorHAnsi" w:hAnsiTheme="majorHAnsi"/>
          <w:sz w:val="16"/>
        </w:rPr>
        <w:t xml:space="preserve">.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w:t>
      </w:r>
      <w:r w:rsidRPr="009A6333">
        <w:rPr>
          <w:rFonts w:asciiTheme="majorHAnsi" w:hAnsiTheme="majorHAnsi"/>
          <w:sz w:val="16"/>
        </w:rPr>
        <w:lastRenderedPageBreak/>
        <w:t xml:space="preserve">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most women wanting to access the drug. </w:t>
      </w:r>
      <w:r w:rsidRPr="009A6333">
        <w:rPr>
          <w:rStyle w:val="Emphasis"/>
          <w:rFonts w:asciiTheme="majorHAnsi" w:hAnsiTheme="majorHAnsi"/>
          <w:highlight w:val="cyan"/>
        </w:rPr>
        <w:t>Some of</w:t>
      </w:r>
      <w:r w:rsidRPr="009A6333">
        <w:rPr>
          <w:rFonts w:asciiTheme="majorHAnsi" w:hAnsiTheme="majorHAnsi"/>
        </w:rPr>
        <w:t xml:space="preserve"> these </w:t>
      </w:r>
      <w:r w:rsidRPr="009A6333">
        <w:rPr>
          <w:rStyle w:val="Emphasis"/>
          <w:rFonts w:asciiTheme="majorHAnsi" w:hAnsiTheme="majorHAnsi"/>
          <w:highlight w:val="cyan"/>
        </w:rPr>
        <w:t>essential contraceptives</w:t>
      </w:r>
      <w:r w:rsidRPr="009A6333">
        <w:rPr>
          <w:rFonts w:asciiTheme="majorHAnsi" w:hAnsiTheme="majorHAnsi"/>
        </w:rPr>
        <w:t xml:space="preserve">, their compositions </w:t>
      </w:r>
      <w:r w:rsidRPr="009A6333">
        <w:rPr>
          <w:rStyle w:val="Emphasis"/>
          <w:rFonts w:asciiTheme="majorHAnsi" w:hAnsiTheme="majorHAnsi"/>
          <w:highlight w:val="cyan"/>
        </w:rPr>
        <w:t>or methods may be impacted by patent-right restrictions as data indicates that contraceptives</w:t>
      </w:r>
      <w:r w:rsidRPr="009A6333">
        <w:rPr>
          <w:rFonts w:asciiTheme="majorHAnsi" w:hAnsiTheme="majorHAnsi"/>
        </w:rPr>
        <w:t xml:space="preserve"> such as raltegravir, levonorgestrel, medroxyprogesterone acetate, process of extracting ergometrine, progesterone and the composition of carbetocin </w:t>
      </w:r>
      <w:r w:rsidRPr="009A6333">
        <w:rPr>
          <w:rStyle w:val="Emphasis"/>
          <w:rFonts w:asciiTheme="majorHAnsi" w:hAnsiTheme="majorHAnsi"/>
          <w:highlight w:val="cyan"/>
        </w:rPr>
        <w:t>are</w:t>
      </w:r>
      <w:r w:rsidRPr="009A6333">
        <w:rPr>
          <w:rFonts w:asciiTheme="majorHAnsi" w:hAnsiTheme="majorHAnsi"/>
        </w:rPr>
        <w:t xml:space="preserve"> more </w:t>
      </w:r>
      <w:r w:rsidRPr="009A6333">
        <w:rPr>
          <w:rStyle w:val="Emphasis"/>
          <w:rFonts w:asciiTheme="majorHAnsi" w:hAnsiTheme="majorHAnsi"/>
          <w:highlight w:val="cyan"/>
        </w:rPr>
        <w:t>widely patented</w:t>
      </w:r>
      <w:r w:rsidRPr="009A6333">
        <w:rPr>
          <w:rFonts w:asciiTheme="majorHAnsi" w:hAnsiTheme="majorHAnsi"/>
        </w:rPr>
        <w:t xml:space="preserve"> (Drug Patent Watch; European Patent Office; Medicines Patent Pool, 2013, p. 11). This may be</w:t>
      </w:r>
      <w:r w:rsidRPr="009A6333">
        <w:rPr>
          <w:rFonts w:asciiTheme="majorHAnsi" w:hAnsiTheme="majorHAnsi"/>
          <w:highlight w:val="yellow"/>
        </w:rPr>
        <w:t xml:space="preserve"> </w:t>
      </w:r>
      <w:r w:rsidRPr="009A6333">
        <w:rPr>
          <w:rStyle w:val="Emphasis"/>
          <w:rFonts w:asciiTheme="majorHAnsi" w:hAnsiTheme="majorHAnsi"/>
          <w:highlight w:val="cyan"/>
        </w:rPr>
        <w:t>due</w:t>
      </w:r>
      <w:r w:rsidRPr="009A6333">
        <w:rPr>
          <w:rFonts w:asciiTheme="majorHAnsi" w:hAnsiTheme="majorHAnsi"/>
        </w:rPr>
        <w:t xml:space="preserve"> in part </w:t>
      </w:r>
      <w:r w:rsidRPr="009A6333">
        <w:rPr>
          <w:rStyle w:val="Emphasis"/>
          <w:rFonts w:asciiTheme="majorHAnsi" w:hAnsiTheme="majorHAnsi"/>
          <w:highlight w:val="cyan"/>
        </w:rPr>
        <w:t>to changes in national patent laws in many countries following the entry into force of the TRIPS Agreement</w:t>
      </w:r>
      <w:r w:rsidRPr="009A6333">
        <w:rPr>
          <w:rFonts w:asciiTheme="majorHAnsi" w:hAnsiTheme="majorHAnsi"/>
        </w:rPr>
        <w:t>, or the patenting practices of applicants (Medicines Patent Pool, 2013, p. 11)</w:t>
      </w:r>
      <w:r w:rsidRPr="009A6333">
        <w:rPr>
          <w:rFonts w:asciiTheme="majorHAnsi" w:hAnsiTheme="majorHAnsi"/>
          <w:highlight w:val="yellow"/>
        </w:rPr>
        <w:t>.</w:t>
      </w:r>
      <w:r w:rsidRPr="009A6333">
        <w:rPr>
          <w:rFonts w:asciiTheme="majorHAnsi" w:hAnsiTheme="majorHAnsi"/>
        </w:rPr>
        <w:t xml:space="preserve"> Invariably, </w:t>
      </w:r>
      <w:r w:rsidRPr="009A6333">
        <w:rPr>
          <w:rStyle w:val="Emphasis"/>
          <w:rFonts w:asciiTheme="majorHAnsi" w:hAnsiTheme="majorHAnsi"/>
          <w:highlight w:val="cyan"/>
        </w:rPr>
        <w:t>the inability to access better and high quality therapeutic treatments may mean that majority of [people], particularly in developing countries, may be restricted to a limited choice of contraceptives.</w:t>
      </w:r>
    </w:p>
    <w:p w14:paraId="422346E3" w14:textId="77777777" w:rsidR="006667E6" w:rsidRPr="009A6333" w:rsidRDefault="006667E6" w:rsidP="006667E6">
      <w:pPr>
        <w:rPr>
          <w:rFonts w:asciiTheme="majorHAnsi" w:hAnsiTheme="majorHAnsi"/>
          <w:sz w:val="16"/>
        </w:rPr>
      </w:pPr>
    </w:p>
    <w:p w14:paraId="5E633AEB" w14:textId="77777777" w:rsidR="006667E6" w:rsidRPr="009A6333" w:rsidRDefault="006667E6" w:rsidP="006667E6">
      <w:pPr>
        <w:pStyle w:val="Heading4"/>
        <w:rPr>
          <w:rFonts w:asciiTheme="majorHAnsi" w:hAnsiTheme="majorHAnsi" w:cs="Times New Roman"/>
          <w:sz w:val="27"/>
        </w:rPr>
      </w:pPr>
      <w:r w:rsidRPr="009A6333">
        <w:rPr>
          <w:rFonts w:asciiTheme="majorHAnsi" w:hAnsiTheme="majorHAnsi"/>
        </w:rPr>
        <w:t>This saves thousands every year and is key to global poverty reduction efforts</w:t>
      </w:r>
    </w:p>
    <w:p w14:paraId="1FD83C03" w14:textId="5D5E2F4E" w:rsidR="006667E6" w:rsidRPr="009A6333" w:rsidRDefault="006667E6" w:rsidP="006667E6">
      <w:pPr>
        <w:pStyle w:val="NormalWeb"/>
        <w:spacing w:before="0" w:beforeAutospacing="0" w:after="0" w:afterAutospacing="0" w:line="480" w:lineRule="auto"/>
        <w:rPr>
          <w:rFonts w:asciiTheme="majorHAnsi" w:hAnsiTheme="majorHAnsi"/>
        </w:rPr>
      </w:pPr>
      <w:r w:rsidRPr="009A6333">
        <w:rPr>
          <w:rFonts w:asciiTheme="majorHAnsi" w:hAnsiTheme="majorHAnsi"/>
          <w:i/>
          <w:iCs/>
          <w:color w:val="000000"/>
          <w:sz w:val="20"/>
          <w:szCs w:val="20"/>
        </w:rPr>
        <w:t>(</w:t>
      </w:r>
      <w:r w:rsidRPr="009A6333">
        <w:rPr>
          <w:rStyle w:val="Style13ptBold"/>
          <w:rFonts w:asciiTheme="majorHAnsi" w:hAnsiTheme="majorHAnsi"/>
        </w:rPr>
        <w:t>Hocker 17</w:t>
      </w:r>
      <w:r w:rsidRPr="009A6333">
        <w:rPr>
          <w:rFonts w:asciiTheme="majorHAnsi" w:hAnsiTheme="majorHAnsi"/>
          <w:i/>
          <w:iCs/>
          <w:color w:val="000000"/>
          <w:sz w:val="20"/>
          <w:szCs w:val="20"/>
        </w:rPr>
        <w:t xml:space="preserve">) Kaitlin Hocker, 3 REASONS WHY CONTRACEPTION REDUCES POVERTY, The Borgen Project, 8/3/17, DOA: 7/27/20, </w:t>
      </w:r>
      <w:hyperlink r:id="rId69" w:history="1">
        <w:r w:rsidRPr="009A6333">
          <w:rPr>
            <w:rStyle w:val="Hyperlink"/>
            <w:rFonts w:asciiTheme="majorHAnsi" w:eastAsiaTheme="majorEastAsia" w:hAnsiTheme="majorHAnsi"/>
            <w:i/>
            <w:iCs/>
            <w:color w:val="1155CC"/>
            <w:sz w:val="20"/>
            <w:szCs w:val="20"/>
          </w:rPr>
          <w:t>https://borgenproject.org/contraception-reduces-poverty/</w:t>
        </w:r>
      </w:hyperlink>
      <w:r w:rsidRPr="009A6333">
        <w:rPr>
          <w:rFonts w:asciiTheme="majorHAnsi" w:hAnsiTheme="majorHAnsi"/>
          <w:i/>
          <w:iCs/>
          <w:color w:val="000000"/>
          <w:sz w:val="20"/>
          <w:szCs w:val="20"/>
        </w:rPr>
        <w:t>, RG</w:t>
      </w:r>
      <w:r w:rsidRPr="009A6333">
        <w:rPr>
          <w:rFonts w:asciiTheme="majorHAnsi" w:hAnsiTheme="majorHAnsi"/>
          <w:sz w:val="16"/>
        </w:rPr>
        <w:t xml:space="preserve"> Bracketed for gendered language</w:t>
      </w:r>
    </w:p>
    <w:p w14:paraId="4583157B" w14:textId="7B8C7B8E" w:rsidR="006667E6" w:rsidRPr="009A6333" w:rsidRDefault="006667E6" w:rsidP="006667E6">
      <w:pPr>
        <w:pStyle w:val="NormalWeb"/>
        <w:spacing w:before="0" w:beforeAutospacing="0" w:after="0" w:afterAutospacing="0" w:line="480" w:lineRule="auto"/>
        <w:rPr>
          <w:rFonts w:asciiTheme="majorHAnsi" w:hAnsiTheme="majorHAnsi"/>
          <w:sz w:val="16"/>
        </w:rPr>
      </w:pPr>
      <w:r w:rsidRPr="009A6333">
        <w:rPr>
          <w:rFonts w:asciiTheme="majorHAnsi" w:hAnsiTheme="majorHAnsi"/>
          <w:color w:val="000000"/>
          <w:sz w:val="16"/>
          <w:szCs w:val="22"/>
        </w:rPr>
        <w:t>Here are three facts about the relationship between contraception and poverty reduction</w:t>
      </w:r>
      <w:r w:rsidRPr="009A6333">
        <w:rPr>
          <w:rFonts w:asciiTheme="majorHAnsi" w:hAnsiTheme="majorHAnsi"/>
          <w:color w:val="000000"/>
          <w:sz w:val="16"/>
          <w:szCs w:val="14"/>
        </w:rPr>
        <w:t xml:space="preserve">: </w:t>
      </w:r>
      <w:r w:rsidRPr="009A6333">
        <w:rPr>
          <w:rStyle w:val="Emphasis"/>
          <w:rFonts w:asciiTheme="majorHAnsi" w:hAnsiTheme="majorHAnsi"/>
          <w:highlight w:val="cyan"/>
        </w:rPr>
        <w:t>If [people] who currently lack</w:t>
      </w:r>
      <w:r w:rsidRPr="009A6333">
        <w:rPr>
          <w:rFonts w:asciiTheme="majorHAnsi" w:hAnsiTheme="majorHAnsi"/>
          <w:color w:val="000000"/>
          <w:sz w:val="16"/>
          <w:szCs w:val="22"/>
        </w:rPr>
        <w:t xml:space="preserve"> the means to sexual health information, as well as </w:t>
      </w:r>
      <w:r w:rsidRPr="009A6333">
        <w:rPr>
          <w:rStyle w:val="Emphasis"/>
          <w:rFonts w:asciiTheme="majorHAnsi" w:hAnsiTheme="majorHAnsi"/>
          <w:highlight w:val="cyan"/>
        </w:rPr>
        <w:t>proper contraception, were allowed access</w:t>
      </w:r>
      <w:r w:rsidRPr="009A6333">
        <w:rPr>
          <w:rFonts w:asciiTheme="majorHAnsi" w:hAnsiTheme="majorHAnsi"/>
          <w:color w:val="000000"/>
          <w:sz w:val="16"/>
          <w:szCs w:val="22"/>
        </w:rPr>
        <w:t xml:space="preserve"> to these reproductive tools, </w:t>
      </w:r>
      <w:r w:rsidRPr="009A6333">
        <w:rPr>
          <w:rStyle w:val="Emphasis"/>
          <w:rFonts w:asciiTheme="majorHAnsi" w:hAnsiTheme="majorHAnsi"/>
          <w:highlight w:val="cyan"/>
        </w:rPr>
        <w:t>an estimated</w:t>
      </w:r>
      <w:r w:rsidRPr="009A6333">
        <w:rPr>
          <w:rFonts w:asciiTheme="majorHAnsi" w:hAnsiTheme="majorHAnsi"/>
          <w:color w:val="000000"/>
          <w:sz w:val="16"/>
          <w:szCs w:val="22"/>
        </w:rPr>
        <w:t xml:space="preserve"> 35 million abortions and </w:t>
      </w:r>
      <w:r w:rsidRPr="009A6333">
        <w:rPr>
          <w:rStyle w:val="Emphasis"/>
          <w:rFonts w:asciiTheme="majorHAnsi" w:hAnsiTheme="majorHAnsi"/>
          <w:highlight w:val="cyan"/>
        </w:rPr>
        <w:t>76,000 maternal deaths would be prevented each year</w:t>
      </w:r>
      <w:r w:rsidRPr="009A6333">
        <w:rPr>
          <w:rFonts w:asciiTheme="majorHAnsi" w:hAnsiTheme="majorHAnsi"/>
          <w:color w:val="000000"/>
          <w:sz w:val="16"/>
          <w:szCs w:val="22"/>
        </w:rPr>
        <w:t>.</w:t>
      </w:r>
      <w:r w:rsidRPr="009A6333">
        <w:rPr>
          <w:rFonts w:asciiTheme="majorHAnsi" w:hAnsiTheme="majorHAnsi"/>
          <w:color w:val="000000"/>
          <w:sz w:val="16"/>
          <w:szCs w:val="14"/>
        </w:rPr>
        <w:t xml:space="preserve"> Given that</w:t>
      </w:r>
      <w:r w:rsidRPr="009A6333">
        <w:rPr>
          <w:rFonts w:asciiTheme="majorHAnsi" w:hAnsiTheme="majorHAnsi"/>
          <w:color w:val="000000"/>
          <w:sz w:val="16"/>
          <w:szCs w:val="22"/>
        </w:rPr>
        <w:t xml:space="preserve"> abortions far exceed the price of standard birth control, these women could instead spend this money to provide for their families and improve their quality of life. </w:t>
      </w:r>
      <w:r w:rsidRPr="009A6333">
        <w:rPr>
          <w:rStyle w:val="Emphasis"/>
          <w:rFonts w:asciiTheme="majorHAnsi" w:hAnsiTheme="majorHAnsi"/>
          <w:highlight w:val="cyan"/>
        </w:rPr>
        <w:t xml:space="preserve">Saving </w:t>
      </w:r>
      <w:r w:rsidR="005E7049">
        <w:rPr>
          <w:rStyle w:val="Emphasis"/>
          <w:rFonts w:asciiTheme="majorHAnsi" w:hAnsiTheme="majorHAnsi"/>
          <w:highlight w:val="cyan"/>
        </w:rPr>
        <w:t>[people]</w:t>
      </w:r>
      <w:r w:rsidRPr="009A6333">
        <w:rPr>
          <w:rStyle w:val="Emphasis"/>
          <w:rFonts w:asciiTheme="majorHAnsi" w:hAnsiTheme="majorHAnsi"/>
          <w:highlight w:val="cyan"/>
        </w:rPr>
        <w:t xml:space="preserve"> from</w:t>
      </w:r>
      <w:r w:rsidRPr="009A6333">
        <w:rPr>
          <w:rFonts w:asciiTheme="majorHAnsi" w:hAnsiTheme="majorHAnsi"/>
          <w:color w:val="000000"/>
          <w:sz w:val="16"/>
          <w:szCs w:val="22"/>
        </w:rPr>
        <w:t xml:space="preserve"> premature death from </w:t>
      </w:r>
      <w:r w:rsidRPr="009A6333">
        <w:rPr>
          <w:rStyle w:val="Emphasis"/>
          <w:rFonts w:asciiTheme="majorHAnsi" w:hAnsiTheme="majorHAnsi"/>
          <w:highlight w:val="cyan"/>
        </w:rPr>
        <w:t>unwanted pregnancy</w:t>
      </w:r>
      <w:r w:rsidRPr="009A6333">
        <w:rPr>
          <w:rFonts w:asciiTheme="majorHAnsi" w:hAnsiTheme="majorHAnsi"/>
          <w:color w:val="000000"/>
          <w:sz w:val="16"/>
          <w:szCs w:val="22"/>
        </w:rPr>
        <w:t xml:space="preserve"> due to a lack of reproductive education and resources is not only beneficial in regard to </w:t>
      </w:r>
      <w:r w:rsidRPr="009A6333">
        <w:rPr>
          <w:rFonts w:asciiTheme="majorHAnsi" w:hAnsiTheme="majorHAnsi"/>
          <w:color w:val="000000"/>
          <w:sz w:val="16"/>
          <w:szCs w:val="22"/>
        </w:rPr>
        <w:lastRenderedPageBreak/>
        <w:t xml:space="preserve">humanitarian measures, but it also </w:t>
      </w:r>
      <w:r w:rsidRPr="009A6333">
        <w:rPr>
          <w:rStyle w:val="Emphasis"/>
          <w:rFonts w:asciiTheme="majorHAnsi" w:hAnsiTheme="majorHAnsi"/>
          <w:highlight w:val="cyan"/>
        </w:rPr>
        <w:t>strengthens the economic security of the household. More people being integrated into the workforce, followed by a decrease in the number of dependents, provides a boost to economies worldwide.</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Populations dense with working-age individuals often live in more developed countries given the surplus of people contributing to the respective economy. Contraception reduces poverty in this sector</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because adults who either choose not to have children or delay the rate at which they have children have more</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time and</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resources to earn better-living potentials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when compared to those who must use their income to provide for their families. While education and international aid offer clear benefits in the fight against</w:t>
      </w:r>
      <w:r w:rsidRPr="009A6333">
        <w:rPr>
          <w:rFonts w:asciiTheme="majorHAnsi" w:hAnsiTheme="majorHAnsi"/>
          <w:color w:val="000000"/>
          <w:sz w:val="16"/>
          <w:szCs w:val="22"/>
        </w:rPr>
        <w:t xml:space="preserve"> poverty, the growth of an excessive population counters these measures. Given the current population’s exponential growth, the economies and civil services of developing countries already lack the capacity or resources to provide for the influx of people to come. </w:t>
      </w:r>
      <w:r w:rsidRPr="009A6333">
        <w:rPr>
          <w:rStyle w:val="Emphasis"/>
          <w:rFonts w:asciiTheme="majorHAnsi" w:hAnsiTheme="majorHAnsi"/>
          <w:highlight w:val="cyan"/>
        </w:rPr>
        <w:t>The ways in which</w:t>
      </w:r>
      <w:r w:rsidRPr="009A6333">
        <w:rPr>
          <w:rFonts w:asciiTheme="majorHAnsi" w:hAnsiTheme="majorHAnsi"/>
          <w:color w:val="000000"/>
          <w:sz w:val="16"/>
          <w:szCs w:val="22"/>
        </w:rPr>
        <w:t xml:space="preserve"> global </w:t>
      </w:r>
      <w:r w:rsidRPr="009A6333">
        <w:rPr>
          <w:rStyle w:val="Emphasis"/>
          <w:rFonts w:asciiTheme="majorHAnsi" w:hAnsiTheme="majorHAnsi"/>
          <w:highlight w:val="cyan"/>
        </w:rPr>
        <w:t>poverty is combatted today may no longer be effective in the future if contraception is not accessible</w:t>
      </w:r>
      <w:r w:rsidRPr="009A6333">
        <w:rPr>
          <w:rFonts w:asciiTheme="majorHAnsi" w:hAnsiTheme="majorHAnsi"/>
          <w:color w:val="000000"/>
          <w:sz w:val="16"/>
          <w:szCs w:val="22"/>
        </w:rPr>
        <w:t>.</w:t>
      </w:r>
      <w:r w:rsidRPr="009A6333">
        <w:rPr>
          <w:rFonts w:asciiTheme="majorHAnsi" w:hAnsiTheme="majorHAnsi"/>
          <w:color w:val="000000"/>
          <w:sz w:val="16"/>
          <w:szCs w:val="14"/>
        </w:rPr>
        <w:t xml:space="preserve"> Family planning means more than just preventing unwanted pregnancies. According to the former executive director of the UN Population Fund, the late Babtunde Osotimehin, “It is a most significant investment to promote human capital development, combat poverty and harness a demographic dividend, thus contributing to equitable and sustainable economic development.” Funding family programming can ensure that contraception reduces poverty, and it will remain effective for generations to come. Additionally, it will help the planet utilize its limited resources more effectively.</w:t>
      </w:r>
    </w:p>
    <w:p w14:paraId="50DBFA15" w14:textId="77777777" w:rsidR="006667E6" w:rsidRPr="009A6333" w:rsidRDefault="006667E6" w:rsidP="006667E6">
      <w:pPr>
        <w:rPr>
          <w:rFonts w:asciiTheme="majorHAnsi" w:hAnsiTheme="majorHAnsi"/>
        </w:rPr>
      </w:pPr>
    </w:p>
    <w:p w14:paraId="2215CEC6" w14:textId="77777777" w:rsidR="006667E6" w:rsidRPr="009A6333" w:rsidRDefault="006667E6" w:rsidP="006667E6">
      <w:pPr>
        <w:pStyle w:val="Heading4"/>
        <w:rPr>
          <w:rFonts w:asciiTheme="majorHAnsi" w:hAnsiTheme="majorHAnsi"/>
        </w:rPr>
      </w:pPr>
      <w:r w:rsidRPr="009A6333">
        <w:rPr>
          <w:rFonts w:asciiTheme="majorHAnsi" w:hAnsiTheme="majorHAnsi"/>
        </w:rPr>
        <w:t>Contraception provides a direct rupture to cyclical poverty</w:t>
      </w:r>
    </w:p>
    <w:p w14:paraId="39AA3EEC" w14:textId="77777777" w:rsidR="006667E6" w:rsidRPr="009A6333" w:rsidRDefault="006667E6" w:rsidP="006667E6">
      <w:pPr>
        <w:pStyle w:val="NormalWeb"/>
        <w:spacing w:before="0" w:beforeAutospacing="0" w:after="0" w:afterAutospacing="0" w:line="480" w:lineRule="auto"/>
        <w:rPr>
          <w:rFonts w:asciiTheme="majorHAnsi" w:hAnsiTheme="majorHAnsi"/>
        </w:rPr>
      </w:pPr>
      <w:r w:rsidRPr="009A6333">
        <w:rPr>
          <w:rStyle w:val="Style13ptBold"/>
          <w:rFonts w:asciiTheme="majorHAnsi" w:hAnsiTheme="majorHAnsi"/>
        </w:rPr>
        <w:t>(Bailey 14</w:t>
      </w:r>
      <w:r w:rsidRPr="009A6333">
        <w:rPr>
          <w:rFonts w:asciiTheme="majorHAnsi" w:hAnsiTheme="majorHAnsi"/>
          <w:i/>
          <w:iCs/>
          <w:color w:val="000000"/>
          <w:sz w:val="20"/>
          <w:szCs w:val="20"/>
        </w:rPr>
        <w:t xml:space="preserve">) Martha J. Bailey et. al, DO FAMILY PLANNING PROGRAMS DECREASE POVERTY? EVIDENCE FROM PUBLIC CENSUS DATA, The National Institute of Health, 10/22/14, DOA: 7/27/20, </w:t>
      </w:r>
      <w:hyperlink r:id="rId70" w:history="1">
        <w:r w:rsidRPr="009A6333">
          <w:rPr>
            <w:rStyle w:val="Hyperlink"/>
            <w:rFonts w:asciiTheme="majorHAnsi" w:eastAsiaTheme="majorEastAsia" w:hAnsiTheme="majorHAnsi"/>
            <w:i/>
            <w:iCs/>
            <w:color w:val="1155CC"/>
            <w:sz w:val="20"/>
            <w:szCs w:val="20"/>
          </w:rPr>
          <w:t>https://www.ncbi.nlm.nih.gov/pmc/articles/PMC4206087/</w:t>
        </w:r>
      </w:hyperlink>
      <w:r w:rsidRPr="009A6333">
        <w:rPr>
          <w:rFonts w:asciiTheme="majorHAnsi" w:hAnsiTheme="majorHAnsi"/>
          <w:i/>
          <w:iCs/>
          <w:color w:val="000000"/>
          <w:sz w:val="20"/>
          <w:szCs w:val="20"/>
        </w:rPr>
        <w:t>, RG</w:t>
      </w:r>
    </w:p>
    <w:p w14:paraId="533CB807" w14:textId="77777777" w:rsidR="006667E6" w:rsidRPr="009A6333" w:rsidRDefault="006667E6" w:rsidP="006667E6">
      <w:pPr>
        <w:pStyle w:val="NormalWeb"/>
        <w:spacing w:before="0" w:beforeAutospacing="0" w:after="0" w:afterAutospacing="0" w:line="480" w:lineRule="auto"/>
        <w:rPr>
          <w:rFonts w:asciiTheme="majorHAnsi" w:hAnsiTheme="majorHAnsi"/>
          <w:sz w:val="16"/>
        </w:rPr>
      </w:pPr>
      <w:r w:rsidRPr="009A6333">
        <w:rPr>
          <w:rFonts w:asciiTheme="majorHAnsi" w:hAnsiTheme="majorHAnsi"/>
          <w:color w:val="000000"/>
          <w:sz w:val="16"/>
          <w:szCs w:val="14"/>
        </w:rPr>
        <w:t xml:space="preserve">Our research design compares the poverty rates of individuals born in the years leading up to and just after federally funded family planning programs began. We draw upon several public-use datasets that measure individuals’ ages and place of residence: the 1980 US decennial census observes the potentially affected cohorts as children and the 2000 census and 2005–2011 American Community Survey (ACS) observes the same cohorts as adults. </w:t>
      </w:r>
      <w:r w:rsidRPr="009A6333">
        <w:rPr>
          <w:rFonts w:asciiTheme="majorHAnsi" w:hAnsiTheme="majorHAnsi"/>
          <w:color w:val="000000"/>
          <w:sz w:val="16"/>
          <w:szCs w:val="22"/>
        </w:rPr>
        <w:t xml:space="preserve">Our results show that </w:t>
      </w:r>
      <w:r w:rsidRPr="009A6333">
        <w:rPr>
          <w:rFonts w:asciiTheme="majorHAnsi" w:hAnsiTheme="majorHAnsi"/>
          <w:sz w:val="16"/>
        </w:rPr>
        <w:t>federally funded</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family planning programs are associated with significant reductions in child poverty rates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 xml:space="preserve">and, later, poverty </w:t>
      </w:r>
      <w:r w:rsidRPr="009A6333">
        <w:rPr>
          <w:rFonts w:asciiTheme="majorHAnsi" w:hAnsiTheme="majorHAnsi"/>
          <w:sz w:val="16"/>
        </w:rPr>
        <w:lastRenderedPageBreak/>
        <w:t>rates in adulthood.3</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Individuals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born one to six years after program</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funding were 4.2 percent less likely to live in poverty in childhood</w:t>
      </w:r>
      <w:r w:rsidRPr="009A6333">
        <w:rPr>
          <w:rFonts w:asciiTheme="majorHAnsi" w:hAnsiTheme="majorHAnsi"/>
          <w:sz w:val="16"/>
        </w:rPr>
        <w:t xml:space="preserve"> and 2.4 percent less likely to live in poverty in adulthood.</w:t>
      </w:r>
      <w:r w:rsidRPr="009A6333">
        <w:rPr>
          <w:rFonts w:asciiTheme="majorHAnsi" w:hAnsiTheme="majorHAnsi"/>
          <w:color w:val="000000"/>
          <w:sz w:val="16"/>
          <w:szCs w:val="22"/>
          <w:shd w:val="clear" w:color="auto" w:fill="FFFF00"/>
        </w:rPr>
        <w:t xml:space="preserve"> </w:t>
      </w:r>
      <w:r w:rsidRPr="009A6333">
        <w:rPr>
          <w:rFonts w:asciiTheme="majorHAnsi" w:hAnsiTheme="majorHAnsi"/>
          <w:color w:val="000000"/>
          <w:sz w:val="16"/>
          <w:szCs w:val="22"/>
        </w:rPr>
        <w:t xml:space="preserve">Although both white and non-white children born after family planning programs began experienced large reductions in childhood poverty, white children experienced greater relative reductions in poverty rates in adulthood. Whites born after family planning programs began were 4.1 percent less likely to live in poverty in childhood and 6.1 percent less likely to live in poverty in adulthood. Non-whites born after family planning programs began were 8.2 percent less likely to live in poverty in childhood, but 2 percent less likely to live in poverty in adulthood. In short, </w:t>
      </w:r>
      <w:r w:rsidRPr="009A6333">
        <w:rPr>
          <w:rStyle w:val="Emphasis"/>
          <w:rFonts w:asciiTheme="majorHAnsi" w:hAnsiTheme="majorHAnsi"/>
          <w:highlight w:val="cyan"/>
        </w:rPr>
        <w:t>family planning programs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may help</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break the cycle of poverty</w:t>
      </w:r>
      <w:r w:rsidRPr="009A6333">
        <w:rPr>
          <w:rFonts w:asciiTheme="majorHAnsi" w:hAnsiTheme="majorHAnsi"/>
          <w:color w:val="000000"/>
          <w:sz w:val="16"/>
          <w:szCs w:val="22"/>
        </w:rPr>
        <w:t xml:space="preserve">. </w:t>
      </w:r>
      <w:r w:rsidRPr="009A6333">
        <w:rPr>
          <w:rFonts w:asciiTheme="majorHAnsi" w:hAnsiTheme="majorHAnsi"/>
          <w:color w:val="000000"/>
          <w:sz w:val="16"/>
          <w:szCs w:val="14"/>
        </w:rPr>
        <w:t>Our results suggest that family planning programs reduce poverty among children and, ultimately, in adulthood. These findings complement a growing body of research that suggests that investments in children can have sizable effects on children’s longer-term educational attainment, health, and labor market productivity (Cunha and Heckman 2007, Almond and Currie 2011).</w:t>
      </w:r>
    </w:p>
    <w:p w14:paraId="5B6CCBA5" w14:textId="77777777" w:rsidR="006667E6" w:rsidRPr="009A6333" w:rsidRDefault="006667E6" w:rsidP="006667E6">
      <w:pPr>
        <w:rPr>
          <w:rFonts w:asciiTheme="majorHAnsi" w:hAnsiTheme="majorHAnsi"/>
        </w:rPr>
      </w:pPr>
    </w:p>
    <w:p w14:paraId="3D666665" w14:textId="77777777" w:rsidR="00CE3140" w:rsidRPr="006D0B2F" w:rsidRDefault="00CE3140" w:rsidP="00CE3140">
      <w:pPr>
        <w:pStyle w:val="Heading1"/>
        <w:rPr>
          <w:rFonts w:asciiTheme="majorHAnsi" w:hAnsiTheme="majorHAnsi"/>
        </w:rPr>
      </w:pPr>
      <w:r w:rsidRPr="006D0B2F">
        <w:rPr>
          <w:rFonts w:asciiTheme="majorHAnsi" w:hAnsiTheme="majorHAnsi"/>
        </w:rPr>
        <w:lastRenderedPageBreak/>
        <w:t>Framing Proper</w:t>
      </w:r>
    </w:p>
    <w:p w14:paraId="1C72F3AE" w14:textId="77777777" w:rsidR="00CE3140" w:rsidRPr="000510E3" w:rsidRDefault="00CE3140" w:rsidP="00CE3140">
      <w:pPr>
        <w:pStyle w:val="Heading4"/>
        <w:spacing w:line="240" w:lineRule="auto"/>
        <w:rPr>
          <w:rFonts w:asciiTheme="majorHAnsi" w:hAnsiTheme="majorHAnsi" w:cstheme="majorHAnsi"/>
        </w:rPr>
      </w:pPr>
      <w:r w:rsidRPr="000510E3">
        <w:rPr>
          <w:rFonts w:asciiTheme="majorHAnsi" w:hAnsiTheme="majorHAnsi" w:cstheme="majorHAnsi"/>
        </w:rPr>
        <w:t xml:space="preserve">The standard is </w:t>
      </w:r>
      <w:r w:rsidRPr="000510E3">
        <w:rPr>
          <w:rFonts w:asciiTheme="majorHAnsi" w:hAnsiTheme="majorHAnsi" w:cstheme="majorHAnsi"/>
          <w:u w:val="single"/>
        </w:rPr>
        <w:t>reducing structural violence</w:t>
      </w:r>
      <w:r w:rsidRPr="000510E3">
        <w:rPr>
          <w:rFonts w:asciiTheme="majorHAnsi" w:hAnsiTheme="majorHAnsi" w:cstheme="majorHAnsi"/>
        </w:rPr>
        <w:t xml:space="preserve">. </w:t>
      </w:r>
    </w:p>
    <w:p w14:paraId="00FB1C87" w14:textId="77777777" w:rsidR="00CE3140" w:rsidRPr="000510E3" w:rsidRDefault="00CE3140" w:rsidP="00CE3140">
      <w:pPr>
        <w:spacing w:line="240" w:lineRule="auto"/>
        <w:rPr>
          <w:rFonts w:asciiTheme="majorHAnsi" w:hAnsiTheme="majorHAnsi"/>
        </w:rPr>
      </w:pPr>
      <w:r w:rsidRPr="000510E3">
        <w:rPr>
          <w:rStyle w:val="Style13ptBold"/>
          <w:rFonts w:asciiTheme="majorHAnsi" w:hAnsiTheme="majorHAnsi"/>
        </w:rPr>
        <w:t>CU</w:t>
      </w:r>
      <w:r w:rsidRPr="000510E3">
        <w:rPr>
          <w:rFonts w:asciiTheme="majorHAnsi" w:hAnsiTheme="majorHAnsi"/>
        </w:rPr>
        <w:t xml:space="preserve"> Online, </w:t>
      </w:r>
      <w:r w:rsidRPr="000510E3">
        <w:rPr>
          <w:rStyle w:val="Style13ptBold"/>
          <w:rFonts w:asciiTheme="majorHAnsi" w:hAnsiTheme="majorHAnsi"/>
        </w:rPr>
        <w:t>17</w:t>
      </w:r>
      <w:r w:rsidRPr="000510E3">
        <w:rPr>
          <w:rFonts w:asciiTheme="majorHAnsi" w:hAnsiTheme="majorHAnsi"/>
        </w:rPr>
        <w:t>, Recognizing and Addressing Structural Violence, 6-30-2017, DOA: 9-11-2021, https://online.campbellsville.edu/social-work/structural-violence/, r0w@n</w:t>
      </w:r>
    </w:p>
    <w:p w14:paraId="3C821101" w14:textId="77777777" w:rsidR="00CE3140" w:rsidRPr="000510E3" w:rsidRDefault="00CE3140" w:rsidP="00CE3140">
      <w:pPr>
        <w:spacing w:line="240" w:lineRule="auto"/>
        <w:rPr>
          <w:rFonts w:asciiTheme="majorHAnsi" w:hAnsiTheme="majorHAnsi"/>
          <w:sz w:val="16"/>
        </w:rPr>
      </w:pPr>
      <w:r w:rsidRPr="000510E3">
        <w:rPr>
          <w:rFonts w:asciiTheme="majorHAnsi" w:hAnsiTheme="majorHAnsi"/>
          <w:sz w:val="16"/>
        </w:rPr>
        <w:t>Because direct, physical violence is easy to see and recognize, it gets significant attention from both law enforcement and the news media. A violent crime, such as an assault or murder, is a discrete event that can be handled in a number of ways. Structural violence, on the other hand, is often invisible and challenging to respond to. Addressing structural violence typically requires large structural changes in society, and such changes happen slowly in part because it’s difficult to recognize structural violence as violence. What Is Structural Violence? Chronic undernourishment affected one in nine people worldwide from 2014 to 2016, according to the United Nations. The Economist reports that an estimated 1.49 million people in the United States used homeless shelters in 2014, and around another 500,000 went without shelter; those numbers are likely to be conservative estimates at best. Hunger and homelessness may not seem to fit the definition of violence, but they’re clear examples of structural violence. “</w:t>
      </w:r>
      <w:r w:rsidRPr="000510E3">
        <w:rPr>
          <w:rStyle w:val="Emphasis"/>
          <w:rFonts w:asciiTheme="majorHAnsi" w:hAnsiTheme="majorHAnsi"/>
          <w:highlight w:val="cyan"/>
        </w:rPr>
        <w:t>Structural violence occurs whenever people are disadvantaged by political, legal, economic or cultural traditions.</w:t>
      </w:r>
      <w:r w:rsidRPr="000510E3">
        <w:rPr>
          <w:rFonts w:asciiTheme="majorHAnsi" w:hAnsiTheme="majorHAnsi"/>
          <w:sz w:val="16"/>
        </w:rPr>
        <w:t xml:space="preserve"> </w:t>
      </w:r>
      <w:r w:rsidRPr="000510E3">
        <w:rPr>
          <w:rStyle w:val="Emphasis"/>
          <w:rFonts w:asciiTheme="majorHAnsi" w:hAnsiTheme="majorHAnsi"/>
          <w:highlight w:val="cyan"/>
        </w:rPr>
        <w:t>Because they are longstanding, structural inequities usually seem ordinary, the way things are and always have been</w:t>
      </w:r>
      <w:r w:rsidRPr="000510E3">
        <w:rPr>
          <w:rFonts w:asciiTheme="majorHAnsi" w:hAnsiTheme="majorHAnsi"/>
          <w:sz w:val="16"/>
        </w:rPr>
        <w:t xml:space="preserve">,” according to D.D. Winter and D.C. Leighton. Rather than being focused on direct, brutal acts, </w:t>
      </w:r>
      <w:r w:rsidRPr="000510E3">
        <w:rPr>
          <w:rStyle w:val="Emphasis"/>
          <w:rFonts w:asciiTheme="majorHAnsi" w:hAnsiTheme="majorHAnsi"/>
          <w:highlight w:val="cyan"/>
        </w:rPr>
        <w:t>structural violence is the result of societal systems</w:t>
      </w:r>
      <w:r w:rsidRPr="000510E3">
        <w:rPr>
          <w:rFonts w:asciiTheme="majorHAnsi" w:hAnsiTheme="majorHAnsi"/>
          <w:sz w:val="16"/>
        </w:rPr>
        <w:t xml:space="preserve">, such as social stratification, that have been in place for years — </w:t>
      </w:r>
      <w:r w:rsidRPr="000510E3">
        <w:rPr>
          <w:rStyle w:val="Emphasis"/>
          <w:rFonts w:asciiTheme="majorHAnsi" w:hAnsiTheme="majorHAnsi"/>
          <w:highlight w:val="cyan"/>
        </w:rPr>
        <w:t>systems that create situations where people don’t have access to the things required to fulfill their basic human needs</w:t>
      </w:r>
      <w:r w:rsidRPr="000510E3">
        <w:rPr>
          <w:rFonts w:asciiTheme="majorHAnsi" w:hAnsiTheme="majorHAnsi"/>
          <w:sz w:val="16"/>
        </w:rPr>
        <w:t>. “Structural violence is problematic in and of itself,” continue Winter and Leighton, “but it is also dangerous because it frequently leads to direct violence. Those who are chronically oppressed are often, for logical reasons, those who resort to direct violence.” This, in turn, usually leads to direct violence from law enforcement and the military that is directed at the oppressed community to re-exert the dominance of the status quo. Perhaps the most challenging aspect of addressing structural violence is how difficult it can be to bring attention to it. “When social inequities are noticed, attempts are made to rationalize and understand them,” Winter and Leighton say. “Unfortunately, one outcome of this process is to assume that victims must in some way deserve their plight.” Because the constant presence of structural violence is desensitizing, the structures that maintain the violence become normalized and seen as “the way things are.” Because of this, it can be difficult to convince those with the ability to create change that there is a problem or that it can be addressed. How Structural Violence Perpetuates Poverty In 2015, 13.5 percent of the U.S. population — around 43 million people — fell below the federal poverty line of $24,250 for a family of four. When broken down into specific populations, it becomes easy to see that some populations have higher poverty rates. Poverty among whites was 9.1 percent during that time, compared to 24.1 percent among African-Americans; African-Americans have a long history of being the victims of structural violence in America. Structural violence usually has, at its root, some political or economic structure that disenfranchises a group of people. For example, children in inner cities typically 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 Access to resources like education, healthcare and purchasing power are all vital to breaking the cycle of poverty. Individuals without adequate access to healthcare are not only more likely to have shorter life spans, but also to spend a significant portion of their income treating illnesses and other health issues, or simply enduring them and reducing their ability to work and earn money. Without adequate education, access to good jobs and influence within society is limited. An inability to buy necessities like food and shelter leads to worse healthcare outcomes, less money spent on educating the next generation and so forth. Effects on Individual and Public Health Lack of proper maternal care is a significant source of structural violence directed against women. About 350,000 women die every year due to pregnancy-related causes, and nearly 99 percent of those deaths occur in poor countries with limited access to good maternal care.</w:t>
      </w:r>
    </w:p>
    <w:p w14:paraId="64D32269" w14:textId="77777777" w:rsidR="00CE3140" w:rsidRPr="000510E3" w:rsidRDefault="00CE3140" w:rsidP="00CE3140">
      <w:pPr>
        <w:pStyle w:val="Heading4"/>
        <w:spacing w:line="240" w:lineRule="auto"/>
        <w:rPr>
          <w:rFonts w:asciiTheme="majorHAnsi" w:hAnsiTheme="majorHAnsi" w:cstheme="majorHAnsi"/>
        </w:rPr>
      </w:pPr>
      <w:r w:rsidRPr="000510E3">
        <w:rPr>
          <w:rFonts w:asciiTheme="majorHAnsi" w:hAnsiTheme="majorHAnsi" w:cstheme="majorHAnsi"/>
        </w:rPr>
        <w:t>Prefer:</w:t>
      </w:r>
    </w:p>
    <w:p w14:paraId="12DC13A7" w14:textId="77777777" w:rsidR="00CE3140" w:rsidRPr="000510E3" w:rsidRDefault="00CE3140" w:rsidP="00CE3140">
      <w:pPr>
        <w:pStyle w:val="Heading4"/>
        <w:numPr>
          <w:ilvl w:val="0"/>
          <w:numId w:val="19"/>
        </w:numPr>
        <w:tabs>
          <w:tab w:val="num" w:pos="360"/>
        </w:tabs>
        <w:spacing w:line="240" w:lineRule="auto"/>
        <w:rPr>
          <w:rFonts w:asciiTheme="majorHAnsi" w:hAnsiTheme="majorHAnsi"/>
          <w:b w:val="0"/>
          <w:u w:val="single"/>
        </w:rPr>
      </w:pPr>
      <w:bookmarkStart w:id="0" w:name="_fly2553w5dpu" w:colFirst="0" w:colLast="0"/>
      <w:bookmarkEnd w:id="0"/>
      <w:r w:rsidRPr="000510E3">
        <w:rPr>
          <w:rFonts w:asciiTheme="majorHAnsi" w:hAnsiTheme="majorHAnsi" w:cstheme="majorHAnsi"/>
        </w:rPr>
        <w:t xml:space="preserve">Policymaking- specifically with orientations toward minimizing structural violence- teaches the language of power to enable </w:t>
      </w:r>
      <w:r w:rsidRPr="000510E3">
        <w:rPr>
          <w:rFonts w:asciiTheme="majorHAnsi" w:hAnsiTheme="majorHAnsi" w:cstheme="majorHAnsi"/>
          <w:u w:val="single"/>
        </w:rPr>
        <w:t>internal resistance strategies</w:t>
      </w:r>
    </w:p>
    <w:p w14:paraId="1FEAAAA9" w14:textId="77777777" w:rsidR="00CE3140" w:rsidRPr="000510E3" w:rsidRDefault="00CE3140" w:rsidP="00CE3140">
      <w:pPr>
        <w:spacing w:line="240" w:lineRule="auto"/>
        <w:rPr>
          <w:rStyle w:val="Style13ptBold"/>
          <w:rFonts w:asciiTheme="majorHAnsi" w:hAnsiTheme="majorHAnsi"/>
        </w:rPr>
      </w:pPr>
      <w:r w:rsidRPr="000510E3">
        <w:rPr>
          <w:rStyle w:val="Style13ptBold"/>
          <w:rFonts w:asciiTheme="majorHAnsi" w:hAnsiTheme="majorHAnsi"/>
        </w:rPr>
        <w:t>Coverstone 05</w:t>
      </w:r>
    </w:p>
    <w:p w14:paraId="08A1E9B1" w14:textId="77777777" w:rsidR="00CE3140" w:rsidRPr="000510E3" w:rsidRDefault="00CE3140" w:rsidP="00CE3140">
      <w:pPr>
        <w:spacing w:line="240" w:lineRule="auto"/>
        <w:rPr>
          <w:rFonts w:asciiTheme="majorHAnsi" w:hAnsiTheme="majorHAnsi" w:cstheme="majorHAnsi"/>
          <w:sz w:val="12"/>
          <w:szCs w:val="12"/>
        </w:rPr>
      </w:pPr>
      <w:r w:rsidRPr="000510E3">
        <w:rPr>
          <w:rFonts w:asciiTheme="majorHAnsi" w:hAnsiTheme="majorHAnsi" w:cstheme="majorHAnsi"/>
          <w:sz w:val="12"/>
          <w:szCs w:val="12"/>
        </w:rPr>
        <w:t>Alan Coverstone (masters in communication from Wake Forest, longtime debate coach) “Acting on Activism: Realizing the Vision of Debate with Pro-social Impact” Paper presented at the National Communication Association Annual Conference November 17</w:t>
      </w:r>
      <w:r w:rsidRPr="000510E3">
        <w:rPr>
          <w:rFonts w:asciiTheme="majorHAnsi" w:hAnsiTheme="majorHAnsi" w:cstheme="majorHAnsi"/>
          <w:sz w:val="12"/>
          <w:szCs w:val="12"/>
          <w:vertAlign w:val="superscript"/>
        </w:rPr>
        <w:t>th</w:t>
      </w:r>
      <w:r w:rsidRPr="000510E3">
        <w:rPr>
          <w:rFonts w:asciiTheme="majorHAnsi" w:hAnsiTheme="majorHAnsi" w:cstheme="majorHAnsi"/>
          <w:sz w:val="12"/>
          <w:szCs w:val="12"/>
        </w:rPr>
        <w:t xml:space="preserve"> 2005  </w:t>
      </w:r>
      <w:hyperlink r:id="rId71" w:history="1">
        <w:r w:rsidRPr="000510E3">
          <w:rPr>
            <w:rStyle w:val="Hyperlink"/>
            <w:rFonts w:asciiTheme="majorHAnsi" w:hAnsiTheme="majorHAnsi" w:cstheme="majorHAnsi"/>
            <w:sz w:val="12"/>
            <w:szCs w:val="12"/>
          </w:rPr>
          <w:t>https://www.natcom.org/</w:t>
        </w:r>
      </w:hyperlink>
      <w:r w:rsidRPr="000510E3">
        <w:rPr>
          <w:rFonts w:asciiTheme="majorHAnsi" w:hAnsiTheme="majorHAnsi" w:cstheme="majorHAnsi"/>
          <w:sz w:val="12"/>
          <w:szCs w:val="12"/>
        </w:rPr>
        <w:t xml:space="preserve"> -CAT</w:t>
      </w:r>
    </w:p>
    <w:p w14:paraId="468EEC0A" w14:textId="77777777" w:rsidR="00CE3140" w:rsidRPr="000510E3" w:rsidRDefault="00CE3140" w:rsidP="00CE3140">
      <w:pPr>
        <w:spacing w:line="240" w:lineRule="auto"/>
        <w:rPr>
          <w:rFonts w:asciiTheme="majorHAnsi" w:hAnsiTheme="majorHAnsi" w:cstheme="majorHAnsi"/>
          <w:sz w:val="12"/>
          <w:szCs w:val="12"/>
        </w:rPr>
      </w:pPr>
    </w:p>
    <w:p w14:paraId="74021312" w14:textId="77777777" w:rsidR="00CE3140" w:rsidRPr="000510E3" w:rsidRDefault="00CE3140" w:rsidP="00CE3140">
      <w:pPr>
        <w:spacing w:line="240" w:lineRule="auto"/>
        <w:rPr>
          <w:rFonts w:asciiTheme="majorHAnsi" w:hAnsiTheme="majorHAnsi" w:cstheme="majorHAnsi"/>
          <w:sz w:val="16"/>
        </w:rPr>
      </w:pPr>
      <w:r w:rsidRPr="000510E3">
        <w:rPr>
          <w:rStyle w:val="StyleUnderline"/>
          <w:rFonts w:asciiTheme="majorHAnsi" w:hAnsiTheme="majorHAnsi" w:cstheme="majorHAnsi"/>
          <w:sz w:val="16"/>
          <w:u w:val="none"/>
        </w:rPr>
        <w:lastRenderedPageBreak/>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0510E3">
        <w:rPr>
          <w:rFonts w:asciiTheme="majorHAnsi" w:hAnsiTheme="majorHAnsi" w:cstheme="majorHAnsi"/>
          <w:sz w:val="16"/>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0510E3">
        <w:rPr>
          <w:rStyle w:val="StyleUnderline"/>
          <w:rFonts w:asciiTheme="majorHAnsi" w:hAnsiTheme="majorHAnsi" w:cstheme="majorHAnsi"/>
          <w:sz w:val="16"/>
          <w:u w:val="none"/>
        </w:rPr>
        <w:t>Absent that discussion and debate, much of the motivation for personal political activism is also lost</w:t>
      </w:r>
      <w:r w:rsidRPr="000510E3">
        <w:rPr>
          <w:rFonts w:asciiTheme="majorHAnsi" w:hAnsiTheme="majorHAnsi" w:cstheme="majorHAnsi"/>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0510E3">
        <w:rPr>
          <w:rStyle w:val="StyleUnderline"/>
          <w:rFonts w:asciiTheme="majorHAnsi" w:hAnsiTheme="majorHAnsi" w:cstheme="majorHAnsi"/>
          <w:sz w:val="16"/>
          <w:u w:val="none"/>
        </w:rPr>
        <w:t xml:space="preserve">However, contest </w:t>
      </w:r>
      <w:r w:rsidRPr="000510E3">
        <w:rPr>
          <w:rStyle w:val="Emphasis"/>
          <w:rFonts w:asciiTheme="majorHAnsi" w:hAnsiTheme="majorHAnsi"/>
          <w:highlight w:val="cyan"/>
        </w:rPr>
        <w:t>debate teaches students to combine personal experience with the language of political power</w:t>
      </w:r>
      <w:r w:rsidRPr="000510E3">
        <w:rPr>
          <w:rFonts w:asciiTheme="majorHAnsi" w:hAnsiTheme="majorHAnsi" w:cstheme="majorHAnsi"/>
          <w:sz w:val="16"/>
        </w:rPr>
        <w:t xml:space="preserve">. </w:t>
      </w:r>
      <w:r w:rsidRPr="000510E3">
        <w:rPr>
          <w:rStyle w:val="StyleUnderline"/>
          <w:rFonts w:asciiTheme="majorHAnsi" w:hAnsiTheme="majorHAnsi" w:cstheme="majorHAnsi"/>
          <w:sz w:val="16"/>
          <w:u w:val="none"/>
        </w:rPr>
        <w:t xml:space="preserve">Powerful personal </w:t>
      </w:r>
      <w:r w:rsidRPr="000510E3">
        <w:rPr>
          <w:rStyle w:val="Emphasis"/>
          <w:rFonts w:asciiTheme="majorHAnsi" w:hAnsiTheme="majorHAnsi"/>
          <w:highlight w:val="cyan"/>
        </w:rPr>
        <w:t xml:space="preserve">narratives unconnected to political power are </w:t>
      </w:r>
      <w:r w:rsidRPr="000510E3">
        <w:rPr>
          <w:rStyle w:val="StyleUnderline"/>
          <w:rFonts w:asciiTheme="majorHAnsi" w:hAnsiTheme="majorHAnsi" w:cstheme="majorHAnsi"/>
          <w:sz w:val="16"/>
          <w:u w:val="none"/>
        </w:rPr>
        <w:t xml:space="preserve">regularly </w:t>
      </w:r>
      <w:r w:rsidRPr="000510E3">
        <w:rPr>
          <w:rStyle w:val="Emphasis"/>
          <w:rFonts w:asciiTheme="majorHAnsi" w:hAnsiTheme="majorHAnsi"/>
          <w:highlight w:val="cyan"/>
        </w:rPr>
        <w:t>co-opted</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by those who do learn the language of power. One need look no further than the annual state of the Union Address where personal story after personal story is used to support the political agenda of those in power. The so-called </w:t>
      </w:r>
      <w:r w:rsidRPr="000510E3">
        <w:rPr>
          <w:rStyle w:val="Emphasis"/>
          <w:rFonts w:asciiTheme="majorHAnsi" w:hAnsiTheme="majorHAnsi"/>
          <w:highlight w:val="cyan"/>
        </w:rPr>
        <w:t>role-playing</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that public policy contest debates encourage </w:t>
      </w:r>
      <w:r w:rsidRPr="000510E3">
        <w:rPr>
          <w:rStyle w:val="Emphasis"/>
          <w:rFonts w:asciiTheme="majorHAnsi" w:hAnsiTheme="majorHAnsi"/>
          <w:highlight w:val="cyan"/>
        </w:rPr>
        <w:t>promotes active learning of the vocabulary and levers of power</w:t>
      </w:r>
      <w:r w:rsidRPr="000510E3">
        <w:rPr>
          <w:rStyle w:val="StyleUnderline"/>
          <w:rFonts w:asciiTheme="majorHAnsi" w:hAnsiTheme="majorHAnsi" w:cstheme="majorHAnsi"/>
          <w:sz w:val="16"/>
          <w:highlight w:val="cyan"/>
          <w:u w:val="none"/>
        </w:rPr>
        <w:t xml:space="preserve"> </w:t>
      </w:r>
      <w:r w:rsidRPr="000510E3">
        <w:rPr>
          <w:rFonts w:asciiTheme="majorHAnsi" w:hAnsiTheme="majorHAnsi"/>
          <w:sz w:val="16"/>
        </w:rPr>
        <w:t>in America</w:t>
      </w:r>
      <w:r w:rsidRPr="000510E3">
        <w:rPr>
          <w:rStyle w:val="StyleUnderline"/>
          <w:rFonts w:asciiTheme="majorHAnsi" w:hAnsiTheme="majorHAnsi" w:cstheme="majorHAnsi"/>
          <w:sz w:val="16"/>
          <w:u w:val="none"/>
        </w:rPr>
        <w:t>. Imagining the ability to use our own arguments to influence government action is one of the great virtues of academic debate</w:t>
      </w:r>
      <w:r w:rsidRPr="000510E3">
        <w:rPr>
          <w:rFonts w:asciiTheme="majorHAnsi" w:hAnsiTheme="majorHAnsi" w:cstheme="majorHAnsi"/>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0510E3">
        <w:rPr>
          <w:rStyle w:val="Emphasis"/>
          <w:rFonts w:asciiTheme="majorHAnsi" w:hAnsiTheme="majorHAnsi"/>
          <w:highlight w:val="cyan"/>
        </w:rPr>
        <w:t>Simulation</w:t>
      </w:r>
      <w:r w:rsidRPr="000510E3">
        <w:rPr>
          <w:rStyle w:val="StyleUnderline"/>
          <w:rFonts w:asciiTheme="majorHAnsi" w:hAnsiTheme="majorHAnsi" w:cstheme="majorHAnsi"/>
          <w:sz w:val="16"/>
          <w:highlight w:val="green"/>
          <w:u w:val="none"/>
        </w:rPr>
        <w:t xml:space="preserve"> </w:t>
      </w:r>
      <w:r w:rsidRPr="000510E3">
        <w:rPr>
          <w:rStyle w:val="StyleUnderline"/>
          <w:rFonts w:asciiTheme="majorHAnsi" w:hAnsiTheme="majorHAnsi" w:cstheme="majorHAnsi"/>
          <w:sz w:val="16"/>
          <w:u w:val="none"/>
        </w:rPr>
        <w:t xml:space="preserve">of success in the public realm </w:t>
      </w:r>
      <w:r w:rsidRPr="000510E3">
        <w:rPr>
          <w:rStyle w:val="Emphasis"/>
          <w:rFonts w:asciiTheme="majorHAnsi" w:hAnsiTheme="majorHAnsi"/>
          <w:highlight w:val="cyan"/>
        </w:rPr>
        <w:t>is far more empowering</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to students </w:t>
      </w:r>
      <w:r w:rsidRPr="000510E3">
        <w:rPr>
          <w:rStyle w:val="Emphasis"/>
          <w:rFonts w:asciiTheme="majorHAnsi" w:hAnsiTheme="majorHAnsi"/>
          <w:highlight w:val="cyan"/>
        </w:rPr>
        <w:t xml:space="preserve">than </w:t>
      </w:r>
      <w:r w:rsidRPr="000510E3">
        <w:rPr>
          <w:rStyle w:val="StyleUnderline"/>
          <w:rFonts w:asciiTheme="majorHAnsi" w:hAnsiTheme="majorHAnsi" w:cstheme="majorHAnsi"/>
          <w:sz w:val="16"/>
          <w:u w:val="none"/>
        </w:rPr>
        <w:t xml:space="preserve">completely </w:t>
      </w:r>
      <w:r w:rsidRPr="000510E3">
        <w:rPr>
          <w:rStyle w:val="Emphasis"/>
          <w:rFonts w:asciiTheme="majorHAnsi" w:hAnsiTheme="majorHAnsi"/>
          <w:highlight w:val="cyan"/>
        </w:rPr>
        <w:t>abandoning all notions of personal power in the face of governmental hegemony</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0510E3">
        <w:rPr>
          <w:rFonts w:asciiTheme="majorHAnsi" w:hAnsiTheme="majorHAnsi"/>
          <w:sz w:val="16"/>
        </w:rPr>
        <w:t>Debate is role-playing whether we imagine government action or imagine individual action</w:t>
      </w:r>
      <w:r w:rsidRPr="000510E3">
        <w:rPr>
          <w:rStyle w:val="StyleUnderline"/>
          <w:rFonts w:asciiTheme="majorHAnsi" w:hAnsiTheme="majorHAnsi" w:cstheme="majorHAnsi"/>
          <w:sz w:val="16"/>
          <w:u w:val="none"/>
        </w:rPr>
        <w:t xml:space="preserve">. </w:t>
      </w:r>
      <w:r w:rsidRPr="000510E3">
        <w:rPr>
          <w:rStyle w:val="Emphasis"/>
          <w:rFonts w:asciiTheme="majorHAnsi" w:hAnsiTheme="majorHAnsi"/>
          <w:highlight w:val="cyan"/>
        </w:rPr>
        <w:t xml:space="preserve">Imagining </w:t>
      </w:r>
      <w:r w:rsidRPr="000510E3">
        <w:rPr>
          <w:rStyle w:val="Emphasis"/>
          <w:rFonts w:asciiTheme="majorHAnsi" w:hAnsiTheme="majorHAnsi" w:cstheme="majorHAnsi"/>
          <w:bCs/>
          <w:sz w:val="16"/>
        </w:rPr>
        <w:t xml:space="preserve">myself starting </w:t>
      </w:r>
      <w:r w:rsidRPr="000510E3">
        <w:rPr>
          <w:rStyle w:val="Emphasis"/>
          <w:rFonts w:asciiTheme="majorHAnsi" w:hAnsiTheme="majorHAnsi"/>
          <w:highlight w:val="cyan"/>
        </w:rPr>
        <w:t>a socialist revolution</w:t>
      </w:r>
      <w:r w:rsidRPr="000510E3">
        <w:rPr>
          <w:rStyle w:val="Emphasis"/>
          <w:rFonts w:asciiTheme="majorHAnsi" w:hAnsiTheme="majorHAnsi" w:cstheme="majorHAnsi"/>
          <w:bCs/>
          <w:sz w:val="16"/>
          <w:highlight w:val="cyan"/>
        </w:rPr>
        <w:t xml:space="preserve"> </w:t>
      </w:r>
      <w:r w:rsidRPr="000510E3">
        <w:rPr>
          <w:rStyle w:val="Emphasis"/>
          <w:rFonts w:asciiTheme="majorHAnsi" w:hAnsiTheme="majorHAnsi" w:cstheme="majorHAnsi"/>
          <w:bCs/>
          <w:sz w:val="16"/>
        </w:rPr>
        <w:t xml:space="preserve">in America </w:t>
      </w:r>
      <w:r w:rsidRPr="000510E3">
        <w:rPr>
          <w:rStyle w:val="Emphasis"/>
          <w:rFonts w:asciiTheme="majorHAnsi" w:hAnsiTheme="majorHAnsi"/>
          <w:highlight w:val="cyan"/>
        </w:rPr>
        <w:t>is no less of a fantasy than imagining</w:t>
      </w:r>
      <w:r w:rsidRPr="000510E3">
        <w:rPr>
          <w:rStyle w:val="Emphasis"/>
          <w:rFonts w:asciiTheme="majorHAnsi" w:hAnsiTheme="majorHAnsi" w:cstheme="majorHAnsi"/>
          <w:bCs/>
          <w:sz w:val="16"/>
          <w:highlight w:val="cyan"/>
        </w:rPr>
        <w:t xml:space="preserve"> </w:t>
      </w:r>
      <w:r w:rsidRPr="000510E3">
        <w:rPr>
          <w:rStyle w:val="Emphasis"/>
          <w:rFonts w:asciiTheme="majorHAnsi" w:hAnsiTheme="majorHAnsi" w:cstheme="majorHAnsi"/>
          <w:bCs/>
          <w:sz w:val="16"/>
        </w:rPr>
        <w:t xml:space="preserve">myself </w:t>
      </w:r>
      <w:r w:rsidRPr="000510E3">
        <w:rPr>
          <w:rStyle w:val="Emphasis"/>
          <w:rFonts w:asciiTheme="majorHAnsi" w:hAnsiTheme="majorHAnsi"/>
          <w:highlight w:val="cyan"/>
        </w:rPr>
        <w:t>making a difference on Capitol Hill</w:t>
      </w:r>
      <w:r w:rsidRPr="000510E3">
        <w:rPr>
          <w:rStyle w:val="Emphasis"/>
          <w:rFonts w:asciiTheme="majorHAnsi" w:hAnsiTheme="majorHAnsi" w:cstheme="majorHAnsi"/>
          <w:bCs/>
          <w:sz w:val="16"/>
        </w:rPr>
        <w:t>.</w:t>
      </w:r>
      <w:r w:rsidRPr="000510E3">
        <w:rPr>
          <w:rFonts w:asciiTheme="majorHAnsi" w:hAnsiTheme="majorHAnsi" w:cstheme="majorHAnsi"/>
          <w:sz w:val="16"/>
        </w:rPr>
        <w:t xml:space="preserve"> </w:t>
      </w:r>
      <w:r w:rsidRPr="000510E3">
        <w:rPr>
          <w:rStyle w:val="StyleUnderline"/>
          <w:rFonts w:asciiTheme="majorHAnsi" w:hAnsiTheme="majorHAnsi" w:cstheme="majorHAnsi"/>
          <w:sz w:val="16"/>
          <w:u w:val="none"/>
        </w:rPr>
        <w:t xml:space="preserve">Furthermore, </w:t>
      </w:r>
      <w:r w:rsidRPr="000510E3">
        <w:rPr>
          <w:rStyle w:val="Emphasis"/>
          <w:rFonts w:asciiTheme="majorHAnsi" w:hAnsiTheme="majorHAnsi"/>
          <w:highlight w:val="cyan"/>
        </w:rPr>
        <w:t>both fantasies influenced</w:t>
      </w:r>
      <w:r w:rsidRPr="000510E3">
        <w:rPr>
          <w:rStyle w:val="StyleUnderline"/>
          <w:rFonts w:asciiTheme="majorHAnsi" w:hAnsiTheme="majorHAnsi" w:cstheme="majorHAnsi"/>
          <w:sz w:val="16"/>
          <w:highlight w:val="green"/>
          <w:u w:val="none"/>
        </w:rPr>
        <w:t xml:space="preserve"> </w:t>
      </w:r>
      <w:r w:rsidRPr="000510E3">
        <w:rPr>
          <w:rFonts w:asciiTheme="majorHAnsi" w:hAnsiTheme="majorHAnsi"/>
          <w:sz w:val="16"/>
        </w:rPr>
        <w:t xml:space="preserve">my </w:t>
      </w:r>
      <w:r w:rsidRPr="000510E3">
        <w:rPr>
          <w:rStyle w:val="StyleUnderline"/>
          <w:rFonts w:asciiTheme="majorHAnsi" w:hAnsiTheme="majorHAnsi" w:cstheme="majorHAnsi"/>
          <w:sz w:val="16"/>
          <w:u w:val="none"/>
        </w:rPr>
        <w:t xml:space="preserve">personal and </w:t>
      </w:r>
      <w:r w:rsidRPr="000510E3">
        <w:rPr>
          <w:rStyle w:val="Emphasis"/>
          <w:rFonts w:asciiTheme="majorHAnsi" w:hAnsiTheme="majorHAnsi"/>
          <w:highlight w:val="cyan"/>
        </w:rPr>
        <w:t>political development</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virtually </w:t>
      </w:r>
      <w:r w:rsidRPr="000510E3">
        <w:rPr>
          <w:rStyle w:val="Emphasis"/>
          <w:rFonts w:asciiTheme="majorHAnsi" w:hAnsiTheme="majorHAnsi"/>
          <w:highlight w:val="cyan"/>
        </w:rPr>
        <w:t>ensuring a life of active, pro-social, political participation</w:t>
      </w:r>
      <w:r w:rsidRPr="000510E3">
        <w:rPr>
          <w:rFonts w:asciiTheme="majorHAnsi" w:hAnsiTheme="majorHAnsi" w:cstheme="majorHAnsi"/>
          <w:sz w:val="16"/>
        </w:rPr>
        <w:t xml:space="preserve">. Neither fantasy reduced the likelihood that I would spend my life trying to make the difference I imagined. </w:t>
      </w:r>
      <w:r w:rsidRPr="000510E3">
        <w:rPr>
          <w:rStyle w:val="StyleUnderline"/>
          <w:rFonts w:asciiTheme="majorHAnsi" w:hAnsiTheme="majorHAnsi" w:cstheme="majorHAnsi"/>
          <w:sz w:val="16"/>
          <w:u w:val="none"/>
        </w:rPr>
        <w:t xml:space="preserve">One fantasy actually does make a greater difference: the one that speaks the language of political power. The other fantasy disables action by making one a laughingstock to those who wield the language of power. Fantasy motivates and </w:t>
      </w:r>
      <w:r w:rsidRPr="000510E3">
        <w:rPr>
          <w:rFonts w:asciiTheme="majorHAnsi" w:hAnsiTheme="majorHAnsi"/>
          <w:sz w:val="16"/>
        </w:rPr>
        <w:t>role-playing trains through visualization</w:t>
      </w:r>
      <w:r w:rsidRPr="000510E3">
        <w:rPr>
          <w:rStyle w:val="Emphasis"/>
          <w:rFonts w:asciiTheme="majorHAnsi" w:hAnsiTheme="majorHAnsi"/>
          <w:highlight w:val="cyan"/>
        </w:rPr>
        <w:t>. Until we can imagine it, we cannot really do it</w:t>
      </w:r>
      <w:r w:rsidRPr="000510E3">
        <w:rPr>
          <w:rStyle w:val="StyleUnderline"/>
          <w:rFonts w:asciiTheme="majorHAnsi" w:hAnsiTheme="majorHAnsi" w:cstheme="majorHAnsi"/>
          <w:sz w:val="16"/>
          <w:u w:val="none"/>
        </w:rPr>
        <w:t>. Role-playing without question teaches students to be comfortable with the language of power, and that language paves the way for genuine and effective political activism</w:t>
      </w:r>
      <w:r w:rsidRPr="000510E3">
        <w:rPr>
          <w:rFonts w:asciiTheme="majorHAnsi" w:hAnsiTheme="majorHAnsi" w:cstheme="majorHAnsi"/>
          <w:sz w:val="16"/>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0EA298C5" w14:textId="77777777" w:rsidR="00CE3140" w:rsidRPr="000510E3" w:rsidRDefault="00CE3140" w:rsidP="00CE3140">
      <w:pPr>
        <w:spacing w:line="240" w:lineRule="auto"/>
        <w:rPr>
          <w:rFonts w:asciiTheme="majorHAnsi" w:hAnsiTheme="majorHAnsi"/>
        </w:rPr>
      </w:pPr>
    </w:p>
    <w:p w14:paraId="0ECB8188" w14:textId="77777777" w:rsidR="00CE3140" w:rsidRPr="000510E3" w:rsidRDefault="00CE3140" w:rsidP="00CE3140">
      <w:pPr>
        <w:pStyle w:val="Heading4"/>
        <w:numPr>
          <w:ilvl w:val="0"/>
          <w:numId w:val="19"/>
        </w:numPr>
        <w:tabs>
          <w:tab w:val="num" w:pos="360"/>
        </w:tabs>
        <w:spacing w:line="240" w:lineRule="auto"/>
        <w:rPr>
          <w:rFonts w:asciiTheme="majorHAnsi" w:hAnsiTheme="majorHAnsi"/>
        </w:rPr>
      </w:pPr>
      <w:r w:rsidRPr="000510E3">
        <w:rPr>
          <w:rFonts w:asciiTheme="majorHAnsi" w:hAnsiTheme="majorHAnsi"/>
        </w:rPr>
        <w:t>Structural violence is the largest proximate cause of suffering- creates priming that psychologically structures escalation</w:t>
      </w:r>
    </w:p>
    <w:p w14:paraId="3034E838" w14:textId="77777777" w:rsidR="00CE3140" w:rsidRPr="000510E3" w:rsidRDefault="00CE3140" w:rsidP="00CE3140">
      <w:pPr>
        <w:spacing w:line="240" w:lineRule="auto"/>
        <w:rPr>
          <w:rStyle w:val="Style13ptBold"/>
          <w:rFonts w:asciiTheme="majorHAnsi" w:hAnsiTheme="majorHAnsi"/>
        </w:rPr>
      </w:pPr>
      <w:r w:rsidRPr="000510E3">
        <w:rPr>
          <w:rStyle w:val="Style13ptBold"/>
          <w:rFonts w:asciiTheme="majorHAnsi" w:hAnsiTheme="majorHAnsi"/>
        </w:rPr>
        <w:t>Scheper-Hughes and Bourgois ‘4</w:t>
      </w:r>
    </w:p>
    <w:p w14:paraId="78BD6D74" w14:textId="77777777" w:rsidR="00CE3140" w:rsidRPr="000510E3" w:rsidRDefault="00CE3140" w:rsidP="00CE3140">
      <w:pPr>
        <w:pStyle w:val="NormalWeb"/>
        <w:spacing w:before="0" w:beforeAutospacing="0" w:after="120" w:afterAutospacing="0"/>
        <w:rPr>
          <w:rFonts w:asciiTheme="majorHAnsi" w:hAnsiTheme="majorHAnsi" w:cstheme="majorHAnsi"/>
        </w:rPr>
      </w:pPr>
      <w:r w:rsidRPr="000510E3">
        <w:rPr>
          <w:rFonts w:asciiTheme="majorHAnsi" w:hAnsiTheme="majorHAnsi" w:cstheme="majorHAnsi"/>
          <w:color w:val="000000"/>
        </w:rPr>
        <w:lastRenderedPageBreak/>
        <w:t>(Prof of Anthropology @ Cal-Berkely; Prof of Anthropology @ UPenn)</w:t>
      </w:r>
    </w:p>
    <w:p w14:paraId="161CF56D" w14:textId="77777777" w:rsidR="00CE3140" w:rsidRPr="000510E3" w:rsidRDefault="00CE3140" w:rsidP="00CE3140">
      <w:pPr>
        <w:pStyle w:val="NormalWeb"/>
        <w:spacing w:before="0" w:beforeAutospacing="0" w:after="120" w:afterAutospacing="0"/>
        <w:rPr>
          <w:rFonts w:asciiTheme="majorHAnsi" w:hAnsiTheme="majorHAnsi" w:cstheme="majorHAnsi"/>
        </w:rPr>
      </w:pPr>
      <w:r w:rsidRPr="000510E3">
        <w:rPr>
          <w:rFonts w:asciiTheme="majorHAnsi" w:hAnsiTheme="majorHAnsi" w:cstheme="majorHAnsi"/>
          <w:color w:val="000000"/>
        </w:rPr>
        <w:t>(Nancy and Philippe, Introduction: Making Sense of Violence, in Violence in War and Peace, pg. 19-22)</w:t>
      </w:r>
    </w:p>
    <w:p w14:paraId="70001ADB" w14:textId="77777777" w:rsidR="00CE3140" w:rsidRPr="000510E3" w:rsidRDefault="00CE3140" w:rsidP="00CE3140">
      <w:pPr>
        <w:spacing w:line="240" w:lineRule="auto"/>
        <w:rPr>
          <w:rFonts w:asciiTheme="majorHAnsi" w:hAnsiTheme="majorHAnsi" w:cstheme="majorHAnsi"/>
        </w:rPr>
      </w:pPr>
    </w:p>
    <w:p w14:paraId="4F132F9B" w14:textId="77777777" w:rsidR="00CE3140" w:rsidRPr="000510E3" w:rsidRDefault="00CE3140" w:rsidP="00CE3140">
      <w:pPr>
        <w:pStyle w:val="NormalWeb"/>
        <w:spacing w:before="0" w:beforeAutospacing="0" w:after="120" w:afterAutospacing="0"/>
        <w:rPr>
          <w:rFonts w:asciiTheme="majorHAnsi" w:hAnsiTheme="majorHAnsi" w:cstheme="majorHAnsi"/>
          <w:color w:val="000000"/>
          <w:sz w:val="16"/>
          <w:szCs w:val="14"/>
        </w:rPr>
      </w:pPr>
      <w:r w:rsidRPr="000510E3">
        <w:rPr>
          <w:rFonts w:asciiTheme="majorHAnsi" w:hAnsiTheme="majorHAnsi" w:cstheme="majorHAnsi"/>
          <w:color w:val="000000"/>
          <w:sz w:val="16"/>
          <w:szCs w:val="14"/>
        </w:rP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readings violence is located in the symbolic and social structures that overdetermine and allow the criminalized drug addictions, interpersonal bloodshed, and racially patterned incarcerations that characterize the US “inner city” to be normalized (Bourgois, Chapter 37 and Wacquant, Chapter 39). Violence also takes the form of class, racial, political self-hatred and adolescent self-destruction (Quesada, Chapter 35), as well as of useless (i.e.  preventable), rawly embodied physical suffering, and death (Farmer, Chapter 34).  </w:t>
      </w:r>
      <w:r w:rsidRPr="000510E3">
        <w:rPr>
          <w:rFonts w:asciiTheme="majorHAnsi" w:hAnsiTheme="majorHAnsi" w:cstheme="majorHAnsi"/>
          <w:color w:val="000000"/>
          <w:sz w:val="16"/>
        </w:rPr>
        <w:t xml:space="preserve">Absolutely </w:t>
      </w:r>
      <w:r w:rsidRPr="000510E3">
        <w:rPr>
          <w:rStyle w:val="Emphasis"/>
          <w:rFonts w:asciiTheme="majorHAnsi" w:hAnsiTheme="majorHAnsi"/>
          <w:highlight w:val="cyan"/>
        </w:rPr>
        <w:t>central</w:t>
      </w:r>
      <w:r w:rsidRPr="000510E3">
        <w:rPr>
          <w:rFonts w:asciiTheme="majorHAnsi" w:hAnsiTheme="majorHAnsi" w:cstheme="majorHAnsi"/>
          <w:color w:val="000000"/>
          <w:sz w:val="16"/>
        </w:rPr>
        <w:t xml:space="preserve"> to our approach </w:t>
      </w:r>
      <w:r w:rsidRPr="000510E3">
        <w:rPr>
          <w:rStyle w:val="Emphasis"/>
          <w:rFonts w:asciiTheme="majorHAnsi" w:hAnsiTheme="majorHAnsi"/>
          <w:highlight w:val="cyan"/>
        </w:rPr>
        <w:t>is a blurring of</w:t>
      </w:r>
      <w:r w:rsidRPr="000510E3">
        <w:rPr>
          <w:rFonts w:asciiTheme="majorHAnsi" w:hAnsiTheme="majorHAnsi" w:cstheme="majorHAnsi"/>
          <w:color w:val="000000"/>
          <w:sz w:val="16"/>
        </w:rPr>
        <w:t xml:space="preserve"> categories and distinctions between </w:t>
      </w:r>
      <w:r w:rsidRPr="000510E3">
        <w:rPr>
          <w:rStyle w:val="Emphasis"/>
          <w:rFonts w:asciiTheme="majorHAnsi" w:hAnsiTheme="majorHAnsi"/>
          <w:highlight w:val="cyan"/>
        </w:rPr>
        <w:t>wartime and peacetime violence</w:t>
      </w:r>
      <w:r w:rsidRPr="000510E3">
        <w:rPr>
          <w:rFonts w:asciiTheme="majorHAnsi" w:hAnsiTheme="majorHAnsi" w:cstheme="majorHAnsi"/>
          <w:color w:val="000000"/>
          <w:sz w:val="16"/>
        </w:rPr>
        <w:t>. Close attention to the “little” violences produced in the structures, habituses, and mentalites of everyday life shifts our attention to pathologies of class, race, and gender inequalities.</w:t>
      </w:r>
      <w:r w:rsidRPr="000510E3">
        <w:rPr>
          <w:rFonts w:asciiTheme="majorHAnsi" w:hAnsiTheme="majorHAnsi" w:cstheme="majorHAnsi"/>
          <w:color w:val="000000"/>
          <w:sz w:val="16"/>
          <w:szCs w:val="14"/>
        </w:rPr>
        <w:t xml:space="preserve"> More important, it interrupts the voyeuristic tendencies of “violence studies” that risk publicly humiliating the powerless who are often forced into complicity with social and individual pathologies of power because suffering is often a solvent of human integrity and dignity. Thus, in this anthology we are positing a violence continuum comprised of a multitude of “small wars and invisible genocides” (see also Scheper- Hughes 1996; 1997; 2000b) conducted in the normative social spaces of public schools, clinics, emergency rooms, hospital wards, nursing homes, courtrooms, public registry offices, prisons, detention centers, and public morgues. </w:t>
      </w:r>
      <w:r w:rsidRPr="000510E3">
        <w:rPr>
          <w:rFonts w:asciiTheme="majorHAnsi" w:hAnsiTheme="majorHAnsi" w:cstheme="majorHAnsi"/>
          <w:color w:val="000000"/>
          <w:sz w:val="16"/>
        </w:rPr>
        <w:t xml:space="preserve">The violence continuum also refers to the ease with which </w:t>
      </w:r>
      <w:r w:rsidRPr="000510E3">
        <w:rPr>
          <w:rStyle w:val="Emphasis"/>
          <w:rFonts w:asciiTheme="majorHAnsi" w:hAnsiTheme="majorHAnsi"/>
          <w:highlight w:val="cyan"/>
        </w:rPr>
        <w:t>humans are capable of reducing the socially vulnerable into expendable nonpersons</w:t>
      </w:r>
      <w:r w:rsidRPr="000510E3">
        <w:rPr>
          <w:rFonts w:asciiTheme="majorHAnsi" w:hAnsiTheme="majorHAnsi" w:cstheme="majorHAnsi"/>
          <w:color w:val="000000"/>
          <w:sz w:val="16"/>
        </w:rPr>
        <w:t xml:space="preserve"> and assuming the license - even the duty - to kill, maim, or soul-murder.</w:t>
      </w:r>
      <w:r w:rsidRPr="000510E3">
        <w:rPr>
          <w:rFonts w:asciiTheme="majorHAnsi" w:hAnsiTheme="majorHAnsi" w:cstheme="majorHAnsi"/>
          <w:color w:val="000000"/>
          <w:sz w:val="16"/>
          <w:szCs w:val="14"/>
        </w:rPr>
        <w:t xml:space="preserve">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w:t>
      </w:r>
      <w:r w:rsidRPr="000510E3">
        <w:rPr>
          <w:rFonts w:asciiTheme="majorHAnsi" w:hAnsiTheme="majorHAnsi" w:cstheme="majorHAnsi"/>
          <w:color w:val="000000"/>
          <w:sz w:val="16"/>
        </w:rPr>
        <w:t>it is absolutely necessary to make just such existential leaps in purposefully linking violent acts in normal times to those of abnormal times.</w:t>
      </w:r>
      <w:r w:rsidRPr="000510E3">
        <w:rPr>
          <w:rFonts w:asciiTheme="majorHAnsi" w:hAnsiTheme="majorHAnsi" w:cstheme="majorHAnsi"/>
          <w:color w:val="000000"/>
          <w:sz w:val="16"/>
          <w:szCs w:val="14"/>
        </w:rPr>
        <w:t xml:space="preserve"> Hence the title of our volume: Violence in War and in Peace. If (as we concede) there is a moral risk in overextending the concept of “genocide” into spaces and corners of everyday life where we might not ordinarily think to find it (and </w:t>
      </w:r>
      <w:r w:rsidRPr="000510E3">
        <w:rPr>
          <w:rStyle w:val="Emphasis"/>
          <w:rFonts w:asciiTheme="majorHAnsi" w:hAnsiTheme="majorHAnsi"/>
          <w:highlight w:val="cyan"/>
        </w:rPr>
        <w:t>there is</w:t>
      </w:r>
      <w:r w:rsidRPr="000510E3">
        <w:rPr>
          <w:rFonts w:asciiTheme="majorHAnsi" w:hAnsiTheme="majorHAnsi" w:cstheme="majorHAnsi"/>
          <w:color w:val="000000"/>
          <w:sz w:val="16"/>
        </w:rPr>
        <w:t xml:space="preserve">), an even greater </w:t>
      </w:r>
      <w:r w:rsidRPr="000510E3">
        <w:rPr>
          <w:rStyle w:val="Emphasis"/>
          <w:rFonts w:asciiTheme="majorHAnsi" w:hAnsiTheme="majorHAnsi"/>
          <w:highlight w:val="cyan"/>
        </w:rPr>
        <w:t>risk</w:t>
      </w:r>
      <w:r w:rsidRPr="000510E3">
        <w:rPr>
          <w:rFonts w:asciiTheme="majorHAnsi" w:hAnsiTheme="majorHAnsi" w:cstheme="majorHAnsi"/>
          <w:color w:val="000000"/>
          <w:sz w:val="16"/>
        </w:rPr>
        <w:t xml:space="preserve"> lies in failing to sensitize ourselves, </w:t>
      </w:r>
      <w:r w:rsidRPr="000510E3">
        <w:rPr>
          <w:rStyle w:val="Emphasis"/>
          <w:rFonts w:asciiTheme="majorHAnsi" w:hAnsiTheme="majorHAnsi"/>
          <w:highlight w:val="cyan"/>
        </w:rPr>
        <w:t>in misrecognizing protogenocidal practices</w:t>
      </w:r>
      <w:r w:rsidRPr="000510E3">
        <w:rPr>
          <w:rFonts w:asciiTheme="majorHAnsi" w:hAnsiTheme="majorHAnsi" w:cstheme="majorHAnsi"/>
          <w:color w:val="000000"/>
          <w:sz w:val="16"/>
        </w:rPr>
        <w:t xml:space="preserve"> and sentiments </w:t>
      </w:r>
      <w:r w:rsidRPr="000510E3">
        <w:rPr>
          <w:rStyle w:val="Emphasis"/>
          <w:rFonts w:asciiTheme="majorHAnsi" w:hAnsiTheme="majorHAnsi"/>
          <w:highlight w:val="cyan"/>
        </w:rPr>
        <w:t>daily enacted</w:t>
      </w:r>
      <w:r w:rsidRPr="000510E3">
        <w:rPr>
          <w:rFonts w:asciiTheme="majorHAnsi" w:hAnsiTheme="majorHAnsi" w:cstheme="majorHAnsi"/>
          <w:color w:val="000000"/>
          <w:sz w:val="16"/>
        </w:rPr>
        <w:t xml:space="preserve"> as normative behavior by “ordinary” good-enough citizens. Peacetime crimes</w:t>
      </w:r>
      <w:r w:rsidRPr="000510E3">
        <w:rPr>
          <w:rFonts w:asciiTheme="majorHAnsi" w:hAnsiTheme="majorHAnsi" w:cstheme="majorHAnsi"/>
          <w:color w:val="000000"/>
          <w:sz w:val="16"/>
          <w:szCs w:val="14"/>
        </w:rPr>
        <w:t xml:space="preserve">,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0510E3">
        <w:rPr>
          <w:rFonts w:asciiTheme="majorHAnsi" w:hAnsiTheme="majorHAnsi" w:cstheme="majorHAnsi"/>
          <w:color w:val="000000"/>
          <w:sz w:val="16"/>
        </w:rPr>
        <w:t>constitute the “small wars and invisible genocides”</w:t>
      </w:r>
      <w:r w:rsidRPr="000510E3">
        <w:rPr>
          <w:rFonts w:asciiTheme="majorHAnsi" w:hAnsiTheme="majorHAnsi" w:cstheme="majorHAnsi"/>
          <w:color w:val="000000"/>
          <w:sz w:val="16"/>
          <w:szCs w:val="14"/>
        </w:rPr>
        <w:t xml:space="preserve"> to which we refer. This applies to African American and Latino youth mortality statistics in Oakland, California, Baltimore, Washington DC, and New York City. </w:t>
      </w:r>
      <w:r w:rsidRPr="000510E3">
        <w:rPr>
          <w:rStyle w:val="Emphasis"/>
          <w:rFonts w:asciiTheme="majorHAnsi" w:hAnsiTheme="majorHAnsi"/>
          <w:highlight w:val="cyan"/>
        </w:rPr>
        <w:t>These are “invisible” genocides</w:t>
      </w:r>
      <w:r w:rsidRPr="000510E3">
        <w:rPr>
          <w:rFonts w:asciiTheme="majorHAnsi" w:hAnsiTheme="majorHAnsi" w:cstheme="majorHAnsi"/>
          <w:color w:val="000000"/>
          <w:sz w:val="16"/>
        </w:rPr>
        <w:t xml:space="preserve"> not </w:t>
      </w:r>
      <w:r w:rsidRPr="000510E3">
        <w:rPr>
          <w:rStyle w:val="Emphasis"/>
          <w:rFonts w:asciiTheme="majorHAnsi" w:hAnsiTheme="majorHAnsi"/>
          <w:highlight w:val="cyan"/>
        </w:rPr>
        <w:t>because they are</w:t>
      </w:r>
      <w:r w:rsidRPr="000510E3">
        <w:rPr>
          <w:rFonts w:asciiTheme="majorHAnsi" w:hAnsiTheme="majorHAnsi" w:cstheme="majorHAnsi"/>
          <w:color w:val="000000"/>
          <w:sz w:val="16"/>
        </w:rPr>
        <w:t xml:space="preserve"> secreted away or hidden from view, but quite the opposite.</w:t>
      </w:r>
      <w:r w:rsidRPr="000510E3">
        <w:rPr>
          <w:rFonts w:asciiTheme="majorHAnsi" w:hAnsiTheme="majorHAnsi" w:cstheme="majorHAnsi"/>
          <w:color w:val="000000"/>
          <w:sz w:val="16"/>
          <w:szCs w:val="14"/>
        </w:rPr>
        <w:t>  As Wittgenstein observed</w:t>
      </w:r>
      <w:r w:rsidRPr="000510E3">
        <w:rPr>
          <w:rFonts w:asciiTheme="majorHAnsi" w:hAnsiTheme="majorHAnsi" w:cstheme="majorHAnsi"/>
          <w:color w:val="000000"/>
          <w:sz w:val="16"/>
        </w:rPr>
        <w:t xml:space="preserve">, the things that are hardest to perceive are those which are </w:t>
      </w:r>
      <w:r w:rsidRPr="000510E3">
        <w:rPr>
          <w:rStyle w:val="Emphasis"/>
          <w:rFonts w:asciiTheme="majorHAnsi" w:hAnsiTheme="majorHAnsi"/>
          <w:highlight w:val="cyan"/>
        </w:rPr>
        <w:t>right before our eyes and</w:t>
      </w:r>
      <w:r w:rsidRPr="000510E3">
        <w:rPr>
          <w:rFonts w:asciiTheme="majorHAnsi" w:hAnsiTheme="majorHAnsi" w:cstheme="majorHAnsi"/>
          <w:color w:val="000000"/>
          <w:sz w:val="16"/>
        </w:rPr>
        <w:t xml:space="preserve"> therefore </w:t>
      </w:r>
      <w:r w:rsidRPr="000510E3">
        <w:rPr>
          <w:rStyle w:val="Emphasis"/>
          <w:rFonts w:asciiTheme="majorHAnsi" w:hAnsiTheme="majorHAnsi"/>
          <w:highlight w:val="cyan"/>
        </w:rPr>
        <w:t>taken for granted</w:t>
      </w:r>
      <w:r w:rsidRPr="000510E3">
        <w:rPr>
          <w:rFonts w:asciiTheme="majorHAnsi" w:hAnsiTheme="majorHAnsi" w:cstheme="majorHAnsi"/>
          <w:color w:val="000000"/>
          <w:sz w:val="16"/>
        </w:rPr>
        <w:t>.</w:t>
      </w:r>
      <w:r w:rsidRPr="000510E3">
        <w:rPr>
          <w:rFonts w:asciiTheme="majorHAnsi" w:hAnsiTheme="majorHAnsi" w:cstheme="majorHAnsi"/>
          <w:color w:val="000000"/>
          <w:sz w:val="16"/>
          <w:szCs w:val="14"/>
        </w:rPr>
        <w:t xml:space="preserve">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w:t>
      </w:r>
      <w:r w:rsidRPr="000510E3">
        <w:rPr>
          <w:rStyle w:val="Emphasis"/>
          <w:rFonts w:asciiTheme="majorHAnsi" w:hAnsiTheme="majorHAnsi"/>
          <w:highlight w:val="cyan"/>
        </w:rPr>
        <w:t>Peacetime crimes suggests</w:t>
      </w:r>
      <w:r w:rsidRPr="000510E3">
        <w:rPr>
          <w:rFonts w:asciiTheme="majorHAnsi" w:hAnsiTheme="majorHAnsi" w:cstheme="majorHAnsi"/>
          <w:color w:val="000000"/>
          <w:sz w:val="16"/>
        </w:rPr>
        <w:t xml:space="preserve"> the possibility that </w:t>
      </w:r>
      <w:r w:rsidRPr="000510E3">
        <w:rPr>
          <w:rStyle w:val="Emphasis"/>
          <w:rFonts w:asciiTheme="majorHAnsi" w:hAnsiTheme="majorHAnsi"/>
          <w:highlight w:val="cyan"/>
        </w:rPr>
        <w:t>war crimes are</w:t>
      </w:r>
      <w:r w:rsidRPr="000510E3">
        <w:rPr>
          <w:rFonts w:asciiTheme="majorHAnsi" w:hAnsiTheme="majorHAnsi" w:cstheme="majorHAnsi"/>
          <w:color w:val="000000"/>
          <w:sz w:val="16"/>
        </w:rPr>
        <w:t xml:space="preserve"> merely </w:t>
      </w:r>
      <w:r w:rsidRPr="000510E3">
        <w:rPr>
          <w:rStyle w:val="Emphasis"/>
          <w:rFonts w:asciiTheme="majorHAnsi" w:hAnsiTheme="majorHAnsi"/>
          <w:highlight w:val="cyan"/>
        </w:rPr>
        <w:t>ordinary, everyday crimes of public consent applied systematically</w:t>
      </w:r>
      <w:r w:rsidRPr="000510E3">
        <w:rPr>
          <w:rFonts w:asciiTheme="majorHAnsi" w:hAnsiTheme="majorHAnsi" w:cstheme="majorHAnsi"/>
          <w:color w:val="000000"/>
          <w:sz w:val="16"/>
        </w:rPr>
        <w:t xml:space="preserve"> and dramatically </w:t>
      </w:r>
      <w:r w:rsidRPr="000510E3">
        <w:rPr>
          <w:rStyle w:val="Emphasis"/>
          <w:rFonts w:asciiTheme="majorHAnsi" w:hAnsiTheme="majorHAnsi"/>
          <w:highlight w:val="cyan"/>
        </w:rPr>
        <w:t>in the extreme context of war</w:t>
      </w:r>
      <w:r w:rsidRPr="000510E3">
        <w:rPr>
          <w:rFonts w:asciiTheme="majorHAnsi" w:hAnsiTheme="majorHAnsi" w:cstheme="majorHAnsi"/>
          <w:color w:val="000000"/>
          <w:sz w:val="16"/>
          <w:szCs w:val="14"/>
        </w:rPr>
        <w:t xml:space="preserve">.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w:t>
      </w:r>
      <w:r w:rsidRPr="000510E3">
        <w:rPr>
          <w:rFonts w:asciiTheme="majorHAnsi" w:hAnsiTheme="majorHAnsi" w:cstheme="majorHAnsi"/>
          <w:color w:val="000000"/>
          <w:sz w:val="16"/>
        </w:rPr>
        <w:t xml:space="preserve">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t>
      </w:r>
      <w:r w:rsidRPr="000510E3">
        <w:rPr>
          <w:rFonts w:asciiTheme="majorHAnsi" w:hAnsiTheme="majorHAnsi" w:cstheme="majorHAnsi"/>
          <w:color w:val="000000"/>
          <w:sz w:val="16"/>
          <w:szCs w:val="14"/>
        </w:rPr>
        <w:t xml:space="preserve">What can it possibly mean when incarceration becomes the “normative” socializing experience for ethnic minority youth in a </w:t>
      </w:r>
      <w:r w:rsidRPr="000510E3">
        <w:rPr>
          <w:rFonts w:asciiTheme="majorHAnsi" w:hAnsiTheme="majorHAnsi" w:cstheme="majorHAnsi"/>
          <w:color w:val="000000"/>
          <w:sz w:val="16"/>
          <w:szCs w:val="14"/>
        </w:rPr>
        <w:lastRenderedPageBreak/>
        <w:t xml:space="preserve">society, i.e., over 33 percent of young African American men (Prison Watch 2002).  In the end </w:t>
      </w:r>
      <w:r w:rsidRPr="000510E3">
        <w:rPr>
          <w:rStyle w:val="Emphasis"/>
          <w:rFonts w:asciiTheme="majorHAnsi" w:hAnsiTheme="majorHAnsi"/>
          <w:highlight w:val="cyan"/>
        </w:rPr>
        <w:t>it is essential that we</w:t>
      </w:r>
      <w:r w:rsidRPr="000510E3">
        <w:rPr>
          <w:rFonts w:asciiTheme="majorHAnsi" w:hAnsiTheme="majorHAnsi" w:cstheme="majorHAnsi"/>
          <w:color w:val="000000"/>
          <w:sz w:val="16"/>
        </w:rPr>
        <w:t xml:space="preserve"> recognize the existence of a genocidal capacity among otherwise good-enough humans and that we need to </w:t>
      </w:r>
      <w:r w:rsidRPr="000510E3">
        <w:rPr>
          <w:rStyle w:val="Emphasis"/>
          <w:rFonts w:asciiTheme="majorHAnsi" w:hAnsiTheme="majorHAnsi"/>
          <w:highlight w:val="cyan"/>
        </w:rPr>
        <w:t>exercise</w:t>
      </w:r>
      <w:r w:rsidRPr="000510E3">
        <w:rPr>
          <w:rFonts w:asciiTheme="majorHAnsi" w:hAnsiTheme="majorHAnsi" w:cstheme="majorHAnsi"/>
          <w:color w:val="000000"/>
          <w:sz w:val="16"/>
        </w:rPr>
        <w:t xml:space="preserve"> a defensive </w:t>
      </w:r>
      <w:r w:rsidRPr="000510E3">
        <w:rPr>
          <w:rStyle w:val="Emphasis"/>
          <w:rFonts w:asciiTheme="majorHAnsi" w:hAnsiTheme="majorHAnsi"/>
          <w:highlight w:val="cyan"/>
        </w:rPr>
        <w:t>hypervigilance to</w:t>
      </w:r>
      <w:r w:rsidRPr="000510E3">
        <w:rPr>
          <w:rFonts w:asciiTheme="majorHAnsi" w:hAnsiTheme="majorHAnsi" w:cstheme="majorHAnsi"/>
          <w:color w:val="000000"/>
          <w:sz w:val="16"/>
        </w:rPr>
        <w:t xml:space="preserve"> the less dramatic, permitted, and even rewarded </w:t>
      </w:r>
      <w:r w:rsidRPr="000510E3">
        <w:rPr>
          <w:rStyle w:val="Emphasis"/>
          <w:rFonts w:asciiTheme="majorHAnsi" w:hAnsiTheme="majorHAnsi"/>
          <w:highlight w:val="cyan"/>
        </w:rPr>
        <w:t>everyday acts of violence that render participation in genocidal acts</w:t>
      </w:r>
      <w:r w:rsidRPr="000510E3">
        <w:rPr>
          <w:rFonts w:asciiTheme="majorHAnsi" w:hAnsiTheme="majorHAnsi" w:cstheme="majorHAnsi"/>
          <w:color w:val="000000"/>
          <w:sz w:val="16"/>
        </w:rPr>
        <w:t xml:space="preserve"> and policies </w:t>
      </w:r>
      <w:r w:rsidRPr="000510E3">
        <w:rPr>
          <w:rFonts w:asciiTheme="majorHAnsi" w:hAnsiTheme="majorHAnsi"/>
          <w:sz w:val="16"/>
        </w:rPr>
        <w:t>possible</w:t>
      </w:r>
      <w:r w:rsidRPr="000510E3">
        <w:rPr>
          <w:rFonts w:asciiTheme="majorHAnsi" w:hAnsiTheme="majorHAnsi" w:cstheme="majorHAnsi"/>
          <w:color w:val="000000"/>
          <w:sz w:val="16"/>
          <w:szCs w:val="14"/>
        </w:rPr>
        <w:t xml:space="preserve"> (under adverse political or economic conditions), perhaps more easily than we would like to recognize. </w:t>
      </w:r>
      <w:r w:rsidRPr="000510E3">
        <w:rPr>
          <w:rFonts w:asciiTheme="majorHAnsi" w:hAnsiTheme="majorHAnsi" w:cstheme="majorHAnsi"/>
          <w:color w:val="000000"/>
          <w:sz w:val="16"/>
        </w:rPr>
        <w:t>Under the violence continuum we include, therefore, all expressions of radical social exclusion, dehumanization, depersonal- ization, pseudospeciation, and reification which normalize atrocious behavior and violence toward others. A constant self-mobilization for alarm, a state of constant hyperarousal is, perhaps, a reasonable response to Benjamin’s view of late modern history as a chronic “state of emergency”</w:t>
      </w:r>
      <w:r w:rsidRPr="000510E3">
        <w:rPr>
          <w:rFonts w:asciiTheme="majorHAnsi" w:hAnsiTheme="majorHAnsi" w:cstheme="majorHAnsi"/>
          <w:color w:val="000000"/>
          <w:sz w:val="16"/>
          <w:szCs w:val="14"/>
        </w:rPr>
        <w:t xml:space="preserve">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0510E3">
        <w:rPr>
          <w:rFonts w:asciiTheme="majorHAnsi" w:hAnsiTheme="majorHAnsi" w:cstheme="majorHAnsi"/>
          <w:color w:val="000000"/>
          <w:sz w:val="16"/>
        </w:rPr>
        <w:t xml:space="preserve">Making that decisive move to recognize the continuum of violence allows us to see the capacity and the willingness - if not enthusiasm - of ordinary people, the practical technicians of the social consensus, to enforce genocidal-like crimes against categories of rubbish people. </w:t>
      </w:r>
      <w:r w:rsidRPr="000510E3">
        <w:rPr>
          <w:rStyle w:val="Emphasis"/>
          <w:rFonts w:asciiTheme="majorHAnsi" w:hAnsiTheme="majorHAnsi"/>
          <w:highlight w:val="cyan"/>
        </w:rPr>
        <w:t>There is no primary impulse out of which mass violence and genocide are born, it is ingrained in the common sense of everyday social life</w:t>
      </w:r>
      <w:r w:rsidRPr="000510E3">
        <w:rPr>
          <w:rFonts w:asciiTheme="majorHAnsi" w:hAnsiTheme="majorHAnsi" w:cstheme="majorHAnsi"/>
          <w:color w:val="000000"/>
          <w:sz w:val="16"/>
        </w:rPr>
        <w:t>.  The mad, the differently abled, the mentally vulnerable have often fallen into this category of the unworthy living, as have the very old and infirm, the sick-poor, and, of course, the despised racial, religious, sexual, and ethnic groups of the moment.</w:t>
      </w:r>
      <w:r w:rsidRPr="000510E3">
        <w:rPr>
          <w:rFonts w:asciiTheme="majorHAnsi" w:hAnsiTheme="majorHAnsi" w:cstheme="majorHAnsi"/>
          <w:color w:val="000000"/>
          <w:sz w:val="16"/>
          <w:szCs w:val="14"/>
        </w:rPr>
        <w:t xml:space="preserve"> Erik Erikson referred to “pseudo- speciation” as the human tendency to classify some individuals or social groups as less than fully human - a prerequisite to genocide and one that is carefully honed during the unremark- able peacetimes that precede the sudden, “seemingly unintelligible” outbreaks of mass violence</w:t>
      </w:r>
      <w:r w:rsidRPr="000510E3">
        <w:rPr>
          <w:rFonts w:asciiTheme="majorHAnsi" w:hAnsiTheme="majorHAnsi" w:cstheme="majorHAnsi"/>
          <w:color w:val="000000"/>
          <w:sz w:val="16"/>
        </w:rPr>
        <w:t>. Collective denial and misrecognition are prerequisites for mass violence and genocide.</w:t>
      </w:r>
      <w:r w:rsidRPr="000510E3">
        <w:rPr>
          <w:rFonts w:asciiTheme="majorHAnsi" w:hAnsiTheme="majorHAnsi" w:cstheme="majorHAnsi"/>
          <w:color w:val="000000"/>
          <w:sz w:val="16"/>
          <w:szCs w:val="14"/>
        </w:rPr>
        <w:t xml:space="preserv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0510E3">
        <w:rPr>
          <w:rFonts w:asciiTheme="majorHAnsi" w:hAnsiTheme="majorHAnsi" w:cstheme="majorHAnsi"/>
          <w:color w:val="000000"/>
          <w:sz w:val="16"/>
        </w:rPr>
        <w:t>Everyday violence encompasses the implicit, legitimate, and routinized forms of violence inherent in particular social, economic, and political formations.</w:t>
      </w:r>
      <w:r w:rsidRPr="000510E3">
        <w:rPr>
          <w:rFonts w:asciiTheme="majorHAnsi" w:hAnsiTheme="majorHAnsi" w:cstheme="majorHAnsi"/>
          <w:color w:val="000000"/>
          <w:sz w:val="16"/>
          <w:szCs w:val="14"/>
        </w:rPr>
        <w:t xml:space="preserve"> It is close to what Bourdieu (1977, 1996) means by “symbolic violence,” the violence that is often “nus-recognized” for something else, usually something good. Everyday violence is similar to what Taussig (1989) calls “terror as usual.” All these terms are meant to reveal a public secret - the hidden links between violence in war and violence in peace, and between war crimes and “peace-time crimes.” Bourdieu (1977) finds domination and violence in the least likely places - in courtship and marriage, in the exchange of gifts, in systems of classification, in style, art, and culinary taste- the various uses of culture.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 Favret-Saada, 1989).  Following Gramsci, Foucault, Sartre, Arendt, and other modern theorists of power-vio- lence, Bourdieu treats direct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we need to understand violence as encompassing all forms of “controlling processes” (Nader 1997b) that assault basic human freedoms and individual or collective survival. 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violence and genocide possible? In this volume we are suggesting </w:t>
      </w:r>
      <w:r w:rsidRPr="000510E3">
        <w:rPr>
          <w:rFonts w:asciiTheme="majorHAnsi" w:hAnsiTheme="majorHAnsi" w:cstheme="majorHAnsi"/>
          <w:color w:val="000000"/>
          <w:sz w:val="16"/>
        </w:rPr>
        <w:t>that mass violence is part of a continuum, and that it is socially incremental and often experienced by perpetrators, collaborators, bystanders - and even by victims themselves - as expected, routine, even justified</w:t>
      </w:r>
      <w:r w:rsidRPr="000510E3">
        <w:rPr>
          <w:rFonts w:asciiTheme="majorHAnsi" w:hAnsiTheme="majorHAnsi" w:cstheme="majorHAnsi"/>
          <w:color w:val="000000"/>
          <w:sz w:val="16"/>
          <w:szCs w:val="14"/>
        </w:rPr>
        <w:t xml:space="preserve">. The preparations for mass killing can be found in social sentiments and institutions from the family, to schools, churches, hospitals, and the military. </w:t>
      </w:r>
      <w:r w:rsidRPr="000510E3">
        <w:rPr>
          <w:rStyle w:val="Emphasis"/>
          <w:rFonts w:asciiTheme="majorHAnsi" w:hAnsiTheme="majorHAnsi"/>
          <w:highlight w:val="cyan"/>
        </w:rPr>
        <w:t>They harbor the</w:t>
      </w:r>
      <w:r w:rsidRPr="000510E3">
        <w:rPr>
          <w:rFonts w:asciiTheme="majorHAnsi" w:hAnsiTheme="majorHAnsi" w:cstheme="majorHAnsi"/>
          <w:color w:val="000000"/>
          <w:sz w:val="16"/>
          <w:szCs w:val="14"/>
        </w:rPr>
        <w:t xml:space="preserve"> early “warning signs” (Charney 1991), the </w:t>
      </w:r>
      <w:r w:rsidRPr="000510E3">
        <w:rPr>
          <w:rFonts w:asciiTheme="majorHAnsi" w:hAnsiTheme="majorHAnsi" w:cstheme="majorHAnsi"/>
          <w:color w:val="000000"/>
          <w:sz w:val="16"/>
        </w:rPr>
        <w:t>“</w:t>
      </w:r>
      <w:r w:rsidRPr="000510E3">
        <w:rPr>
          <w:rStyle w:val="Emphasis"/>
          <w:rFonts w:asciiTheme="majorHAnsi" w:hAnsiTheme="majorHAnsi"/>
          <w:highlight w:val="cyan"/>
        </w:rPr>
        <w:t>priming</w:t>
      </w:r>
      <w:r w:rsidRPr="000510E3">
        <w:rPr>
          <w:rFonts w:asciiTheme="majorHAnsi" w:hAnsiTheme="majorHAnsi" w:cstheme="majorHAnsi"/>
          <w:color w:val="000000"/>
          <w:sz w:val="16"/>
        </w:rPr>
        <w:t>”</w:t>
      </w:r>
      <w:r w:rsidRPr="000510E3">
        <w:rPr>
          <w:rFonts w:asciiTheme="majorHAnsi" w:hAnsiTheme="majorHAnsi" w:cstheme="majorHAnsi"/>
          <w:color w:val="000000"/>
          <w:sz w:val="16"/>
          <w:szCs w:val="14"/>
        </w:rPr>
        <w:t xml:space="preserve"> (as Hinton, ed., 2002 calls it), or the “genocidal continuum” (as we call it) </w:t>
      </w:r>
      <w:r w:rsidRPr="000510E3">
        <w:rPr>
          <w:rStyle w:val="Emphasis"/>
          <w:rFonts w:asciiTheme="majorHAnsi" w:hAnsiTheme="majorHAnsi"/>
          <w:highlight w:val="cyan"/>
        </w:rPr>
        <w:t>that push social consensus toward devaluing certain forms of human life</w:t>
      </w:r>
      <w:r w:rsidRPr="000510E3">
        <w:rPr>
          <w:rFonts w:asciiTheme="majorHAnsi" w:hAnsiTheme="majorHAnsi" w:cstheme="majorHAnsi"/>
          <w:color w:val="000000"/>
          <w:sz w:val="16"/>
          <w:szCs w:val="14"/>
        </w:rPr>
        <w:t xml:space="preserv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2E162474" w14:textId="77777777" w:rsidR="00CE3140" w:rsidRPr="000510E3" w:rsidRDefault="00CE3140" w:rsidP="00CE3140">
      <w:pPr>
        <w:pStyle w:val="Heading4"/>
        <w:numPr>
          <w:ilvl w:val="0"/>
          <w:numId w:val="19"/>
        </w:numPr>
        <w:tabs>
          <w:tab w:val="num" w:pos="360"/>
        </w:tabs>
        <w:spacing w:line="240" w:lineRule="auto"/>
        <w:ind w:left="0" w:firstLine="0"/>
        <w:rPr>
          <w:rFonts w:asciiTheme="majorHAnsi" w:hAnsiTheme="majorHAnsi"/>
        </w:rPr>
      </w:pPr>
      <w:r w:rsidRPr="000510E3">
        <w:rPr>
          <w:rFonts w:asciiTheme="majorHAnsi" w:hAnsiTheme="majorHAnsi"/>
        </w:rPr>
        <w:t>Structural violence has no intervening actors- it’s definitionally supported by the system- means outside actors like debate fiat are key to solving</w:t>
      </w:r>
    </w:p>
    <w:p w14:paraId="22813322" w14:textId="77777777" w:rsidR="00CE3140" w:rsidRPr="000510E3" w:rsidRDefault="00CE3140" w:rsidP="00CE3140">
      <w:pPr>
        <w:pStyle w:val="Heading4"/>
        <w:numPr>
          <w:ilvl w:val="0"/>
          <w:numId w:val="19"/>
        </w:numPr>
        <w:tabs>
          <w:tab w:val="num" w:pos="360"/>
        </w:tabs>
        <w:ind w:left="0" w:firstLine="0"/>
      </w:pPr>
      <w:r>
        <w:t>Waiting for reform is the elite telling you to not change the system- productive reformations of those systems collapses their calculus</w:t>
      </w:r>
    </w:p>
    <w:p w14:paraId="519373A5" w14:textId="77777777" w:rsidR="00CE3140" w:rsidRPr="000510E3" w:rsidRDefault="00CE3140" w:rsidP="00CE3140">
      <w:pPr>
        <w:pStyle w:val="NormalWeb"/>
        <w:spacing w:before="0" w:beforeAutospacing="0" w:after="0" w:afterAutospacing="0"/>
        <w:rPr>
          <w:rFonts w:asciiTheme="majorHAnsi" w:hAnsiTheme="majorHAnsi"/>
        </w:rPr>
      </w:pPr>
      <w:r w:rsidRPr="000510E3">
        <w:rPr>
          <w:rStyle w:val="Style13ptBold"/>
          <w:rFonts w:asciiTheme="majorHAnsi" w:hAnsiTheme="majorHAnsi"/>
        </w:rPr>
        <w:t>Olson 2015</w:t>
      </w:r>
      <w:r w:rsidRPr="000510E3">
        <w:rPr>
          <w:rFonts w:asciiTheme="majorHAnsi" w:hAnsiTheme="majorHAnsi"/>
          <w:color w:val="000000"/>
          <w:sz w:val="26"/>
          <w:szCs w:val="26"/>
        </w:rPr>
        <w:t xml:space="preserve"> [</w:t>
      </w:r>
      <w:r w:rsidRPr="000510E3">
        <w:rPr>
          <w:rFonts w:asciiTheme="majorHAnsi" w:hAnsiTheme="majorHAnsi"/>
          <w:color w:val="000000"/>
          <w:sz w:val="22"/>
          <w:szCs w:val="22"/>
        </w:rPr>
        <w:t xml:space="preserve">Elizabeth Olson, professor of geography at UNC Chapel Hill, ‘Geography and Ethics I: Waiting and Urgency,’ </w:t>
      </w:r>
      <w:r w:rsidRPr="000510E3">
        <w:rPr>
          <w:rFonts w:asciiTheme="majorHAnsi" w:hAnsiTheme="majorHAnsi"/>
          <w:i/>
          <w:iCs/>
          <w:color w:val="000000"/>
          <w:sz w:val="22"/>
          <w:szCs w:val="22"/>
        </w:rPr>
        <w:t>Progress in Human Geography</w:t>
      </w:r>
      <w:r w:rsidRPr="000510E3">
        <w:rPr>
          <w:rFonts w:asciiTheme="majorHAnsi" w:hAnsiTheme="majorHAnsi"/>
          <w:color w:val="000000"/>
          <w:sz w:val="22"/>
          <w:szCs w:val="22"/>
        </w:rPr>
        <w:t>, vol. 39 no. 4, pp. 517-526] //CJC</w:t>
      </w:r>
    </w:p>
    <w:p w14:paraId="20C8680C" w14:textId="29AB660C" w:rsidR="00CE3140" w:rsidRDefault="00CE3140" w:rsidP="00CE3140">
      <w:pPr>
        <w:pStyle w:val="NormalWeb"/>
        <w:spacing w:before="0" w:beforeAutospacing="0" w:after="0" w:afterAutospacing="0"/>
        <w:rPr>
          <w:rFonts w:asciiTheme="majorHAnsi" w:hAnsiTheme="majorHAnsi"/>
          <w:sz w:val="14"/>
        </w:rPr>
      </w:pPr>
      <w:r w:rsidRPr="000510E3">
        <w:rPr>
          <w:rFonts w:asciiTheme="majorHAnsi" w:hAnsiTheme="majorHAnsi"/>
          <w:color w:val="000000"/>
          <w:sz w:val="14"/>
          <w:szCs w:val="16"/>
        </w:rPr>
        <w:lastRenderedPageBreak/>
        <w:t xml:space="preserve">Though toileting might be thought of as a special case of bodily urgency, geographic research suggests that </w:t>
      </w:r>
      <w:r w:rsidRPr="000510E3">
        <w:rPr>
          <w:rFonts w:asciiTheme="majorHAnsi" w:hAnsiTheme="majorHAnsi"/>
          <w:color w:val="000000"/>
          <w:sz w:val="14"/>
          <w:szCs w:val="22"/>
        </w:rPr>
        <w:t>the body is increasingly set at odds with large</w:t>
      </w:r>
      <w:r w:rsidRPr="000510E3">
        <w:rPr>
          <w:rFonts w:asciiTheme="majorHAnsi" w:hAnsiTheme="majorHAnsi"/>
          <w:color w:val="000000"/>
          <w:sz w:val="14"/>
          <w:szCs w:val="16"/>
        </w:rPr>
        <w:t xml:space="preserve">r </w:t>
      </w:r>
      <w:r w:rsidRPr="000510E3">
        <w:rPr>
          <w:rFonts w:asciiTheme="majorHAnsi" w:hAnsiTheme="majorHAnsi"/>
          <w:color w:val="000000"/>
          <w:sz w:val="14"/>
          <w:szCs w:val="22"/>
        </w:rPr>
        <w:t xml:space="preserve">scale ethical concerns, especially </w:t>
      </w:r>
      <w:r w:rsidRPr="000510E3">
        <w:rPr>
          <w:rFonts w:asciiTheme="majorHAnsi" w:hAnsiTheme="majorHAnsi"/>
          <w:i/>
          <w:iCs/>
          <w:color w:val="000000"/>
          <w:sz w:val="14"/>
          <w:szCs w:val="22"/>
        </w:rPr>
        <w:t>large-scale future events of forecasted suffering</w:t>
      </w:r>
      <w:r w:rsidRPr="000510E3">
        <w:rPr>
          <w:rFonts w:asciiTheme="majorHAnsi" w:hAnsiTheme="majorHAnsi"/>
          <w:color w:val="000000"/>
          <w:sz w:val="14"/>
          <w:szCs w:val="16"/>
        </w:rPr>
        <w:t xml:space="preserve">. Emergency planning is a particularly good example in which the </w:t>
      </w:r>
      <w:r w:rsidRPr="000510E3">
        <w:rPr>
          <w:rFonts w:asciiTheme="majorHAnsi" w:hAnsiTheme="majorHAnsi"/>
          <w:sz w:val="14"/>
        </w:rPr>
        <w:t>large-scale</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threats of future suffering</w:t>
      </w:r>
      <w:r w:rsidRPr="000510E3">
        <w:rPr>
          <w:rFonts w:asciiTheme="majorHAnsi" w:hAnsiTheme="majorHAnsi"/>
          <w:color w:val="000000"/>
          <w:sz w:val="14"/>
          <w:szCs w:val="22"/>
          <w:shd w:val="clear" w:color="auto" w:fill="00FFFF"/>
        </w:rPr>
        <w:t xml:space="preserve"> </w:t>
      </w:r>
      <w:r w:rsidRPr="000510E3">
        <w:rPr>
          <w:rFonts w:asciiTheme="majorHAnsi" w:hAnsiTheme="majorHAnsi"/>
          <w:sz w:val="14"/>
        </w:rPr>
        <w:t>can</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distort moral reasoning</w:t>
      </w:r>
      <w:r w:rsidRPr="000510E3">
        <w:rPr>
          <w:rFonts w:asciiTheme="majorHAnsi" w:hAnsiTheme="majorHAnsi"/>
          <w:color w:val="000000"/>
          <w:sz w:val="14"/>
          <w:szCs w:val="16"/>
        </w:rPr>
        <w:t>. Žižek (2006) lightly develops this point in the context of the war on terror, where in the presence of fictitious and real ticking clocks and warning systems</w:t>
      </w:r>
      <w:r w:rsidRPr="000510E3">
        <w:rPr>
          <w:rFonts w:asciiTheme="majorHAnsi" w:hAnsiTheme="majorHAnsi"/>
          <w:sz w:val="14"/>
        </w:rPr>
        <w:t>, the urgent body must be bypassed because there are bigger scales to worry about:¶</w:t>
      </w:r>
      <w:r w:rsidRPr="000510E3">
        <w:rPr>
          <w:rFonts w:asciiTheme="majorHAnsi" w:hAnsiTheme="majorHAnsi"/>
          <w:color w:val="000000"/>
          <w:sz w:val="14"/>
          <w:szCs w:val="16"/>
        </w:rPr>
        <w:t xml:space="preserve"> What does this all-pervasive sense of urgency mean ethically? The pressure of events is so overbearing, the stakes are so high, that they nec           </w:t>
      </w:r>
      <w:r w:rsidRPr="000510E3">
        <w:rPr>
          <w:rStyle w:val="apple-tab-span"/>
          <w:rFonts w:asciiTheme="majorHAnsi" w:eastAsiaTheme="majorEastAsia" w:hAnsiTheme="majorHAnsi"/>
          <w:color w:val="000000"/>
          <w:sz w:val="14"/>
          <w:szCs w:val="16"/>
        </w:rPr>
        <w:tab/>
      </w:r>
      <w:r w:rsidRPr="000510E3">
        <w:rPr>
          <w:rFonts w:asciiTheme="majorHAnsi" w:hAnsiTheme="majorHAnsi"/>
          <w:color w:val="000000"/>
          <w:sz w:val="14"/>
          <w:szCs w:val="16"/>
        </w:rPr>
        <w:t>essitate a suspension of ordinary ethical concerns. After all, displaying moral qualms when the lives of millions are at stake plays into the hands of the enemy. (Žižek, 2006</w:t>
      </w:r>
      <w:r w:rsidRPr="000510E3">
        <w:rPr>
          <w:rStyle w:val="Emphasis"/>
          <w:rFonts w:asciiTheme="majorHAnsi" w:hAnsiTheme="majorHAnsi"/>
          <w:highlight w:val="cyan"/>
        </w:rPr>
        <w:t>)¶ In the presence of</w:t>
      </w:r>
      <w:r w:rsidRPr="000510E3">
        <w:rPr>
          <w:rFonts w:asciiTheme="majorHAnsi" w:hAnsiTheme="majorHAnsi"/>
          <w:color w:val="000000"/>
          <w:sz w:val="14"/>
          <w:szCs w:val="16"/>
        </w:rPr>
        <w:t xml:space="preserve"> large-scale future emergency, </w:t>
      </w:r>
      <w:r w:rsidRPr="000510E3">
        <w:rPr>
          <w:rStyle w:val="Emphasis"/>
          <w:rFonts w:asciiTheme="majorHAnsi" w:hAnsiTheme="majorHAnsi"/>
          <w:highlight w:val="cyan"/>
        </w:rPr>
        <w:t>the urgency to secure the state</w:t>
      </w:r>
      <w:r w:rsidRPr="000510E3">
        <w:rPr>
          <w:rFonts w:asciiTheme="majorHAnsi" w:hAnsiTheme="majorHAnsi"/>
          <w:color w:val="000000"/>
          <w:sz w:val="14"/>
          <w:szCs w:val="22"/>
        </w:rPr>
        <w:t xml:space="preserve">, the citizenry, </w:t>
      </w:r>
      <w:r w:rsidRPr="000510E3">
        <w:rPr>
          <w:rFonts w:asciiTheme="majorHAnsi" w:hAnsiTheme="majorHAnsi"/>
          <w:sz w:val="14"/>
        </w:rPr>
        <w:t>the economy, or the climate creates new scales and new temporal orders</w:t>
      </w:r>
      <w:r w:rsidRPr="000510E3">
        <w:rPr>
          <w:rFonts w:asciiTheme="majorHAnsi" w:hAnsiTheme="majorHAnsi"/>
          <w:color w:val="000000"/>
          <w:sz w:val="14"/>
          <w:szCs w:val="22"/>
        </w:rPr>
        <w:t xml:space="preserve"> of response</w:t>
      </w:r>
      <w:r w:rsidRPr="000510E3">
        <w:rPr>
          <w:rFonts w:asciiTheme="majorHAnsi" w:hAnsiTheme="majorHAnsi"/>
          <w:color w:val="000000"/>
          <w:sz w:val="14"/>
          <w:szCs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0510E3">
        <w:rPr>
          <w:rFonts w:asciiTheme="majorHAnsi" w:hAnsiTheme="majorHAnsi"/>
          <w:sz w:val="14"/>
        </w:rPr>
        <w:t>Bodies that are currently suffering cannot be urgent, because they are excluded from the potential collectivity that could be suffering everywhere in some future time. Sim</w:t>
      </w:r>
      <w:r w:rsidRPr="000510E3">
        <w:rPr>
          <w:rFonts w:asciiTheme="majorHAnsi" w:hAnsiTheme="majorHAnsi"/>
          <w:color w:val="000000"/>
          <w:sz w:val="14"/>
          <w:szCs w:val="16"/>
        </w:rPr>
        <w:t xml:space="preserve">ilar </w:t>
      </w:r>
      <w:r w:rsidRPr="000510E3">
        <w:rPr>
          <w:rFonts w:asciiTheme="majorHAnsi" w:hAnsiTheme="majorHAnsi"/>
          <w:color w:val="000000"/>
          <w:sz w:val="14"/>
          <w:szCs w:val="22"/>
        </w:rPr>
        <w:t xml:space="preserve">bypassing of existing bodily urgency is echoed in writing about </w:t>
      </w:r>
      <w:r w:rsidRPr="000510E3">
        <w:rPr>
          <w:rFonts w:asciiTheme="majorHAnsi" w:hAnsiTheme="majorHAnsi"/>
          <w:color w:val="000000"/>
          <w:sz w:val="14"/>
          <w:szCs w:val="16"/>
        </w:rPr>
        <w:t xml:space="preserve">violent securitization, such as drone warfare (Shaw and Akhter, 2012), and also in </w:t>
      </w:r>
      <w:r w:rsidRPr="000510E3">
        <w:rPr>
          <w:rFonts w:asciiTheme="majorHAnsi" w:hAnsiTheme="majorHAnsi"/>
          <w:i/>
          <w:iCs/>
          <w:color w:val="000000"/>
          <w:sz w:val="14"/>
          <w:szCs w:val="22"/>
        </w:rPr>
        <w:t>intimate scales</w:t>
      </w:r>
      <w:r w:rsidRPr="000510E3">
        <w:rPr>
          <w:rFonts w:asciiTheme="majorHAnsi" w:hAnsiTheme="majorHAnsi"/>
          <w:color w:val="000000"/>
          <w:sz w:val="14"/>
          <w:szCs w:val="22"/>
        </w:rPr>
        <w:t xml:space="preserve"> like the street and the school, especially in relation to race</w:t>
      </w:r>
      <w:r w:rsidRPr="000510E3">
        <w:rPr>
          <w:rFonts w:asciiTheme="majorHAnsi" w:hAnsiTheme="majorHAnsi"/>
          <w:color w:val="000000"/>
          <w:sz w:val="14"/>
          <w:szCs w:val="16"/>
        </w:rPr>
        <w:t xml:space="preserve"> (Mitchell, 2009; Young et al., 2014).</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w:t>
      </w:r>
      <w:r w:rsidRPr="000510E3">
        <w:rPr>
          <w:rFonts w:asciiTheme="majorHAnsi" w:hAnsiTheme="majorHAnsi"/>
          <w:color w:val="000000"/>
          <w:sz w:val="14"/>
          <w:szCs w:val="22"/>
        </w:rPr>
        <w:t xml:space="preserve">As </w:t>
      </w:r>
      <w:r w:rsidRPr="000510E3">
        <w:rPr>
          <w:rFonts w:asciiTheme="majorHAnsi" w:hAnsiTheme="majorHAnsi"/>
          <w:i/>
          <w:iCs/>
          <w:color w:val="000000"/>
          <w:sz w:val="14"/>
          <w:szCs w:val="22"/>
        </w:rPr>
        <w:t>large-scale urgent concerns are institutionalized</w:t>
      </w:r>
      <w:r w:rsidRPr="000510E3">
        <w:rPr>
          <w:rFonts w:asciiTheme="majorHAnsi" w:hAnsiTheme="majorHAnsi"/>
          <w:color w:val="000000"/>
          <w:sz w:val="14"/>
          <w:szCs w:val="22"/>
        </w:rPr>
        <w:t xml:space="preserve">, </w:t>
      </w:r>
      <w:r w:rsidRPr="000510E3">
        <w:rPr>
          <w:rFonts w:asciiTheme="majorHAnsi" w:hAnsiTheme="majorHAnsi"/>
          <w:sz w:val="14"/>
        </w:rPr>
        <w:t>the urgent body is increasingly obscured through technical planning and coordination (Anderson and Adey, 2012). The predominant characteristic of this institutionalization of large-scale emergency is a ‘built-in bias for action’ (Wuthnow</w:t>
      </w:r>
      <w:r w:rsidRPr="000510E3">
        <w:rPr>
          <w:rFonts w:asciiTheme="majorHAnsi" w:hAnsiTheme="majorHAnsi"/>
          <w:color w:val="000000"/>
          <w:sz w:val="14"/>
          <w:szCs w:val="16"/>
        </w:rPr>
        <w:t xml:space="preserve">, 2010: 212) </w:t>
      </w:r>
      <w:r w:rsidRPr="000510E3">
        <w:rPr>
          <w:rFonts w:asciiTheme="majorHAnsi" w:hAnsiTheme="majorHAnsi"/>
          <w:i/>
          <w:iCs/>
          <w:color w:val="000000"/>
          <w:sz w:val="14"/>
          <w:szCs w:val="22"/>
        </w:rPr>
        <w:t>that circumvents contingencies</w:t>
      </w:r>
      <w:r w:rsidRPr="000510E3">
        <w:rPr>
          <w:rFonts w:asciiTheme="majorHAnsi" w:hAnsiTheme="majorHAnsi"/>
          <w:color w:val="000000"/>
          <w:sz w:val="14"/>
          <w:szCs w:val="16"/>
        </w:rPr>
        <w:t xml:space="preserve">. </w:t>
      </w:r>
      <w:r w:rsidRPr="000510E3">
        <w:rPr>
          <w:rFonts w:asciiTheme="majorHAnsi" w:hAnsiTheme="majorHAnsi"/>
          <w:color w:val="000000"/>
          <w:sz w:val="14"/>
          <w:szCs w:val="22"/>
        </w:rPr>
        <w:t>The urgent body is at best an assumed eventuality, one that will</w:t>
      </w:r>
      <w:r w:rsidRPr="000510E3">
        <w:rPr>
          <w:rFonts w:asciiTheme="majorHAnsi" w:hAnsiTheme="majorHAnsi"/>
          <w:color w:val="000000"/>
          <w:sz w:val="14"/>
          <w:szCs w:val="16"/>
        </w:rPr>
        <w:t xml:space="preserve"> likely </w:t>
      </w:r>
      <w:r w:rsidRPr="000510E3">
        <w:rPr>
          <w:rFonts w:asciiTheme="majorHAnsi" w:hAnsiTheme="majorHAnsi"/>
          <w:color w:val="000000"/>
          <w:sz w:val="14"/>
          <w:szCs w:val="22"/>
        </w:rPr>
        <w:t>require</w:t>
      </w:r>
      <w:r w:rsidRPr="000510E3">
        <w:rPr>
          <w:rFonts w:asciiTheme="majorHAnsi" w:hAnsiTheme="majorHAnsi"/>
          <w:color w:val="000000"/>
          <w:sz w:val="14"/>
          <w:szCs w:val="16"/>
        </w:rPr>
        <w:t xml:space="preserve"> another state of waiting, such as </w:t>
      </w:r>
      <w:r w:rsidRPr="000510E3">
        <w:rPr>
          <w:rFonts w:asciiTheme="majorHAnsi" w:hAnsiTheme="majorHAnsi"/>
          <w:i/>
          <w:iCs/>
          <w:color w:val="000000"/>
          <w:sz w:val="14"/>
          <w:szCs w:val="22"/>
        </w:rPr>
        <w:t>triage</w:t>
      </w:r>
      <w:r w:rsidRPr="000510E3">
        <w:rPr>
          <w:rFonts w:asciiTheme="majorHAnsi" w:hAnsiTheme="majorHAnsi"/>
          <w:color w:val="000000"/>
          <w:sz w:val="14"/>
          <w:szCs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In short, </w:t>
      </w:r>
      <w:r w:rsidRPr="000510E3">
        <w:rPr>
          <w:rFonts w:asciiTheme="majorHAnsi" w:hAnsiTheme="majorHAnsi"/>
          <w:color w:val="000000"/>
          <w:sz w:val="14"/>
          <w:szCs w:val="22"/>
        </w:rPr>
        <w:t>the urgencies of the body provide justifications for social exclusion of the most marginalized based on</w:t>
      </w:r>
      <w:r w:rsidRPr="000510E3">
        <w:rPr>
          <w:rFonts w:asciiTheme="majorHAnsi" w:hAnsiTheme="majorHAnsi"/>
          <w:color w:val="000000"/>
          <w:sz w:val="14"/>
          <w:szCs w:val="16"/>
        </w:rPr>
        <w:t xml:space="preserve"> impulse and </w:t>
      </w:r>
      <w:r w:rsidRPr="000510E3">
        <w:rPr>
          <w:rFonts w:asciiTheme="majorHAnsi" w:hAnsiTheme="majorHAnsi"/>
          <w:color w:val="000000"/>
          <w:sz w:val="14"/>
          <w:szCs w:val="22"/>
        </w:rPr>
        <w:t>perceived threat</w:t>
      </w:r>
      <w:r w:rsidRPr="000510E3">
        <w:rPr>
          <w:rFonts w:asciiTheme="majorHAnsi" w:hAnsiTheme="majorHAnsi"/>
          <w:color w:val="000000"/>
          <w:sz w:val="14"/>
          <w:szCs w:val="16"/>
        </w:rPr>
        <w:t xml:space="preserve">, </w:t>
      </w:r>
      <w:r w:rsidRPr="000510E3">
        <w:rPr>
          <w:rFonts w:asciiTheme="majorHAnsi" w:hAnsiTheme="majorHAnsi"/>
          <w:sz w:val="14"/>
        </w:rPr>
        <w:t>while large-scale future emergencies effectively absorb the deliberative power of urgency into the institutions of preparedness and risk avoidance. Žižek</w:t>
      </w:r>
      <w:r w:rsidRPr="000510E3">
        <w:rPr>
          <w:rFonts w:asciiTheme="majorHAnsi" w:hAnsiTheme="majorHAnsi"/>
          <w:color w:val="000000"/>
          <w:sz w:val="14"/>
          <w:szCs w:val="22"/>
        </w:rPr>
        <w:t xml:space="preserve"> references Arendt’s</w:t>
      </w:r>
      <w:r w:rsidRPr="000510E3">
        <w:rPr>
          <w:rFonts w:asciiTheme="majorHAnsi" w:hAnsiTheme="majorHAnsi"/>
          <w:color w:val="000000"/>
          <w:sz w:val="14"/>
          <w:szCs w:val="16"/>
        </w:rPr>
        <w:t xml:space="preserve"> (2006) </w:t>
      </w:r>
      <w:r w:rsidRPr="000510E3">
        <w:rPr>
          <w:rFonts w:asciiTheme="majorHAnsi" w:hAnsiTheme="majorHAnsi"/>
          <w:color w:val="000000"/>
          <w:sz w:val="14"/>
          <w:szCs w:val="22"/>
        </w:rPr>
        <w:t>analysis of the banality of evil to explain</w:t>
      </w:r>
      <w:r w:rsidRPr="000510E3">
        <w:rPr>
          <w:rFonts w:asciiTheme="majorHAnsi" w:hAnsiTheme="majorHAnsi"/>
          <w:color w:val="000000"/>
          <w:sz w:val="14"/>
          <w:szCs w:val="16"/>
        </w:rPr>
        <w:t xml:space="preserve"> the </w:t>
      </w:r>
      <w:r w:rsidRPr="000510E3">
        <w:rPr>
          <w:rFonts w:asciiTheme="majorHAnsi" w:hAnsiTheme="majorHAnsi"/>
          <w:color w:val="000000"/>
          <w:sz w:val="14"/>
          <w:szCs w:val="22"/>
        </w:rPr>
        <w:t>current</w:t>
      </w:r>
      <w:r w:rsidRPr="000510E3">
        <w:rPr>
          <w:rFonts w:asciiTheme="majorHAnsi" w:hAnsiTheme="majorHAnsi"/>
          <w:color w:val="000000"/>
          <w:sz w:val="14"/>
          <w:szCs w:val="16"/>
        </w:rPr>
        <w:t xml:space="preserve"> state of </w:t>
      </w:r>
      <w:r w:rsidRPr="000510E3">
        <w:rPr>
          <w:rFonts w:asciiTheme="majorHAnsi" w:hAnsiTheme="majorHAnsi"/>
          <w:color w:val="000000"/>
          <w:sz w:val="14"/>
          <w:szCs w:val="22"/>
        </w:rPr>
        <w:t>ethical reasoning</w:t>
      </w:r>
      <w:r w:rsidRPr="000510E3">
        <w:rPr>
          <w:rFonts w:asciiTheme="majorHAnsi" w:hAnsiTheme="majorHAnsi"/>
          <w:color w:val="000000"/>
          <w:sz w:val="14"/>
          <w:szCs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w:t>
      </w:r>
      <w:r w:rsidRPr="000510E3">
        <w:rPr>
          <w:rFonts w:asciiTheme="majorHAnsi" w:hAnsiTheme="majorHAnsi"/>
          <w:sz w:val="14"/>
        </w:rPr>
        <w:t>urgency. In the context of the assumed priority of the large-scale future emergency, the urgent body becomes literally nonsense, a non sequitur within societies, states and worlds that will always be more urgent.¶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‘waiting … produces hierarchies which segregate people and places into those which matter and those which do not’. The segregation of waiting might produce effects that counteract</w:t>
      </w:r>
      <w:r w:rsidRPr="000510E3">
        <w:rPr>
          <w:rFonts w:asciiTheme="majorHAnsi" w:hAnsiTheme="majorHAnsi"/>
          <w:color w:val="000000"/>
          <w:sz w:val="14"/>
          <w:szCs w:val="16"/>
        </w:rPr>
        <w:t xml:space="preserve">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In other contexts, however, our descriptions of waiting indicate a strong condemnation of its effects upon the subjects of study. </w:t>
      </w:r>
      <w:r w:rsidRPr="000510E3">
        <w:rPr>
          <w:rStyle w:val="Emphasis"/>
          <w:rFonts w:asciiTheme="majorHAnsi" w:hAnsiTheme="majorHAnsi"/>
          <w:highlight w:val="cyan"/>
        </w:rPr>
        <w:t>Waiting can demobilize radical reform, depoliticizing ‘the insurrectionary possibilities of the present by delaying the revolutionary imperative to a future moment that is forever drifting towards infinity’</w:t>
      </w:r>
      <w:r w:rsidRPr="000510E3">
        <w:rPr>
          <w:rFonts w:asciiTheme="majorHAnsi" w:hAnsiTheme="majorHAnsi"/>
          <w:color w:val="000000"/>
          <w:sz w:val="14"/>
          <w:szCs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w:t>
      </w:r>
      <w:r w:rsidRPr="000510E3">
        <w:rPr>
          <w:rFonts w:asciiTheme="majorHAnsi" w:hAnsiTheme="majorHAnsi"/>
          <w:sz w:val="14"/>
        </w:rPr>
        <w:t>value. Waiting, like urgency, can undermine the possibility of self-care two-fold, first by making people wait for essential</w:t>
      </w:r>
      <w:r w:rsidRPr="000510E3">
        <w:rPr>
          <w:rFonts w:asciiTheme="majorHAnsi" w:hAnsiTheme="majorHAnsi"/>
          <w:color w:val="000000"/>
          <w:sz w:val="14"/>
          <w:szCs w:val="16"/>
        </w:rPr>
        <w:t xml:space="preserve">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w:t>
      </w:r>
      <w:r w:rsidRPr="000510E3">
        <w:rPr>
          <w:rStyle w:val="Emphasis"/>
          <w:rFonts w:asciiTheme="majorHAnsi" w:hAnsiTheme="majorHAnsi"/>
          <w:highlight w:val="cyan"/>
        </w:rPr>
        <w:t>Waiting can</w:t>
      </w:r>
      <w:r w:rsidRPr="000510E3">
        <w:rPr>
          <w:rFonts w:asciiTheme="majorHAnsi" w:hAnsiTheme="majorHAnsi"/>
          <w:color w:val="000000"/>
          <w:sz w:val="14"/>
          <w:szCs w:val="16"/>
        </w:rPr>
        <w:t xml:space="preserve"> therefore </w:t>
      </w:r>
      <w:r w:rsidRPr="000510E3">
        <w:rPr>
          <w:rStyle w:val="Emphasis"/>
          <w:rFonts w:asciiTheme="majorHAnsi" w:hAnsiTheme="majorHAnsi"/>
          <w:highlight w:val="cyan"/>
        </w:rPr>
        <w:t>function as a</w:t>
      </w:r>
      <w:r w:rsidRPr="000510E3">
        <w:rPr>
          <w:rFonts w:asciiTheme="majorHAnsi" w:hAnsiTheme="majorHAnsi"/>
          <w:color w:val="000000"/>
          <w:sz w:val="14"/>
          <w:szCs w:val="22"/>
        </w:rPr>
        <w:t xml:space="preserve"> potentially important spatial </w:t>
      </w:r>
      <w:r w:rsidRPr="000510E3">
        <w:rPr>
          <w:rStyle w:val="Emphasis"/>
          <w:rFonts w:asciiTheme="majorHAnsi" w:hAnsiTheme="majorHAnsi"/>
          <w:highlight w:val="cyan"/>
        </w:rPr>
        <w:t>technology of the elite and powerful, mobilized not only for</w:t>
      </w:r>
      <w:r w:rsidRPr="000510E3">
        <w:rPr>
          <w:rFonts w:asciiTheme="majorHAnsi" w:hAnsiTheme="majorHAnsi"/>
          <w:color w:val="000000"/>
          <w:sz w:val="14"/>
          <w:szCs w:val="22"/>
        </w:rPr>
        <w:t xml:space="preserve"> the purpose of </w:t>
      </w:r>
      <w:r w:rsidRPr="000510E3">
        <w:rPr>
          <w:rStyle w:val="Emphasis"/>
          <w:rFonts w:asciiTheme="majorHAnsi" w:hAnsiTheme="majorHAnsi"/>
          <w:highlight w:val="cyan"/>
        </w:rPr>
        <w:t>governing individuals, but also to retain claims over moral urgency</w:t>
      </w:r>
      <w:r w:rsidRPr="000510E3">
        <w:rPr>
          <w:rFonts w:asciiTheme="majorHAnsi" w:hAnsiTheme="majorHAnsi"/>
          <w:color w:val="000000"/>
          <w:sz w:val="14"/>
          <w:szCs w:val="16"/>
        </w:rPr>
        <w:t xml:space="preserve">. </w:t>
      </w:r>
      <w:r w:rsidRPr="000510E3">
        <w:rPr>
          <w:rFonts w:asciiTheme="majorHAnsi" w:hAnsiTheme="majorHAnsi"/>
          <w:sz w:val="14"/>
        </w:rPr>
        <w:t>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w:t>
      </w:r>
      <w:r w:rsidRPr="000510E3">
        <w:rPr>
          <w:rFonts w:asciiTheme="majorHAnsi" w:hAnsiTheme="majorHAnsi"/>
          <w:color w:val="000000"/>
          <w:sz w:val="14"/>
          <w:szCs w:val="16"/>
        </w:rPr>
        <w:t xml:space="preserve">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w:t>
      </w:r>
      <w:r w:rsidRPr="000510E3">
        <w:rPr>
          <w:rFonts w:asciiTheme="majorHAnsi" w:hAnsiTheme="majorHAnsi"/>
          <w:color w:val="000000"/>
          <w:sz w:val="14"/>
          <w:szCs w:val="16"/>
        </w:rPr>
        <w:lastRenderedPageBreak/>
        <w:t xml:space="preserve">outrage towards inhumanity can itself obscure differentiated experiences of being human, dividing up ‘those for whom we feel urgent unreasoned concern and those whose lives and deaths simply do not touch us, or do not appear as lives at all’ (Butler, 2009: 50). But </w:t>
      </w:r>
      <w:r w:rsidRPr="000510E3">
        <w:rPr>
          <w:rFonts w:asciiTheme="majorHAnsi" w:hAnsiTheme="majorHAnsi"/>
          <w:color w:val="000000"/>
          <w:sz w:val="14"/>
          <w:szCs w:val="22"/>
        </w:rPr>
        <w:t>when the urgent body is rendered as only waiting</w:t>
      </w:r>
      <w:r w:rsidRPr="000510E3">
        <w:rPr>
          <w:rFonts w:asciiTheme="majorHAnsi" w:hAnsiTheme="majorHAnsi"/>
          <w:color w:val="000000"/>
          <w:sz w:val="14"/>
          <w:szCs w:val="16"/>
        </w:rPr>
        <w:t xml:space="preserve">, both materially and discursively, </w:t>
      </w:r>
      <w:r w:rsidRPr="000510E3">
        <w:rPr>
          <w:rFonts w:asciiTheme="majorHAnsi" w:hAnsiTheme="majorHAnsi"/>
          <w:color w:val="000000"/>
          <w:sz w:val="14"/>
          <w:szCs w:val="22"/>
        </w:rPr>
        <w:t>it is just as easily cast as impulsive, disgusting, animalistic</w:t>
      </w:r>
      <w:r w:rsidRPr="000510E3">
        <w:rPr>
          <w:rFonts w:asciiTheme="majorHAnsi" w:hAnsiTheme="majorHAnsi"/>
          <w:color w:val="000000"/>
          <w:sz w:val="14"/>
          <w:szCs w:val="16"/>
        </w:rPr>
        <w:t xml:space="preserve"> (see also McKittrick, 2006). </w:t>
      </w:r>
      <w:r w:rsidRPr="000510E3">
        <w:rPr>
          <w:rFonts w:asciiTheme="majorHAnsi" w:hAnsiTheme="majorHAnsi"/>
          <w:sz w:val="14"/>
        </w:rPr>
        <w:t>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 single unit and a plurality, as a legitimate scale of normative priority and social care.¶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moral reasoning is important both because it exposes normative biases against subjugated people, and because it potentially provides routes toward struggle where claims to urgency seem to foreclose the possibilities of alleviation of suffering. Saving the world still should require a debate about whose world is being saved, when, and at what cost – and this requires a debate about what really cannot wait.</w:t>
      </w:r>
      <w:r w:rsidRPr="000510E3">
        <w:rPr>
          <w:rFonts w:asciiTheme="majorHAnsi" w:hAnsiTheme="majorHAnsi"/>
          <w:color w:val="000000"/>
          <w:sz w:val="14"/>
          <w:szCs w:val="16"/>
        </w:rPr>
        <w:t xml:space="preserve"> My next report will extend some of these concerns by reviewing how feelings of urgency, as well as hope, fear, and other emotions, have played a role in geography and ethical reasoning.</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0510E3">
        <w:rPr>
          <w:rFonts w:asciiTheme="majorHAnsi" w:hAnsiTheme="majorHAnsi"/>
          <w:color w:val="000000"/>
          <w:sz w:val="14"/>
          <w:szCs w:val="22"/>
        </w:rPr>
        <w:t xml:space="preserve">the </w:t>
      </w:r>
      <w:r w:rsidRPr="000510E3">
        <w:rPr>
          <w:rStyle w:val="Emphasis"/>
          <w:rFonts w:asciiTheme="majorHAnsi" w:hAnsiTheme="majorHAnsi"/>
          <w:highlight w:val="cyan"/>
        </w:rPr>
        <w:t>temporal characteristics of contemporary capitalism</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can be interrupted</w:t>
      </w:r>
      <w:r w:rsidRPr="000510E3">
        <w:rPr>
          <w:rFonts w:asciiTheme="majorHAnsi" w:hAnsiTheme="majorHAnsi"/>
          <w:color w:val="000000"/>
          <w:sz w:val="14"/>
          <w:szCs w:val="22"/>
          <w:shd w:val="clear" w:color="auto" w:fill="00FFFF"/>
        </w:rPr>
        <w:t xml:space="preserve"> </w:t>
      </w:r>
      <w:r w:rsidRPr="000510E3">
        <w:rPr>
          <w:rFonts w:asciiTheme="majorHAnsi" w:hAnsiTheme="majorHAnsi"/>
          <w:sz w:val="14"/>
        </w:rPr>
        <w:t>in creative ways (Sharma</w:t>
      </w:r>
      <w:r w:rsidRPr="000510E3">
        <w:rPr>
          <w:rFonts w:asciiTheme="majorHAnsi" w:hAnsiTheme="majorHAnsi"/>
          <w:color w:val="000000"/>
          <w:sz w:val="14"/>
          <w:szCs w:val="16"/>
        </w:rPr>
        <w:t xml:space="preserve">, 2014), </w:t>
      </w:r>
      <w:r w:rsidRPr="000510E3">
        <w:rPr>
          <w:rStyle w:val="Emphasis"/>
          <w:rFonts w:asciiTheme="majorHAnsi" w:hAnsiTheme="majorHAnsi"/>
          <w:highlight w:val="cyan"/>
        </w:rPr>
        <w:t>with the possibility of squaring the urgent body with our</w:t>
      </w:r>
      <w:r w:rsidRPr="000510E3">
        <w:rPr>
          <w:rFonts w:asciiTheme="majorHAnsi" w:hAnsiTheme="majorHAnsi"/>
          <w:color w:val="000000"/>
          <w:sz w:val="14"/>
          <w:szCs w:val="22"/>
        </w:rPr>
        <w:t xml:space="preserve"> </w:t>
      </w:r>
      <w:r w:rsidRPr="000510E3">
        <w:rPr>
          <w:rFonts w:asciiTheme="majorHAnsi" w:hAnsiTheme="majorHAnsi"/>
          <w:sz w:val="14"/>
        </w:rPr>
        <w:t>large-scale</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future concerns.</w:t>
      </w:r>
      <w:r w:rsidRPr="000510E3">
        <w:rPr>
          <w:rStyle w:val="Emphasis"/>
          <w:rFonts w:asciiTheme="majorHAnsi" w:hAnsiTheme="majorHAnsi"/>
        </w:rPr>
        <w:t xml:space="preserve"> </w:t>
      </w:r>
      <w:r w:rsidRPr="000510E3">
        <w:rPr>
          <w:rFonts w:asciiTheme="majorHAnsi" w:hAnsiTheme="majorHAnsi"/>
          <w:i/>
          <w:iCs/>
          <w:color w:val="000000"/>
          <w:sz w:val="14"/>
          <w:szCs w:val="22"/>
        </w:rPr>
        <w:t>Temporal alternatives already exist in ongoing and emerging revolutions</w:t>
      </w:r>
      <w:r w:rsidRPr="000510E3">
        <w:rPr>
          <w:rFonts w:asciiTheme="majorHAnsi" w:hAnsiTheme="majorHAnsi"/>
          <w:color w:val="000000"/>
          <w:sz w:val="14"/>
          <w:szCs w:val="22"/>
        </w:rPr>
        <w:t xml:space="preserve"> and the disruption of</w:t>
      </w:r>
      <w:r w:rsidRPr="000510E3">
        <w:rPr>
          <w:rFonts w:asciiTheme="majorHAnsi" w:hAnsiTheme="majorHAnsi"/>
          <w:color w:val="000000"/>
          <w:sz w:val="14"/>
          <w:szCs w:val="16"/>
        </w:rPr>
        <w:t xml:space="preserve"> claims of cycles and </w:t>
      </w:r>
      <w:r w:rsidRPr="000510E3">
        <w:rPr>
          <w:rFonts w:asciiTheme="majorHAnsi" w:hAnsiTheme="majorHAnsi"/>
          <w:color w:val="000000"/>
          <w:sz w:val="14"/>
          <w:szCs w:val="22"/>
        </w:rPr>
        <w:t>circular political processes</w:t>
      </w:r>
      <w:r w:rsidRPr="000510E3">
        <w:rPr>
          <w:rFonts w:asciiTheme="majorHAnsi" w:hAnsiTheme="majorHAnsi"/>
          <w:color w:val="000000"/>
          <w:sz w:val="14"/>
          <w:szCs w:val="16"/>
        </w:rPr>
        <w:t xml:space="preserve"> (e.g. Lombard, 2013; Reyes, 2012). </w:t>
      </w:r>
      <w:r w:rsidRPr="000510E3">
        <w:rPr>
          <w:rFonts w:asciiTheme="majorHAnsi" w:hAnsiTheme="majorHAnsi"/>
          <w:sz w:val="14"/>
        </w:rPr>
        <w:t>Though calls for urgency will certainly be used to obscure evasion of responsibility (e.g. Gilmore, 2008: 56, fn 6), they may also serve as fertile ground for radical critique, a truly fierce urgency for now.</w:t>
      </w:r>
    </w:p>
    <w:p w14:paraId="7584B5DF" w14:textId="77777777" w:rsidR="00A93610" w:rsidRPr="00A30A91" w:rsidRDefault="00A93610" w:rsidP="00A93610">
      <w:pPr>
        <w:pStyle w:val="Heading4"/>
        <w:numPr>
          <w:ilvl w:val="0"/>
          <w:numId w:val="19"/>
        </w:numPr>
        <w:tabs>
          <w:tab w:val="num" w:pos="360"/>
        </w:tabs>
        <w:ind w:left="0" w:firstLine="0"/>
      </w:pPr>
      <w:r>
        <w:t>And SV outweighs on magnitude- it’s an exponential threat multiplier</w:t>
      </w:r>
    </w:p>
    <w:p w14:paraId="7F422B50" w14:textId="77777777" w:rsidR="00A93610" w:rsidRDefault="00A93610" w:rsidP="00A93610">
      <w:pPr>
        <w:spacing w:line="240" w:lineRule="auto"/>
        <w:contextualSpacing/>
        <w:rPr>
          <w:rFonts w:eastAsia="Calibri" w:cstheme="minorHAnsi"/>
          <w:szCs w:val="22"/>
        </w:rPr>
      </w:pPr>
      <w:r w:rsidRPr="00E674BF">
        <w:rPr>
          <w:rStyle w:val="Style13ptBold"/>
          <w:szCs w:val="22"/>
        </w:rPr>
        <w:t>Nixon 11</w:t>
      </w:r>
      <w:r w:rsidRPr="00E674BF">
        <w:rPr>
          <w:rStyle w:val="Style13ptBold"/>
          <w:bCs/>
          <w:szCs w:val="22"/>
        </w:rPr>
        <w:t xml:space="preserve"> [Rob Nixon, Professor of English and the Princeton Environmental Institute, </w:t>
      </w:r>
      <w:r w:rsidRPr="00E674BF">
        <w:rPr>
          <w:rStyle w:val="Style13ptBold"/>
          <w:szCs w:val="22"/>
        </w:rPr>
        <w:t>“</w:t>
      </w:r>
      <w:r w:rsidRPr="00E674BF">
        <w:rPr>
          <w:rFonts w:eastAsia="Calibri" w:cstheme="minorHAnsi"/>
          <w:szCs w:val="22"/>
        </w:rPr>
        <w:t xml:space="preserve">Slow Violence and the Environmentalism of the Poor”, 2011, https://books.google.com/books/about/Slow_Violence_and_the_Environmentalism_o.html?id=bTVbUTOsoC8C] </w:t>
      </w:r>
    </w:p>
    <w:p w14:paraId="28848D48" w14:textId="77777777" w:rsidR="00A93610" w:rsidRPr="00E674BF" w:rsidRDefault="00A93610" w:rsidP="00A93610">
      <w:pPr>
        <w:spacing w:line="240" w:lineRule="auto"/>
        <w:contextualSpacing/>
        <w:rPr>
          <w:rStyle w:val="Style13ptBold"/>
          <w:b w:val="0"/>
          <w:bCs/>
          <w:szCs w:val="22"/>
        </w:rPr>
      </w:pPr>
    </w:p>
    <w:p w14:paraId="002CC852" w14:textId="77777777" w:rsidR="00A93610" w:rsidRPr="00A30A91" w:rsidRDefault="00A93610" w:rsidP="00A93610">
      <w:pPr>
        <w:spacing w:line="240" w:lineRule="auto"/>
        <w:contextualSpacing/>
        <w:rPr>
          <w:bCs/>
          <w:sz w:val="14"/>
          <w:szCs w:val="22"/>
        </w:rPr>
      </w:pPr>
      <w:r w:rsidRPr="00A30A91">
        <w:rPr>
          <w:rFonts w:eastAsia="Calibri" w:cstheme="minorHAnsi"/>
          <w:sz w:val="14"/>
          <w:szCs w:val="16"/>
        </w:rPr>
        <w:t>Three primary concerns animate this book, chief among them my conviction that</w:t>
      </w:r>
      <w:r w:rsidRPr="00A30A91">
        <w:rPr>
          <w:rFonts w:eastAsia="Calibri" w:cstheme="minorHAnsi"/>
          <w:sz w:val="14"/>
          <w:szCs w:val="22"/>
        </w:rPr>
        <w:t xml:space="preserve"> </w:t>
      </w:r>
      <w:r w:rsidRPr="00E674BF">
        <w:rPr>
          <w:rFonts w:eastAsia="Calibri" w:cstheme="minorHAnsi"/>
          <w:b/>
          <w:bCs/>
          <w:szCs w:val="22"/>
          <w:u w:val="single"/>
        </w:rPr>
        <w:t>we urgently need to rethink-</w:t>
      </w:r>
      <w:r w:rsidRPr="00A30A91">
        <w:rPr>
          <w:rFonts w:eastAsia="Calibri" w:cstheme="minorHAnsi"/>
          <w:sz w:val="14"/>
          <w:szCs w:val="16"/>
        </w:rPr>
        <w:t>politically, imaginatively, and theoretically-what I call</w:t>
      </w:r>
      <w:r w:rsidRPr="00E674BF">
        <w:rPr>
          <w:rFonts w:eastAsia="Calibri" w:cstheme="minorHAnsi"/>
          <w:b/>
          <w:bCs/>
          <w:szCs w:val="22"/>
          <w:u w:val="single"/>
        </w:rPr>
        <w:t xml:space="preserve"> "slow violence." By slow violence I mean a violence that occurs gradually and out of sight, a violence of delayed destruction that is dispersed across time and space</w:t>
      </w:r>
      <w:r w:rsidRPr="00A30A91">
        <w:rPr>
          <w:rFonts w:eastAsia="Calibri" w:cstheme="minorHAnsi"/>
          <w:sz w:val="14"/>
          <w:szCs w:val="16"/>
        </w:rPr>
        <w:t>, an attritional violence that is typically not viewed as violence at all.</w:t>
      </w:r>
      <w:r w:rsidRPr="00A30A91">
        <w:rPr>
          <w:rFonts w:eastAsia="Calibri" w:cstheme="minorHAnsi"/>
          <w:b/>
          <w:bCs/>
          <w:sz w:val="14"/>
          <w:szCs w:val="16"/>
        </w:rPr>
        <w:t xml:space="preserve"> </w:t>
      </w:r>
      <w:r w:rsidRPr="00A30A91">
        <w:rPr>
          <w:rFonts w:eastAsia="Calibri" w:cstheme="minorHAnsi"/>
          <w:sz w:val="14"/>
          <w:szCs w:val="16"/>
        </w:rPr>
        <w:t>Violence is customarily conceived as an event or action that is immediate in time, explosive and spectacular in space, and as erupting into instant sensational visibility</w:t>
      </w:r>
      <w:r w:rsidRPr="00E674BF">
        <w:rPr>
          <w:rFonts w:eastAsia="Calibri" w:cstheme="minorHAnsi"/>
          <w:sz w:val="16"/>
          <w:szCs w:val="16"/>
          <w:u w:val="single"/>
        </w:rPr>
        <w:t xml:space="preserve">. </w:t>
      </w:r>
      <w:r w:rsidRPr="00A30A91">
        <w:rPr>
          <w:sz w:val="14"/>
        </w:rPr>
        <w:t>We need, I believe, to engage a different kind of violence, a violence that is neither spectacular nor instantaneous, but rather incremental and accretive, its calamitous repercussions playing out across a range of temporal scales. In</w:t>
      </w:r>
      <w:r w:rsidRPr="00A30A91">
        <w:rPr>
          <w:rFonts w:eastAsia="Calibri" w:cstheme="minorHAnsi"/>
          <w:sz w:val="14"/>
          <w:szCs w:val="16"/>
        </w:rPr>
        <w:t xml:space="preserve"> so doing, we also need to engage the representational, narrative, and strategic challenges posed by the relative invisibility of slow violence. Climate change, the thawing cryosphere,toxic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w:t>
      </w:r>
      <w:r w:rsidRPr="00E674BF">
        <w:rPr>
          <w:rFonts w:eastAsia="Calibri" w:cstheme="minorHAnsi"/>
          <w:szCs w:val="22"/>
          <w:u w:val="single"/>
        </w:rPr>
        <w:t xml:space="preserve"> </w:t>
      </w:r>
      <w:r w:rsidRPr="00A30A91">
        <w:rPr>
          <w:sz w:val="14"/>
        </w:rPr>
        <w:t>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w:t>
      </w:r>
      <w:r w:rsidRPr="00A30A91">
        <w:rPr>
          <w:rFonts w:eastAsia="Calibri" w:cstheme="minorHAnsi"/>
          <w:sz w:val="14"/>
          <w:szCs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E674BF">
        <w:rPr>
          <w:rFonts w:eastAsia="Calibri" w:cstheme="minorHAnsi"/>
          <w:b/>
          <w:bCs/>
          <w:szCs w:val="22"/>
          <w:highlight w:val="green"/>
          <w:u w:val="single"/>
        </w:rPr>
        <w:t xml:space="preserve">slow violence is </w:t>
      </w:r>
      <w:r w:rsidRPr="00A30A91">
        <w:rPr>
          <w:sz w:val="14"/>
        </w:rPr>
        <w:t xml:space="preserve">often not just attritional but also </w:t>
      </w:r>
      <w:r w:rsidRPr="00E674BF">
        <w:rPr>
          <w:rFonts w:eastAsia="Calibri" w:cstheme="minorHAnsi"/>
          <w:b/>
          <w:bCs/>
          <w:szCs w:val="22"/>
          <w:highlight w:val="green"/>
          <w:u w:val="single"/>
        </w:rPr>
        <w:t>exponential</w:t>
      </w:r>
      <w:r w:rsidRPr="00A30A91">
        <w:rPr>
          <w:sz w:val="14"/>
        </w:rPr>
        <w:t>, operating as a major threat multiplier;</w:t>
      </w:r>
      <w:r w:rsidRPr="00E674BF">
        <w:rPr>
          <w:rFonts w:eastAsia="Calibri" w:cstheme="minorHAnsi"/>
          <w:b/>
          <w:bCs/>
          <w:szCs w:val="22"/>
          <w:highlight w:val="green"/>
          <w:u w:val="single"/>
        </w:rPr>
        <w:t xml:space="preserve"> it can fuel long-term, proliferating conflicts in situations where the conditions for sustaining life become increasingly but gradually degraded.</w:t>
      </w:r>
      <w:r w:rsidRPr="00A30A91">
        <w:rPr>
          <w:bCs/>
          <w:sz w:val="14"/>
          <w:szCs w:val="22"/>
        </w:rPr>
        <w:t xml:space="preserve"> </w:t>
      </w:r>
      <w:r w:rsidRPr="00A30A91">
        <w:rPr>
          <w:sz w:val="14"/>
          <w:szCs w:val="16"/>
        </w:rPr>
        <w:t>Politically and emotionally, different kinds of disaster possess unequal heft. Falling bodies, burning towers, exploding heads, avalanches, volcanoes, and tsunamis have a visceral, eye-catching and page-turning power that tales of slow violence, unfolding over years, decades, even centuries, cannot match. Stories of toxic buildup, massing greenhouse gases, and accelerated species loss due to ravaged habitats are all cataclysmic, but they are scientifically convoluted cataclysms in which casualties are postponed, often for generations. In an age when the media venerate the spectacular, when public policy is shaped primarily around perceived immediate need, a central question is strategic and representational: how can we convert into image and narrative the disasters that are slow moving and long in the making, disasters that are anonymous and that star nobody, disasters that are attritional and of indifferent interest to the sensation-driven technologies of our image-world? How can we turn the long emergencies of slow violence into stories dramatic enough to rouse public sentiment and warrant political intervention, these emergencies whose repercussions have given rise to some of the most critical challenges of our time?</w:t>
      </w:r>
    </w:p>
    <w:p w14:paraId="510D9800" w14:textId="77777777" w:rsidR="00A93610" w:rsidRPr="000510E3" w:rsidRDefault="00A93610" w:rsidP="00A93610">
      <w:pPr>
        <w:pStyle w:val="NormalWeb"/>
        <w:spacing w:before="0" w:beforeAutospacing="0" w:after="0" w:afterAutospacing="0"/>
        <w:rPr>
          <w:rFonts w:asciiTheme="majorHAnsi" w:hAnsiTheme="majorHAnsi"/>
          <w:sz w:val="14"/>
        </w:rPr>
      </w:pPr>
    </w:p>
    <w:p w14:paraId="118D2A45" w14:textId="77777777" w:rsidR="00A93610" w:rsidRPr="00A30A91" w:rsidRDefault="00A93610" w:rsidP="00A93610">
      <w:pPr>
        <w:pStyle w:val="Heading4"/>
        <w:numPr>
          <w:ilvl w:val="0"/>
          <w:numId w:val="19"/>
        </w:numPr>
        <w:tabs>
          <w:tab w:val="num" w:pos="360"/>
        </w:tabs>
        <w:ind w:left="0" w:firstLine="0"/>
      </w:pPr>
      <w:r>
        <w:lastRenderedPageBreak/>
        <w:t>SV’s the most common form of violence</w:t>
      </w:r>
    </w:p>
    <w:p w14:paraId="6F9B5B00" w14:textId="77777777" w:rsidR="00A93610" w:rsidRDefault="00A93610" w:rsidP="00A93610">
      <w:pPr>
        <w:rPr>
          <w:rFonts w:asciiTheme="majorHAnsi" w:hAnsiTheme="majorHAnsi"/>
          <w:sz w:val="16"/>
        </w:rPr>
      </w:pPr>
      <w:r w:rsidRPr="00A30A91">
        <w:rPr>
          <w:rStyle w:val="Style13ptBold"/>
        </w:rPr>
        <w:t>Winter and Leighton 99</w:t>
      </w:r>
      <w:r>
        <w:rPr>
          <w:rFonts w:asciiTheme="majorHAnsi" w:hAnsiTheme="majorHAnsi"/>
          <w:sz w:val="16"/>
        </w:rPr>
        <w:t xml:space="preserve">, </w:t>
      </w:r>
      <w:r w:rsidRPr="00A30A91">
        <w:rPr>
          <w:rFonts w:asciiTheme="majorHAnsi" w:hAnsiTheme="majorHAnsi"/>
          <w:sz w:val="16"/>
        </w:rPr>
        <w:t>Structural Violence Section Introduction</w:t>
      </w:r>
      <w:r>
        <w:rPr>
          <w:rFonts w:asciiTheme="majorHAnsi" w:hAnsiTheme="majorHAnsi"/>
          <w:sz w:val="16"/>
        </w:rPr>
        <w:t xml:space="preserve">, </w:t>
      </w:r>
      <w:r w:rsidRPr="00A30A91">
        <w:rPr>
          <w:rFonts w:asciiTheme="majorHAnsi" w:hAnsiTheme="majorHAnsi"/>
          <w:sz w:val="16"/>
        </w:rPr>
        <w:t>Deborah DuNann Winter and Dana C. Leighton</w:t>
      </w:r>
      <w:r>
        <w:rPr>
          <w:rFonts w:asciiTheme="majorHAnsi" w:hAnsiTheme="majorHAnsi"/>
          <w:sz w:val="16"/>
        </w:rPr>
        <w:t xml:space="preserve">, 1999, DOA: 9/18/21 </w:t>
      </w:r>
      <w:hyperlink r:id="rId72" w:history="1">
        <w:r w:rsidRPr="009C6A0A">
          <w:rPr>
            <w:rStyle w:val="Hyperlink"/>
            <w:rFonts w:asciiTheme="majorHAnsi" w:hAnsiTheme="majorHAnsi"/>
            <w:sz w:val="16"/>
          </w:rPr>
          <w:t>http://sites.saumag.edu/danaleighton/wp-content/uploads/sites/11/2015/09/SVintro-2.pdf</w:t>
        </w:r>
      </w:hyperlink>
      <w:r>
        <w:rPr>
          <w:rFonts w:asciiTheme="majorHAnsi" w:hAnsiTheme="majorHAnsi"/>
          <w:sz w:val="16"/>
        </w:rPr>
        <w:t>, r0w@n</w:t>
      </w:r>
    </w:p>
    <w:p w14:paraId="35FF0936" w14:textId="77777777" w:rsidR="00A93610" w:rsidRDefault="00A93610" w:rsidP="00A93610">
      <w:pPr>
        <w:rPr>
          <w:rFonts w:asciiTheme="majorHAnsi" w:hAnsiTheme="majorHAnsi"/>
          <w:sz w:val="16"/>
        </w:rPr>
      </w:pPr>
      <w:r w:rsidRPr="00A30A91">
        <w:rPr>
          <w:rStyle w:val="Emphasis"/>
          <w:highlight w:val="cyan"/>
        </w:rPr>
        <w:t>Direct violence is horrific</w:t>
      </w:r>
      <w:r w:rsidRPr="00A30A91">
        <w:rPr>
          <w:rFonts w:asciiTheme="majorHAnsi" w:hAnsiTheme="majorHAnsi"/>
          <w:sz w:val="16"/>
        </w:rPr>
        <w:t xml:space="preserve">, but </w:t>
      </w:r>
      <w:r w:rsidRPr="00A30A91">
        <w:rPr>
          <w:rStyle w:val="Emphasis"/>
          <w:highlight w:val="cyan"/>
        </w:rPr>
        <w:t>it</w:t>
      </w:r>
      <w:r w:rsidRPr="00A30A91">
        <w:rPr>
          <w:rFonts w:asciiTheme="majorHAnsi" w:hAnsiTheme="majorHAnsi"/>
          <w:sz w:val="16"/>
        </w:rPr>
        <w:t xml:space="preserve">s brutality usually </w:t>
      </w:r>
      <w:r w:rsidRPr="00A30A91">
        <w:rPr>
          <w:rStyle w:val="Emphasis"/>
          <w:highlight w:val="cyan"/>
        </w:rPr>
        <w:t>gets our attention</w:t>
      </w:r>
      <w:r w:rsidRPr="00A30A91">
        <w:rPr>
          <w:rFonts w:asciiTheme="majorHAnsi" w:hAnsiTheme="majorHAnsi"/>
          <w:sz w:val="16"/>
        </w:rPr>
        <w:t>: we notice it, and</w:t>
      </w:r>
      <w:r>
        <w:rPr>
          <w:rFonts w:asciiTheme="majorHAnsi" w:hAnsiTheme="majorHAnsi"/>
          <w:sz w:val="16"/>
        </w:rPr>
        <w:t xml:space="preserve"> </w:t>
      </w:r>
      <w:r w:rsidRPr="00A30A91">
        <w:rPr>
          <w:rFonts w:asciiTheme="majorHAnsi" w:hAnsiTheme="majorHAnsi"/>
          <w:sz w:val="16"/>
        </w:rPr>
        <w:t xml:space="preserve">often respond to it. </w:t>
      </w:r>
      <w:r w:rsidRPr="00A30A91">
        <w:rPr>
          <w:rStyle w:val="Emphasis"/>
          <w:highlight w:val="cyan"/>
        </w:rPr>
        <w:t>Structural violence,</w:t>
      </w:r>
      <w:r w:rsidRPr="00A30A91">
        <w:rPr>
          <w:rFonts w:asciiTheme="majorHAnsi" w:hAnsiTheme="majorHAnsi"/>
          <w:sz w:val="16"/>
        </w:rPr>
        <w:t xml:space="preserve"> however</w:t>
      </w:r>
      <w:r w:rsidRPr="00A30A91">
        <w:rPr>
          <w:rStyle w:val="Emphasis"/>
          <w:highlight w:val="cyan"/>
        </w:rPr>
        <w:t>, is almost always invisible</w:t>
      </w:r>
      <w:r w:rsidRPr="00A30A91">
        <w:rPr>
          <w:rFonts w:asciiTheme="majorHAnsi" w:hAnsiTheme="majorHAnsi"/>
          <w:sz w:val="16"/>
        </w:rPr>
        <w:t>, embedded</w:t>
      </w:r>
      <w:r>
        <w:rPr>
          <w:rFonts w:asciiTheme="majorHAnsi" w:hAnsiTheme="majorHAnsi"/>
          <w:sz w:val="16"/>
        </w:rPr>
        <w:t xml:space="preserve"> </w:t>
      </w:r>
      <w:r w:rsidRPr="00A30A91">
        <w:rPr>
          <w:rFonts w:asciiTheme="majorHAnsi" w:hAnsiTheme="majorHAnsi"/>
          <w:sz w:val="16"/>
        </w:rPr>
        <w:t>in ubiquitous social structures, normalized by stable institutions and regular experience.</w:t>
      </w:r>
      <w:r>
        <w:rPr>
          <w:rFonts w:asciiTheme="majorHAnsi" w:hAnsiTheme="majorHAnsi"/>
          <w:sz w:val="16"/>
        </w:rPr>
        <w:t xml:space="preserve"> </w:t>
      </w:r>
      <w:r w:rsidRPr="00A30A91">
        <w:rPr>
          <w:rFonts w:asciiTheme="majorHAnsi" w:hAnsiTheme="majorHAnsi"/>
          <w:sz w:val="16"/>
        </w:rPr>
        <w:t>Structural violence occurs whenever people are disadvantaged by political, legal, economic or cultural traditions. Because they are longstanding, structural inequities usually seem ordinary, the way things are and always have been. The chapters in this section teach us about some important but invisible forms of structural violence, and alert</w:t>
      </w:r>
      <w:r>
        <w:rPr>
          <w:rFonts w:asciiTheme="majorHAnsi" w:hAnsiTheme="majorHAnsi"/>
          <w:sz w:val="16"/>
        </w:rPr>
        <w:t xml:space="preserve"> </w:t>
      </w:r>
      <w:r w:rsidRPr="00A30A91">
        <w:rPr>
          <w:rFonts w:asciiTheme="majorHAnsi" w:hAnsiTheme="majorHAnsi"/>
          <w:sz w:val="16"/>
        </w:rPr>
        <w:t>us to the powerful cultural mechanisms that create and maintain them over generations.</w:t>
      </w:r>
      <w:r>
        <w:rPr>
          <w:rFonts w:asciiTheme="majorHAnsi" w:hAnsiTheme="majorHAnsi"/>
          <w:sz w:val="16"/>
        </w:rPr>
        <w:t xml:space="preserve"> </w:t>
      </w:r>
      <w:r w:rsidRPr="00A30A91">
        <w:rPr>
          <w:rStyle w:val="Emphasis"/>
          <w:highlight w:val="cyan"/>
        </w:rPr>
        <w:t>Structured inequities produce suffering and death as often as direct violence does</w:t>
      </w:r>
      <w:r w:rsidRPr="00A30A91">
        <w:rPr>
          <w:rFonts w:asciiTheme="majorHAnsi" w:hAnsiTheme="majorHAnsi"/>
          <w:sz w:val="16"/>
        </w:rPr>
        <w:t>,</w:t>
      </w:r>
      <w:r>
        <w:rPr>
          <w:rFonts w:asciiTheme="majorHAnsi" w:hAnsiTheme="majorHAnsi"/>
          <w:sz w:val="16"/>
        </w:rPr>
        <w:t xml:space="preserve"> </w:t>
      </w:r>
      <w:r w:rsidRPr="00A30A91">
        <w:rPr>
          <w:rFonts w:asciiTheme="majorHAnsi" w:hAnsiTheme="majorHAnsi"/>
          <w:sz w:val="16"/>
        </w:rPr>
        <w:t xml:space="preserve">though </w:t>
      </w:r>
      <w:r w:rsidRPr="00A30A91">
        <w:rPr>
          <w:rStyle w:val="Emphasis"/>
          <w:highlight w:val="cyan"/>
        </w:rPr>
        <w:t>the damage is slower, more subtle, more common, and more difficult to repair</w:t>
      </w:r>
      <w:r w:rsidRPr="00A30A91">
        <w:rPr>
          <w:rFonts w:asciiTheme="majorHAnsi" w:hAnsiTheme="majorHAnsi"/>
          <w:sz w:val="16"/>
        </w:rPr>
        <w:t>.</w:t>
      </w:r>
      <w:r>
        <w:rPr>
          <w:rFonts w:asciiTheme="majorHAnsi" w:hAnsiTheme="majorHAnsi"/>
          <w:sz w:val="16"/>
        </w:rPr>
        <w:t xml:space="preserve"> </w:t>
      </w:r>
      <w:r w:rsidRPr="00A30A91">
        <w:rPr>
          <w:rFonts w:asciiTheme="majorHAnsi" w:hAnsiTheme="majorHAnsi"/>
          <w:sz w:val="16"/>
        </w:rPr>
        <w:t>Globally, poverty is correlated with infant mortality, infectious disease, and shortened</w:t>
      </w:r>
      <w:r>
        <w:rPr>
          <w:rFonts w:asciiTheme="majorHAnsi" w:hAnsiTheme="majorHAnsi"/>
          <w:sz w:val="16"/>
        </w:rPr>
        <w:t xml:space="preserve"> </w:t>
      </w:r>
      <w:r w:rsidRPr="00A30A91">
        <w:rPr>
          <w:rFonts w:asciiTheme="majorHAnsi" w:hAnsiTheme="majorHAnsi"/>
          <w:sz w:val="16"/>
        </w:rPr>
        <w:t>lifespans. Whenever people are denied access to societys resources, physical and psychological violence exists.</w:t>
      </w:r>
      <w:r>
        <w:rPr>
          <w:rFonts w:asciiTheme="majorHAnsi" w:hAnsiTheme="majorHAnsi"/>
          <w:sz w:val="16"/>
        </w:rPr>
        <w:t xml:space="preserve"> </w:t>
      </w:r>
      <w:r w:rsidRPr="00A30A91">
        <w:rPr>
          <w:rFonts w:asciiTheme="majorHAnsi" w:hAnsiTheme="majorHAnsi"/>
          <w:sz w:val="16"/>
        </w:rPr>
        <w:t>Johan Galtung originally framed the term structural violence to refer to any constraint</w:t>
      </w:r>
      <w:r>
        <w:rPr>
          <w:rFonts w:asciiTheme="majorHAnsi" w:hAnsiTheme="majorHAnsi"/>
          <w:sz w:val="16"/>
        </w:rPr>
        <w:t xml:space="preserve"> </w:t>
      </w:r>
      <w:r w:rsidRPr="00A30A91">
        <w:rPr>
          <w:rFonts w:asciiTheme="majorHAnsi" w:hAnsiTheme="majorHAnsi"/>
          <w:sz w:val="16"/>
        </w:rPr>
        <w:t>on human potential due to economic and political structures (1969). Unequal access to</w:t>
      </w:r>
      <w:r>
        <w:rPr>
          <w:rFonts w:asciiTheme="majorHAnsi" w:hAnsiTheme="majorHAnsi"/>
          <w:sz w:val="16"/>
        </w:rPr>
        <w:t xml:space="preserve"> </w:t>
      </w:r>
      <w:r w:rsidRPr="00A30A91">
        <w:rPr>
          <w:rFonts w:asciiTheme="majorHAnsi" w:hAnsiTheme="majorHAnsi"/>
          <w:sz w:val="16"/>
        </w:rPr>
        <w:t>resources, to political power, to education, to health care, or to legal standing, are forms</w:t>
      </w:r>
      <w:r>
        <w:rPr>
          <w:rFonts w:asciiTheme="majorHAnsi" w:hAnsiTheme="majorHAnsi"/>
          <w:sz w:val="16"/>
        </w:rPr>
        <w:t xml:space="preserve"> </w:t>
      </w:r>
      <w:r w:rsidRPr="00A30A91">
        <w:rPr>
          <w:rFonts w:asciiTheme="majorHAnsi" w:hAnsiTheme="majorHAnsi"/>
          <w:sz w:val="16"/>
        </w:rPr>
        <w:t>of structural violence. When inner city children have inadequate schools while others</w:t>
      </w:r>
      <w:r>
        <w:rPr>
          <w:rFonts w:asciiTheme="majorHAnsi" w:hAnsiTheme="majorHAnsi"/>
          <w:sz w:val="16"/>
        </w:rPr>
        <w:t xml:space="preserve"> </w:t>
      </w:r>
      <w:r w:rsidRPr="00A30A91">
        <w:rPr>
          <w:rFonts w:asciiTheme="majorHAnsi" w:hAnsiTheme="majorHAnsi"/>
          <w:sz w:val="16"/>
        </w:rPr>
        <w:t>do not, when gays and lesbians are fired for their sexual orientation, when laborers toil</w:t>
      </w:r>
      <w:r>
        <w:rPr>
          <w:rFonts w:asciiTheme="majorHAnsi" w:hAnsiTheme="majorHAnsi"/>
          <w:sz w:val="16"/>
        </w:rPr>
        <w:t xml:space="preserve"> </w:t>
      </w:r>
      <w:r w:rsidRPr="00A30A91">
        <w:rPr>
          <w:rFonts w:asciiTheme="majorHAnsi" w:hAnsiTheme="majorHAnsi"/>
          <w:sz w:val="16"/>
        </w:rPr>
        <w:t>in inhumane conditions, when people of color endure environmental toxins in their</w:t>
      </w:r>
      <w:r>
        <w:rPr>
          <w:rFonts w:asciiTheme="majorHAnsi" w:hAnsiTheme="majorHAnsi"/>
          <w:sz w:val="16"/>
        </w:rPr>
        <w:t xml:space="preserve"> </w:t>
      </w:r>
      <w:r w:rsidRPr="00A30A91">
        <w:rPr>
          <w:rFonts w:asciiTheme="majorHAnsi" w:hAnsiTheme="majorHAnsi"/>
          <w:sz w:val="16"/>
        </w:rPr>
        <w:t>neighborhoods, structural violence exists. Unfortunately, even those who are victims of</w:t>
      </w:r>
      <w:r>
        <w:rPr>
          <w:rFonts w:asciiTheme="majorHAnsi" w:hAnsiTheme="majorHAnsi"/>
          <w:sz w:val="16"/>
        </w:rPr>
        <w:t xml:space="preserve"> </w:t>
      </w:r>
      <w:r w:rsidRPr="00A30A91">
        <w:rPr>
          <w:rFonts w:asciiTheme="majorHAnsi" w:hAnsiTheme="majorHAnsi"/>
          <w:sz w:val="16"/>
        </w:rPr>
        <w:t>structural violence often do not see the systematic ways in which their plight is choreographed by unequal and unfair distribution of societys resources.</w:t>
      </w:r>
      <w:r>
        <w:rPr>
          <w:rFonts w:asciiTheme="majorHAnsi" w:hAnsiTheme="majorHAnsi"/>
          <w:sz w:val="16"/>
        </w:rPr>
        <w:t xml:space="preserve"> </w:t>
      </w:r>
      <w:r w:rsidRPr="00A30A91">
        <w:rPr>
          <w:rFonts w:asciiTheme="majorHAnsi" w:hAnsiTheme="majorHAnsi"/>
          <w:sz w:val="16"/>
        </w:rPr>
        <w:t>Structural violence is problematic in and of itself, but it is also dangerous because it frequently leads to direct violence. Those who are chronically oppressed are often, for logical reasons, those who resort to direct violence. For example, cross-national studies of</w:t>
      </w:r>
      <w:r>
        <w:rPr>
          <w:rFonts w:asciiTheme="majorHAnsi" w:hAnsiTheme="majorHAnsi"/>
          <w:sz w:val="16"/>
        </w:rPr>
        <w:t xml:space="preserve"> </w:t>
      </w:r>
      <w:r w:rsidRPr="00A30A91">
        <w:rPr>
          <w:rFonts w:asciiTheme="majorHAnsi" w:hAnsiTheme="majorHAnsi"/>
          <w:sz w:val="16"/>
        </w:rPr>
        <w:t>murder have shown a positive correlation between economic inequality and homicide</w:t>
      </w:r>
      <w:r>
        <w:rPr>
          <w:rFonts w:asciiTheme="majorHAnsi" w:hAnsiTheme="majorHAnsi"/>
          <w:sz w:val="16"/>
        </w:rPr>
        <w:t xml:space="preserve"> </w:t>
      </w:r>
      <w:r w:rsidRPr="00A30A91">
        <w:rPr>
          <w:rFonts w:asciiTheme="majorHAnsi" w:hAnsiTheme="majorHAnsi"/>
          <w:sz w:val="16"/>
        </w:rPr>
        <w:t>rates across 40 nations (Hansmann &amp; Quigley, 1982; Unnithan &amp; Whitt, 1992). In the</w:t>
      </w:r>
      <w:r>
        <w:rPr>
          <w:rFonts w:asciiTheme="majorHAnsi" w:hAnsiTheme="majorHAnsi"/>
          <w:sz w:val="16"/>
        </w:rPr>
        <w:t xml:space="preserve"> </w:t>
      </w:r>
      <w:r w:rsidRPr="00A30A91">
        <w:rPr>
          <w:rFonts w:asciiTheme="majorHAnsi" w:hAnsiTheme="majorHAnsi"/>
          <w:sz w:val="16"/>
        </w:rPr>
        <w:t>U.S., racial inequality in wealth is correlated with murder rates (Blau &amp; Golden, 1986).</w:t>
      </w:r>
      <w:r>
        <w:rPr>
          <w:rFonts w:asciiTheme="majorHAnsi" w:hAnsiTheme="majorHAnsi"/>
          <w:sz w:val="16"/>
        </w:rPr>
        <w:t xml:space="preserve"> </w:t>
      </w:r>
      <w:r w:rsidRPr="00A30A91">
        <w:rPr>
          <w:rFonts w:asciiTheme="majorHAnsi" w:hAnsiTheme="majorHAnsi"/>
          <w:sz w:val="16"/>
        </w:rPr>
        <w:t>Often elites must use direct violence to curb the unrest produced by structural violence.</w:t>
      </w:r>
      <w:r>
        <w:rPr>
          <w:rFonts w:asciiTheme="majorHAnsi" w:hAnsiTheme="majorHAnsi"/>
          <w:sz w:val="16"/>
        </w:rPr>
        <w:t xml:space="preserve"> </w:t>
      </w:r>
      <w:r w:rsidRPr="00A30A91">
        <w:rPr>
          <w:rFonts w:asciiTheme="majorHAnsi" w:hAnsiTheme="majorHAnsi"/>
          <w:sz w:val="16"/>
        </w:rPr>
        <w:t>For example, during the 1980s, mean income disparity between whites and blacks in the</w:t>
      </w:r>
      <w:r>
        <w:rPr>
          <w:rFonts w:asciiTheme="majorHAnsi" w:hAnsiTheme="majorHAnsi"/>
          <w:sz w:val="16"/>
        </w:rPr>
        <w:t xml:space="preserve"> </w:t>
      </w:r>
      <w:r w:rsidRPr="00A30A91">
        <w:rPr>
          <w:rFonts w:asciiTheme="majorHAnsi" w:hAnsiTheme="majorHAnsi"/>
          <w:sz w:val="16"/>
        </w:rPr>
        <w:t>same urban area predicted use of deadly force by police (Jacobs &amp; O'Brien, 1998). Structural violence often requires police states to suppress resentments and social unrest.</w:t>
      </w:r>
      <w:r>
        <w:rPr>
          <w:rFonts w:asciiTheme="majorHAnsi" w:hAnsiTheme="majorHAnsi"/>
          <w:sz w:val="16"/>
        </w:rPr>
        <w:t xml:space="preserve"> </w:t>
      </w:r>
      <w:r w:rsidRPr="00A30A91">
        <w:rPr>
          <w:rFonts w:asciiTheme="majorHAnsi" w:hAnsiTheme="majorHAnsi"/>
          <w:sz w:val="16"/>
        </w:rPr>
        <w:t>Huge income disparities in many Latin American countries are protected by correspondingly huge military operations, which in turn drain resources away from social</w:t>
      </w:r>
      <w:r>
        <w:rPr>
          <w:rFonts w:asciiTheme="majorHAnsi" w:hAnsiTheme="majorHAnsi"/>
          <w:sz w:val="16"/>
        </w:rPr>
        <w:t xml:space="preserve"> </w:t>
      </w:r>
      <w:r w:rsidRPr="00A30A91">
        <w:rPr>
          <w:rFonts w:asciiTheme="majorHAnsi" w:hAnsiTheme="majorHAnsi"/>
          <w:sz w:val="16"/>
        </w:rPr>
        <w:t>programs and produce even more structural violence.</w:t>
      </w:r>
      <w:r>
        <w:rPr>
          <w:rFonts w:asciiTheme="majorHAnsi" w:hAnsiTheme="majorHAnsi"/>
          <w:sz w:val="16"/>
        </w:rPr>
        <w:t xml:space="preserve"> </w:t>
      </w:r>
      <w:r w:rsidRPr="00A30A91">
        <w:rPr>
          <w:rFonts w:asciiTheme="majorHAnsi" w:hAnsiTheme="majorHAnsi"/>
          <w:sz w:val="16"/>
        </w:rPr>
        <w:t>Organized armed conflict in various parts of the world is easily traced to structured</w:t>
      </w:r>
      <w:r>
        <w:rPr>
          <w:rFonts w:asciiTheme="majorHAnsi" w:hAnsiTheme="majorHAnsi"/>
          <w:sz w:val="16"/>
        </w:rPr>
        <w:t xml:space="preserve"> </w:t>
      </w:r>
      <w:r w:rsidRPr="00A30A91">
        <w:rPr>
          <w:rFonts w:asciiTheme="majorHAnsi" w:hAnsiTheme="majorHAnsi"/>
          <w:sz w:val="16"/>
        </w:rPr>
        <w:t>inequalities. Northern Ireland, for example, has been marked by economic disparities</w:t>
      </w:r>
      <w:r>
        <w:rPr>
          <w:rFonts w:asciiTheme="majorHAnsi" w:hAnsiTheme="majorHAnsi"/>
          <w:sz w:val="16"/>
        </w:rPr>
        <w:t xml:space="preserve"> </w:t>
      </w:r>
      <w:r w:rsidRPr="00A30A91">
        <w:rPr>
          <w:rFonts w:asciiTheme="majorHAnsi" w:hAnsiTheme="majorHAnsi"/>
          <w:sz w:val="16"/>
        </w:rPr>
        <w:t>between Northern Irish Catholics-- who have higher unemployment rates and less formal education--and Protestants (Cairns &amp; Darby, 1998). In Sri Lanka, youth unemployment and underemployment exacerbates ethnic conflict (Rogers, Spencer &amp; Uyangoda,</w:t>
      </w:r>
      <w:r>
        <w:rPr>
          <w:rFonts w:asciiTheme="majorHAnsi" w:hAnsiTheme="majorHAnsi"/>
          <w:sz w:val="16"/>
        </w:rPr>
        <w:t xml:space="preserve"> </w:t>
      </w:r>
      <w:r w:rsidRPr="00A30A91">
        <w:rPr>
          <w:rFonts w:asciiTheme="majorHAnsi" w:hAnsiTheme="majorHAnsi"/>
          <w:sz w:val="16"/>
        </w:rPr>
        <w:t>1998). In Rwanda, huge disparities between the Hutu and Tutsies eventually led to ethnic massacres.</w:t>
      </w:r>
      <w:r>
        <w:rPr>
          <w:rFonts w:asciiTheme="majorHAnsi" w:hAnsiTheme="majorHAnsi"/>
          <w:sz w:val="16"/>
        </w:rPr>
        <w:t xml:space="preserve"> </w:t>
      </w:r>
      <w:r w:rsidRPr="00A30A91">
        <w:rPr>
          <w:rFonts w:asciiTheme="majorHAnsi" w:hAnsiTheme="majorHAnsi"/>
          <w:sz w:val="16"/>
        </w:rPr>
        <w:t>While structural violence often leads to direct violence, the reverse is also true, as brutality often terrorizes bystanders, who then become unwilling or unable to confront social injustice. Increasingly, civilians pay enormous costs of war through death and devastation of neighborhoods and ecosystems. Ruling elites rarely suffer from armed conflict as much as civilian populations do, who endure decades of poverty and disease in</w:t>
      </w:r>
      <w:r>
        <w:rPr>
          <w:rFonts w:asciiTheme="majorHAnsi" w:hAnsiTheme="majorHAnsi"/>
          <w:sz w:val="16"/>
        </w:rPr>
        <w:t xml:space="preserve"> </w:t>
      </w:r>
      <w:r w:rsidRPr="00A30A91">
        <w:rPr>
          <w:rFonts w:asciiTheme="majorHAnsi" w:hAnsiTheme="majorHAnsi"/>
          <w:sz w:val="16"/>
        </w:rPr>
        <w:t>war-torn societies.</w:t>
      </w:r>
      <w:r>
        <w:rPr>
          <w:rFonts w:asciiTheme="majorHAnsi" w:hAnsiTheme="majorHAnsi"/>
          <w:sz w:val="16"/>
        </w:rPr>
        <w:t xml:space="preserve"> </w:t>
      </w:r>
      <w:r w:rsidRPr="00A30A91">
        <w:rPr>
          <w:rFonts w:asciiTheme="majorHAnsi" w:hAnsiTheme="majorHAnsi"/>
          <w:sz w:val="16"/>
        </w:rPr>
        <w:t>When social inequities are noticed, attempts are made to rationalize and understand</w:t>
      </w:r>
      <w:r>
        <w:rPr>
          <w:rFonts w:asciiTheme="majorHAnsi" w:hAnsiTheme="majorHAnsi"/>
          <w:sz w:val="16"/>
        </w:rPr>
        <w:t xml:space="preserve"> </w:t>
      </w:r>
      <w:r w:rsidRPr="00A30A91">
        <w:rPr>
          <w:rFonts w:asciiTheme="majorHAnsi" w:hAnsiTheme="majorHAnsi"/>
          <w:sz w:val="16"/>
        </w:rPr>
        <w:t>them. Unfortunately, one outcome of this process is to assume that victims must in some</w:t>
      </w:r>
      <w:r>
        <w:rPr>
          <w:rFonts w:asciiTheme="majorHAnsi" w:hAnsiTheme="majorHAnsi"/>
          <w:sz w:val="16"/>
        </w:rPr>
        <w:t xml:space="preserve"> </w:t>
      </w:r>
      <w:r w:rsidRPr="00A30A91">
        <w:rPr>
          <w:rFonts w:asciiTheme="majorHAnsi" w:hAnsiTheme="majorHAnsi"/>
          <w:sz w:val="16"/>
        </w:rPr>
        <w:t>way deserve their plight. But certainly it is easy to see that young children do not deserve to be victims of structural violence. The chapters in this section help us see the often invisible effects of structural violence, and the two first chapters focus on its effects</w:t>
      </w:r>
      <w:r>
        <w:rPr>
          <w:rFonts w:asciiTheme="majorHAnsi" w:hAnsiTheme="majorHAnsi"/>
          <w:sz w:val="16"/>
        </w:rPr>
        <w:t xml:space="preserve"> </w:t>
      </w:r>
      <w:r w:rsidRPr="00A30A91">
        <w:rPr>
          <w:rFonts w:asciiTheme="majorHAnsi" w:hAnsiTheme="majorHAnsi"/>
          <w:sz w:val="16"/>
        </w:rPr>
        <w:t>on children. In their chapter The War Close to Home: Children and Violence in the</w:t>
      </w:r>
      <w:r>
        <w:rPr>
          <w:rFonts w:asciiTheme="majorHAnsi" w:hAnsiTheme="majorHAnsi"/>
          <w:sz w:val="16"/>
        </w:rPr>
        <w:t xml:space="preserve"> </w:t>
      </w:r>
      <w:r w:rsidRPr="00A30A91">
        <w:rPr>
          <w:rFonts w:asciiTheme="majorHAnsi" w:hAnsiTheme="majorHAnsi"/>
          <w:sz w:val="16"/>
        </w:rPr>
        <w:t>United States, Kathleen Kostelny and James Garbarino describe the chronic violence</w:t>
      </w:r>
      <w:r>
        <w:rPr>
          <w:rFonts w:asciiTheme="majorHAnsi" w:hAnsiTheme="majorHAnsi"/>
          <w:sz w:val="16"/>
        </w:rPr>
        <w:t xml:space="preserve"> </w:t>
      </w:r>
      <w:r w:rsidRPr="00A30A91">
        <w:rPr>
          <w:rFonts w:asciiTheme="majorHAnsi" w:hAnsiTheme="majorHAnsi"/>
          <w:sz w:val="16"/>
        </w:rPr>
        <w:t>which children in Chicago and other urban areas of the United States endure, often paralleling that experienced by children who live in countries at war. The authors examine</w:t>
      </w:r>
      <w:r>
        <w:rPr>
          <w:rFonts w:asciiTheme="majorHAnsi" w:hAnsiTheme="majorHAnsi"/>
          <w:sz w:val="16"/>
        </w:rPr>
        <w:t xml:space="preserve"> </w:t>
      </w:r>
      <w:r w:rsidRPr="00A30A91">
        <w:rPr>
          <w:rFonts w:asciiTheme="majorHAnsi" w:hAnsiTheme="majorHAnsi"/>
          <w:sz w:val="16"/>
        </w:rPr>
        <w:t>myriad environmental risk factors, including family violence, parental depression, media violence, and firearm accessibility, which produce violent environments for children.</w:t>
      </w:r>
      <w:r>
        <w:rPr>
          <w:rFonts w:asciiTheme="majorHAnsi" w:hAnsiTheme="majorHAnsi"/>
          <w:sz w:val="16"/>
        </w:rPr>
        <w:t xml:space="preserve"> </w:t>
      </w:r>
      <w:r w:rsidRPr="00A30A91">
        <w:rPr>
          <w:rFonts w:asciiTheme="majorHAnsi" w:hAnsiTheme="majorHAnsi"/>
          <w:sz w:val="16"/>
        </w:rPr>
        <w:t>Children who endure these environments often become battle weary, numb, hopeless,</w:t>
      </w:r>
      <w:r>
        <w:rPr>
          <w:rFonts w:asciiTheme="majorHAnsi" w:hAnsiTheme="majorHAnsi"/>
          <w:sz w:val="16"/>
        </w:rPr>
        <w:t xml:space="preserve"> </w:t>
      </w:r>
      <w:r w:rsidRPr="00A30A91">
        <w:rPr>
          <w:rFonts w:asciiTheme="majorHAnsi" w:hAnsiTheme="majorHAnsi"/>
          <w:sz w:val="16"/>
        </w:rPr>
        <w:t>and/or morally impaired. The authors describe how community and family support</w:t>
      </w:r>
      <w:r>
        <w:rPr>
          <w:rFonts w:asciiTheme="majorHAnsi" w:hAnsiTheme="majorHAnsi"/>
          <w:sz w:val="16"/>
        </w:rPr>
        <w:t xml:space="preserve"> </w:t>
      </w:r>
      <w:r w:rsidRPr="00A30A91">
        <w:rPr>
          <w:rFonts w:asciiTheme="majorHAnsi" w:hAnsiTheme="majorHAnsi"/>
          <w:sz w:val="16"/>
        </w:rPr>
        <w:t>mechanisms must be built to mitigate these risks. For example, home visitation and</w:t>
      </w:r>
      <w:r>
        <w:rPr>
          <w:rFonts w:asciiTheme="majorHAnsi" w:hAnsiTheme="majorHAnsi"/>
          <w:sz w:val="16"/>
        </w:rPr>
        <w:t xml:space="preserve"> </w:t>
      </w:r>
      <w:r w:rsidRPr="00A30A91">
        <w:rPr>
          <w:rFonts w:asciiTheme="majorHAnsi" w:hAnsiTheme="majorHAnsi"/>
          <w:sz w:val="16"/>
        </w:rPr>
        <w:t>early childhood education programs provide crucial community support.</w:t>
      </w:r>
      <w:r>
        <w:rPr>
          <w:rFonts w:asciiTheme="majorHAnsi" w:hAnsiTheme="majorHAnsi"/>
          <w:sz w:val="16"/>
        </w:rPr>
        <w:t xml:space="preserve"> </w:t>
      </w:r>
      <w:r w:rsidRPr="00A30A91">
        <w:rPr>
          <w:rFonts w:asciiTheme="majorHAnsi" w:hAnsiTheme="majorHAnsi"/>
          <w:sz w:val="16"/>
        </w:rPr>
        <w:t>WInter &amp; Leighton Structural Violence Page 2</w:t>
      </w:r>
      <w:r>
        <w:rPr>
          <w:rFonts w:asciiTheme="majorHAnsi" w:hAnsiTheme="majorHAnsi"/>
          <w:sz w:val="16"/>
        </w:rPr>
        <w:t xml:space="preserve"> </w:t>
      </w:r>
      <w:r w:rsidRPr="00A30A91">
        <w:rPr>
          <w:rFonts w:asciiTheme="majorHAnsi" w:hAnsiTheme="majorHAnsi"/>
          <w:sz w:val="16"/>
        </w:rPr>
        <w:t>While Kostelny and Garbarino focus on community intervention techniques, Milton</w:t>
      </w:r>
      <w:r>
        <w:rPr>
          <w:rFonts w:asciiTheme="majorHAnsi" w:hAnsiTheme="majorHAnsi"/>
          <w:sz w:val="16"/>
        </w:rPr>
        <w:t xml:space="preserve"> </w:t>
      </w:r>
      <w:r w:rsidRPr="00A30A91">
        <w:rPr>
          <w:rFonts w:asciiTheme="majorHAnsi" w:hAnsiTheme="majorHAnsi"/>
          <w:sz w:val="16"/>
        </w:rPr>
        <w:t>Schwebel and Daniel Christie extend this discussion by examining the economic and</w:t>
      </w:r>
      <w:r>
        <w:rPr>
          <w:rFonts w:asciiTheme="majorHAnsi" w:hAnsiTheme="majorHAnsi"/>
          <w:sz w:val="16"/>
        </w:rPr>
        <w:t xml:space="preserve"> </w:t>
      </w:r>
      <w:r w:rsidRPr="00A30A91">
        <w:rPr>
          <w:rFonts w:asciiTheme="majorHAnsi" w:hAnsiTheme="majorHAnsi"/>
          <w:sz w:val="16"/>
        </w:rPr>
        <w:t>psychological structures which impair at-risk children. In their article Children and</w:t>
      </w:r>
      <w:r>
        <w:rPr>
          <w:rFonts w:asciiTheme="majorHAnsi" w:hAnsiTheme="majorHAnsi"/>
          <w:sz w:val="16"/>
        </w:rPr>
        <w:t xml:space="preserve"> </w:t>
      </w:r>
      <w:r w:rsidRPr="00A30A91">
        <w:rPr>
          <w:rFonts w:asciiTheme="majorHAnsi" w:hAnsiTheme="majorHAnsi"/>
          <w:sz w:val="16"/>
        </w:rPr>
        <w:t>Structural Violence, the authors explicate how children living in poverty experience diminished intellectual development because parents are too overwhelmed to be able to</w:t>
      </w:r>
      <w:r>
        <w:rPr>
          <w:rFonts w:asciiTheme="majorHAnsi" w:hAnsiTheme="majorHAnsi"/>
          <w:sz w:val="16"/>
        </w:rPr>
        <w:t xml:space="preserve"> </w:t>
      </w:r>
      <w:r w:rsidRPr="00A30A91">
        <w:rPr>
          <w:rFonts w:asciiTheme="majorHAnsi" w:hAnsiTheme="majorHAnsi"/>
          <w:sz w:val="16"/>
        </w:rPr>
        <w:t>provide crucial linguistic experiences. In the United States in particular, but throughout</w:t>
      </w:r>
      <w:r>
        <w:rPr>
          <w:rFonts w:asciiTheme="majorHAnsi" w:hAnsiTheme="majorHAnsi"/>
          <w:sz w:val="16"/>
        </w:rPr>
        <w:t xml:space="preserve"> </w:t>
      </w:r>
      <w:r w:rsidRPr="00A30A91">
        <w:rPr>
          <w:rFonts w:asciiTheme="majorHAnsi" w:hAnsiTheme="majorHAnsi"/>
          <w:sz w:val="16"/>
        </w:rPr>
        <w:t>the world, children who are deprived of close bonds with adults and intellectual mediation which caretakers provide, are disadvantaged for the rest of their lives. Schwebel</w:t>
      </w:r>
      <w:r>
        <w:rPr>
          <w:rFonts w:asciiTheme="majorHAnsi" w:hAnsiTheme="majorHAnsi"/>
          <w:sz w:val="16"/>
        </w:rPr>
        <w:t xml:space="preserve"> </w:t>
      </w:r>
      <w:r w:rsidRPr="00A30A91">
        <w:rPr>
          <w:rFonts w:asciiTheme="majorHAnsi" w:hAnsiTheme="majorHAnsi"/>
          <w:sz w:val="16"/>
        </w:rPr>
        <w:t>and Christies discussion concludes that economic structures must provide parents with</w:t>
      </w:r>
      <w:r>
        <w:rPr>
          <w:rFonts w:asciiTheme="majorHAnsi" w:hAnsiTheme="majorHAnsi"/>
          <w:sz w:val="16"/>
        </w:rPr>
        <w:t xml:space="preserve"> </w:t>
      </w:r>
      <w:r w:rsidRPr="00A30A91">
        <w:rPr>
          <w:rFonts w:asciiTheme="majorHAnsi" w:hAnsiTheme="majorHAnsi"/>
          <w:sz w:val="16"/>
        </w:rPr>
        <w:t>living wage employment, good prenatal medical care, and high quality child care, if we</w:t>
      </w:r>
      <w:r>
        <w:rPr>
          <w:rFonts w:asciiTheme="majorHAnsi" w:hAnsiTheme="majorHAnsi"/>
          <w:sz w:val="16"/>
        </w:rPr>
        <w:t xml:space="preserve"> </w:t>
      </w:r>
      <w:r w:rsidRPr="00A30A91">
        <w:rPr>
          <w:rFonts w:asciiTheme="majorHAnsi" w:hAnsiTheme="majorHAnsi"/>
          <w:sz w:val="16"/>
        </w:rPr>
        <w:t>are to see the next generation develop into the intelligent and caring citizens needed to</w:t>
      </w:r>
      <w:r>
        <w:rPr>
          <w:rFonts w:asciiTheme="majorHAnsi" w:hAnsiTheme="majorHAnsi"/>
          <w:sz w:val="16"/>
        </w:rPr>
        <w:t xml:space="preserve"> </w:t>
      </w:r>
      <w:r w:rsidRPr="00A30A91">
        <w:rPr>
          <w:rFonts w:asciiTheme="majorHAnsi" w:hAnsiTheme="majorHAnsi"/>
          <w:sz w:val="16"/>
        </w:rPr>
        <w:t>create a peaceful world.</w:t>
      </w:r>
      <w:r>
        <w:rPr>
          <w:rFonts w:asciiTheme="majorHAnsi" w:hAnsiTheme="majorHAnsi"/>
          <w:sz w:val="16"/>
        </w:rPr>
        <w:t xml:space="preserve"> </w:t>
      </w:r>
      <w:r w:rsidRPr="00A30A91">
        <w:rPr>
          <w:rFonts w:asciiTheme="majorHAnsi" w:hAnsiTheme="majorHAnsi"/>
          <w:sz w:val="16"/>
        </w:rPr>
        <w:t>If children are often the invisible and innocent victims of societys structural violence, so</w:t>
      </w:r>
      <w:r>
        <w:rPr>
          <w:rFonts w:asciiTheme="majorHAnsi" w:hAnsiTheme="majorHAnsi"/>
          <w:sz w:val="16"/>
        </w:rPr>
        <w:t xml:space="preserve"> </w:t>
      </w:r>
      <w:r w:rsidRPr="00A30A91">
        <w:rPr>
          <w:rFonts w:asciiTheme="majorHAnsi" w:hAnsiTheme="majorHAnsi"/>
          <w:sz w:val="16"/>
        </w:rPr>
        <w:t>are their mothers. Diane Mazurana and Susan McKays Women, Girls, and Structural</w:t>
      </w:r>
      <w:r>
        <w:rPr>
          <w:rFonts w:asciiTheme="majorHAnsi" w:hAnsiTheme="majorHAnsi"/>
          <w:sz w:val="16"/>
        </w:rPr>
        <w:t xml:space="preserve"> </w:t>
      </w:r>
      <w:r w:rsidRPr="00A30A91">
        <w:rPr>
          <w:rFonts w:asciiTheme="majorHAnsi" w:hAnsiTheme="majorHAnsi"/>
          <w:sz w:val="16"/>
        </w:rPr>
        <w:t>Violence discusses the many ways in which global sexism systematically denies girls</w:t>
      </w:r>
      <w:r>
        <w:rPr>
          <w:rFonts w:asciiTheme="majorHAnsi" w:hAnsiTheme="majorHAnsi"/>
          <w:sz w:val="16"/>
        </w:rPr>
        <w:t xml:space="preserve"> </w:t>
      </w:r>
      <w:r w:rsidRPr="00A30A91">
        <w:rPr>
          <w:rFonts w:asciiTheme="majorHAnsi" w:hAnsiTheme="majorHAnsi"/>
          <w:sz w:val="16"/>
        </w:rPr>
        <w:t>and women access to resources. From health care and food, to legal standing and political power, females get less than males in every country on the planet. Yet we often do</w:t>
      </w:r>
      <w:r>
        <w:rPr>
          <w:rFonts w:asciiTheme="majorHAnsi" w:hAnsiTheme="majorHAnsi"/>
          <w:sz w:val="16"/>
        </w:rPr>
        <w:t xml:space="preserve"> </w:t>
      </w:r>
      <w:r w:rsidRPr="00A30A91">
        <w:rPr>
          <w:rFonts w:asciiTheme="majorHAnsi" w:hAnsiTheme="majorHAnsi"/>
          <w:sz w:val="16"/>
        </w:rPr>
        <w:t>not notice sex-based injustice because we are so accustomed to seeing males with more</w:t>
      </w:r>
      <w:r>
        <w:rPr>
          <w:rFonts w:asciiTheme="majorHAnsi" w:hAnsiTheme="majorHAnsi"/>
          <w:sz w:val="16"/>
        </w:rPr>
        <w:t xml:space="preserve"> </w:t>
      </w:r>
      <w:r w:rsidRPr="00A30A91">
        <w:rPr>
          <w:rFonts w:asciiTheme="majorHAnsi" w:hAnsiTheme="majorHAnsi"/>
          <w:sz w:val="16"/>
        </w:rPr>
        <w:t xml:space="preserve">power, prestige, and status than </w:t>
      </w:r>
      <w:r w:rsidRPr="00A30A91">
        <w:rPr>
          <w:rFonts w:asciiTheme="majorHAnsi" w:hAnsiTheme="majorHAnsi"/>
          <w:sz w:val="16"/>
        </w:rPr>
        <w:lastRenderedPageBreak/>
        <w:t>women. Mazurana and McKay argue that patriarchybased structural violence will not be redressed until women are able to play more active</w:t>
      </w:r>
      <w:r>
        <w:rPr>
          <w:rFonts w:asciiTheme="majorHAnsi" w:hAnsiTheme="majorHAnsi"/>
          <w:sz w:val="16"/>
        </w:rPr>
        <w:t xml:space="preserve"> </w:t>
      </w:r>
      <w:r w:rsidRPr="00A30A91">
        <w:rPr>
          <w:rFonts w:asciiTheme="majorHAnsi" w:hAnsiTheme="majorHAnsi"/>
          <w:sz w:val="16"/>
        </w:rPr>
        <w:t>roles making decisions about how resources are distributed.</w:t>
      </w:r>
      <w:r>
        <w:rPr>
          <w:rFonts w:asciiTheme="majorHAnsi" w:hAnsiTheme="majorHAnsi"/>
          <w:sz w:val="16"/>
        </w:rPr>
        <w:t xml:space="preserve"> </w:t>
      </w:r>
    </w:p>
    <w:p w14:paraId="141119FD" w14:textId="77777777" w:rsidR="00A93610" w:rsidRPr="007169AE" w:rsidRDefault="00A93610" w:rsidP="00A93610">
      <w:pPr>
        <w:rPr>
          <w:rFonts w:asciiTheme="majorHAnsi" w:hAnsiTheme="majorHAnsi"/>
        </w:rPr>
      </w:pPr>
    </w:p>
    <w:p w14:paraId="2F76A42A" w14:textId="77777777" w:rsidR="00A93610" w:rsidRDefault="00A93610" w:rsidP="00CE3140">
      <w:pPr>
        <w:pStyle w:val="NormalWeb"/>
        <w:spacing w:before="0" w:beforeAutospacing="0" w:after="0" w:afterAutospacing="0"/>
        <w:rPr>
          <w:rFonts w:asciiTheme="majorHAnsi" w:hAnsiTheme="majorHAnsi"/>
          <w:sz w:val="14"/>
        </w:rPr>
      </w:pPr>
    </w:p>
    <w:p w14:paraId="0A538345" w14:textId="49E777FC" w:rsidR="00E42E4C" w:rsidRPr="009A6333" w:rsidRDefault="009A6333" w:rsidP="009A6333">
      <w:pPr>
        <w:pStyle w:val="Heading1"/>
      </w:pPr>
      <w:r w:rsidRPr="009A6333">
        <w:lastRenderedPageBreak/>
        <w:t>Accessible Version</w:t>
      </w:r>
    </w:p>
    <w:p w14:paraId="7E27EA34" w14:textId="77777777" w:rsidR="009A6333" w:rsidRPr="009A6333" w:rsidRDefault="009A6333" w:rsidP="009A6333">
      <w:pPr>
        <w:pStyle w:val="Heading4"/>
        <w:spacing w:before="240" w:after="40"/>
        <w:rPr>
          <w:rFonts w:asciiTheme="majorHAnsi" w:hAnsiTheme="majorHAnsi"/>
        </w:rPr>
      </w:pPr>
      <w:r w:rsidRPr="009A6333">
        <w:rPr>
          <w:rFonts w:asciiTheme="majorHAnsi" w:hAnsiTheme="majorHAnsi"/>
          <w:color w:val="000000"/>
        </w:rPr>
        <w:t>Medicinal IP protections institutionalize access disparities between western and nonwestern countries- reinforcing neocolonialist structures</w:t>
      </w:r>
    </w:p>
    <w:p w14:paraId="5C50BD35" w14:textId="77777777" w:rsidR="009A6333" w:rsidRPr="009A6333" w:rsidRDefault="009A6333" w:rsidP="009A6333">
      <w:pPr>
        <w:pStyle w:val="NormalWeb"/>
        <w:spacing w:before="0" w:beforeAutospacing="0" w:after="160" w:afterAutospacing="0"/>
        <w:rPr>
          <w:rFonts w:asciiTheme="majorHAnsi" w:hAnsiTheme="majorHAnsi"/>
        </w:rPr>
      </w:pPr>
      <w:r w:rsidRPr="009A6333">
        <w:rPr>
          <w:rFonts w:asciiTheme="majorHAnsi" w:hAnsiTheme="majorHAnsi"/>
          <w:b/>
          <w:bCs/>
          <w:color w:val="000000"/>
          <w:sz w:val="26"/>
          <w:szCs w:val="26"/>
          <w:u w:val="single"/>
        </w:rPr>
        <w:t>Vanni 21</w:t>
      </w:r>
      <w:r w:rsidRPr="009A6333">
        <w:rPr>
          <w:rFonts w:asciiTheme="majorHAnsi" w:hAnsiTheme="majorHAnsi"/>
          <w:color w:val="000000"/>
          <w:sz w:val="22"/>
          <w:szCs w:val="22"/>
        </w:rPr>
        <w:t xml:space="preserve"> –Lecturer in Law at University of Leeds. ("On Intellectual Property Rights, Access to Medicines and Vaccine Imperialism," 3-23-2021,</w:t>
      </w:r>
      <w:hyperlink r:id="rId73" w:history="1">
        <w:r w:rsidRPr="009A6333">
          <w:rPr>
            <w:rStyle w:val="Hyperlink"/>
            <w:rFonts w:asciiTheme="majorHAnsi" w:hAnsiTheme="majorHAnsi"/>
            <w:color w:val="000000"/>
            <w:sz w:val="22"/>
            <w:szCs w:val="22"/>
          </w:rPr>
          <w:t xml:space="preserve"> </w:t>
        </w:r>
        <w:r w:rsidRPr="009A6333">
          <w:rPr>
            <w:rStyle w:val="Hyperlink"/>
            <w:rFonts w:asciiTheme="majorHAnsi" w:hAnsiTheme="majorHAnsi"/>
            <w:color w:val="1155CC"/>
            <w:sz w:val="22"/>
            <w:szCs w:val="22"/>
          </w:rPr>
          <w:t>https://twailr.com/on-intellectual-property-rights-access-to-medicines-and-vaccine-imperialism/</w:t>
        </w:r>
      </w:hyperlink>
      <w:r w:rsidRPr="009A6333">
        <w:rPr>
          <w:rFonts w:asciiTheme="majorHAnsi" w:hAnsiTheme="majorHAnsi"/>
          <w:color w:val="000000"/>
          <w:sz w:val="22"/>
          <w:szCs w:val="22"/>
        </w:rPr>
        <w:t>)</w:t>
      </w:r>
    </w:p>
    <w:p w14:paraId="20777EE3" w14:textId="178160AA" w:rsidR="009A6333" w:rsidRPr="009A6333" w:rsidRDefault="009A6333" w:rsidP="009A6333">
      <w:pPr>
        <w:pStyle w:val="NormalWeb"/>
        <w:spacing w:before="0" w:beforeAutospacing="0" w:after="160" w:afterAutospacing="0"/>
        <w:rPr>
          <w:rFonts w:asciiTheme="majorHAnsi" w:hAnsiTheme="majorHAnsi"/>
          <w:sz w:val="12"/>
        </w:rPr>
      </w:pPr>
      <w:r w:rsidRPr="009A6333">
        <w:rPr>
          <w:rStyle w:val="Emphasis"/>
          <w:highlight w:val="cyan"/>
        </w:rPr>
        <w:t>the refusal of drug makers to share knowledge needed to boost global vaccine supply</w:t>
      </w:r>
      <w:r w:rsidRPr="009A6333">
        <w:rPr>
          <w:rFonts w:asciiTheme="majorHAnsi" w:hAnsiTheme="majorHAnsi"/>
          <w:b/>
          <w:bCs/>
          <w:color w:val="000000"/>
          <w:sz w:val="22"/>
          <w:szCs w:val="22"/>
          <w:u w:val="single"/>
        </w:rPr>
        <w:t xml:space="preserve"> </w:t>
      </w:r>
      <w:r w:rsidRPr="009A6333">
        <w:rPr>
          <w:rFonts w:asciiTheme="majorHAnsi" w:hAnsiTheme="majorHAnsi"/>
          <w:b/>
          <w:bCs/>
          <w:color w:val="000000"/>
          <w:sz w:val="22"/>
          <w:szCs w:val="22"/>
          <w:u w:val="single"/>
          <w:shd w:val="clear" w:color="auto" w:fill="00FFFF"/>
        </w:rPr>
        <w:t>is:</w:t>
      </w:r>
      <w:r w:rsidRPr="009A6333">
        <w:rPr>
          <w:rStyle w:val="Emphasis"/>
          <w:rFonts w:asciiTheme="majorHAnsi" w:hAnsiTheme="majorHAnsi"/>
        </w:rPr>
        <w:t xml:space="preserve"> </w:t>
      </w:r>
      <w:r w:rsidRPr="009A6333">
        <w:rPr>
          <w:rStyle w:val="Emphasis"/>
          <w:rFonts w:asciiTheme="majorHAnsi" w:hAnsiTheme="majorHAnsi"/>
          <w:highlight w:val="cyan"/>
        </w:rPr>
        <w:t>an extension</w:t>
      </w:r>
      <w:r w:rsidRPr="009A6333">
        <w:rPr>
          <w:rFonts w:asciiTheme="majorHAnsi" w:hAnsiTheme="majorHAnsi"/>
          <w:sz w:val="12"/>
          <w:szCs w:val="16"/>
        </w:rPr>
        <w:t xml:space="preserve"> </w:t>
      </w:r>
      <w:r w:rsidRPr="009A6333">
        <w:rPr>
          <w:rStyle w:val="Emphasis"/>
          <w:rFonts w:asciiTheme="majorHAnsi" w:hAnsiTheme="majorHAnsi"/>
          <w:highlight w:val="cyan"/>
        </w:rPr>
        <w:t>of who is imagined as a legitimate intellectual property owner and who is</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 xml:space="preserve">a </w:t>
      </w:r>
      <w:r w:rsidRPr="009A6333">
        <w:rPr>
          <w:rStyle w:val="Emphasis"/>
          <w:highlight w:val="cyan"/>
        </w:rPr>
        <w:t>these development objectives are circumscribed by capitalist imperialist structures, adapted to justify colonial practices and mobilized through racial differences</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IP law is</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unsuited to promote structural reform to enable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self-determination</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of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global south,</w:t>
      </w:r>
      <w:r w:rsidRPr="009A6333">
        <w:rPr>
          <w:rStyle w:val="Emphasis"/>
        </w:rPr>
        <w:t xml:space="preserve"> </w:t>
      </w:r>
    </w:p>
    <w:p w14:paraId="3AF4592B" w14:textId="6CC5DFCF" w:rsidR="009A6333" w:rsidRPr="006667E6" w:rsidRDefault="009A6333" w:rsidP="009A6333">
      <w:pPr>
        <w:pStyle w:val="NormalWeb"/>
        <w:spacing w:before="0" w:beforeAutospacing="0" w:after="160" w:afterAutospacing="0"/>
        <w:rPr>
          <w:rFonts w:asciiTheme="majorHAnsi" w:hAnsiTheme="majorHAnsi"/>
          <w:sz w:val="14"/>
        </w:rPr>
      </w:pPr>
      <w:r w:rsidRPr="009A6333">
        <w:rPr>
          <w:rFonts w:asciiTheme="majorHAnsi" w:hAnsiTheme="majorHAnsi"/>
          <w:vanish/>
          <w:color w:val="000000"/>
          <w:sz w:val="14"/>
          <w:szCs w:val="16"/>
        </w:rPr>
        <w:t>crisis.</w:t>
      </w:r>
    </w:p>
    <w:p w14:paraId="4B0DA781"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These systems of hierarchies reinforce dependence on developed countries– that’s key to legitimizing structural violence in the Global South</w:t>
      </w:r>
    </w:p>
    <w:p w14:paraId="65DFD461"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Sekalala et al 21</w:t>
      </w:r>
      <w:r w:rsidRPr="006667E6">
        <w:rPr>
          <w:rFonts w:asciiTheme="majorHAnsi" w:hAnsiTheme="majorHAnsi"/>
        </w:rPr>
        <w:t xml:space="preserve">(Professor in law school at the university in Warwick. “Decolonizing human rights: how intellectual property laws result in unequal access to the COVID-19 vaccine”, BMJ Global Health, July 2021, </w:t>
      </w:r>
      <w:hyperlink r:id="rId74" w:history="1">
        <w:r w:rsidRPr="006667E6">
          <w:rPr>
            <w:rFonts w:asciiTheme="majorHAnsi" w:hAnsiTheme="majorHAnsi"/>
          </w:rPr>
          <w:t xml:space="preserve"> https://www.ncbi.nlm.nih.gov/pmc/articles/PMC8277484//</w:t>
        </w:r>
      </w:hyperlink>
      <w:r w:rsidRPr="006667E6">
        <w:rPr>
          <w:rFonts w:asciiTheme="majorHAnsi" w:hAnsiTheme="majorHAnsi"/>
        </w:rPr>
        <w:t>)</w:t>
      </w:r>
    </w:p>
    <w:p w14:paraId="56E3893E" w14:textId="77777777" w:rsidR="009A6333" w:rsidRPr="006667E6" w:rsidRDefault="009A6333" w:rsidP="009A6333">
      <w:pPr>
        <w:spacing w:line="240" w:lineRule="auto"/>
        <w:rPr>
          <w:rFonts w:asciiTheme="majorHAnsi" w:hAnsiTheme="majorHAnsi"/>
        </w:rPr>
      </w:pPr>
    </w:p>
    <w:p w14:paraId="721500F6" w14:textId="77777777" w:rsidR="009A6333" w:rsidRPr="006667E6" w:rsidRDefault="009A6333" w:rsidP="009A6333">
      <w:pPr>
        <w:spacing w:line="240" w:lineRule="auto"/>
        <w:rPr>
          <w:rFonts w:asciiTheme="majorHAnsi" w:hAnsiTheme="majorHAnsi"/>
          <w:sz w:val="14"/>
        </w:rPr>
      </w:pP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prompts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obvious</w:t>
      </w:r>
      <w:r w:rsidRPr="006667E6">
        <w:rPr>
          <w:rFonts w:asciiTheme="majorHAnsi" w:hAnsiTheme="majorHAnsi"/>
          <w:sz w:val="14"/>
        </w:rPr>
        <w:t xml:space="preserve"> </w:t>
      </w:r>
      <w:r w:rsidRPr="009A6333">
        <w:rPr>
          <w:rFonts w:asciiTheme="majorHAnsi" w:hAnsiTheme="majorHAnsi"/>
          <w:vanish/>
          <w:sz w:val="14"/>
        </w:rPr>
        <w:t>question:</w:t>
      </w:r>
      <w:r w:rsidRPr="006667E6">
        <w:rPr>
          <w:rFonts w:asciiTheme="majorHAnsi" w:hAnsiTheme="majorHAnsi"/>
          <w:sz w:val="14"/>
        </w:rPr>
        <w:t xml:space="preserve"> </w:t>
      </w:r>
      <w:r w:rsidRPr="009A6333">
        <w:rPr>
          <w:rFonts w:asciiTheme="majorHAnsi" w:hAnsiTheme="majorHAnsi"/>
          <w:vanish/>
          <w:sz w:val="14"/>
        </w:rPr>
        <w:t>How</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existing</w:t>
      </w:r>
      <w:r w:rsidRPr="006667E6">
        <w:rPr>
          <w:rFonts w:asciiTheme="majorHAnsi" w:hAnsiTheme="majorHAnsi"/>
          <w:sz w:val="14"/>
        </w:rPr>
        <w:t xml:space="preserve"> </w:t>
      </w:r>
      <w:r w:rsidRPr="009A6333">
        <w:rPr>
          <w:rFonts w:asciiTheme="majorHAnsi" w:hAnsiTheme="majorHAnsi"/>
          <w:vanish/>
          <w:sz w:val="14"/>
        </w:rPr>
        <w:t>legal</w:t>
      </w:r>
      <w:r w:rsidRPr="006667E6">
        <w:rPr>
          <w:rFonts w:asciiTheme="majorHAnsi" w:hAnsiTheme="majorHAnsi"/>
          <w:sz w:val="14"/>
        </w:rPr>
        <w:t xml:space="preserve"> </w:t>
      </w:r>
      <w:r w:rsidRPr="009A6333">
        <w:rPr>
          <w:rFonts w:asciiTheme="majorHAnsi" w:hAnsiTheme="majorHAnsi"/>
          <w:vanish/>
          <w:sz w:val="14"/>
        </w:rPr>
        <w:t>mechanisms,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prevailing</w:t>
      </w:r>
      <w:r w:rsidRPr="006667E6">
        <w:rPr>
          <w:rFonts w:asciiTheme="majorHAnsi" w:hAnsiTheme="majorHAnsi"/>
          <w:sz w:val="14"/>
        </w:rPr>
        <w:t xml:space="preserve"> </w:t>
      </w:r>
      <w:r w:rsidRPr="009A6333">
        <w:rPr>
          <w:rFonts w:asciiTheme="majorHAnsi" w:hAnsiTheme="majorHAnsi"/>
          <w:vanish/>
          <w:sz w:val="14"/>
        </w:rPr>
        <w:t>interpretations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permitted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enabled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inequity?</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w:t>
      </w:r>
      <w:r w:rsidRPr="006667E6">
        <w:rPr>
          <w:rFonts w:asciiTheme="majorHAnsi" w:hAnsiTheme="majorHAnsi"/>
          <w:sz w:val="14"/>
        </w:rPr>
        <w:t xml:space="preserve"> </w:t>
      </w:r>
      <w:r w:rsidRPr="009A6333">
        <w:rPr>
          <w:rFonts w:asciiTheme="majorHAnsi" w:hAnsiTheme="majorHAnsi"/>
          <w:vanish/>
          <w:sz w:val="14"/>
        </w:rPr>
        <w:t>embedded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time-limited</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prevent</w:t>
      </w:r>
      <w:r w:rsidRPr="006667E6">
        <w:rPr>
          <w:rFonts w:asciiTheme="majorHAnsi" w:hAnsiTheme="majorHAnsi"/>
          <w:sz w:val="14"/>
        </w:rPr>
        <w:t xml:space="preserve"> </w:t>
      </w:r>
      <w:r w:rsidRPr="009A6333">
        <w:rPr>
          <w:rFonts w:asciiTheme="majorHAnsi" w:hAnsiTheme="majorHAnsi"/>
          <w:vanish/>
          <w:sz w:val="14"/>
        </w:rPr>
        <w:t>others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making,</w:t>
      </w:r>
      <w:r w:rsidRPr="006667E6">
        <w:rPr>
          <w:rFonts w:asciiTheme="majorHAnsi" w:hAnsiTheme="majorHAnsi"/>
          <w:sz w:val="14"/>
        </w:rPr>
        <w:t xml:space="preserve"> </w:t>
      </w:r>
      <w:r w:rsidRPr="009A6333">
        <w:rPr>
          <w:rFonts w:asciiTheme="majorHAnsi" w:hAnsiTheme="majorHAnsi"/>
          <w:vanish/>
          <w:sz w:val="14"/>
        </w:rPr>
        <w:t>using</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selling</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patented</w:t>
      </w:r>
      <w:r w:rsidRPr="006667E6">
        <w:rPr>
          <w:rFonts w:asciiTheme="majorHAnsi" w:hAnsiTheme="majorHAnsi"/>
          <w:sz w:val="14"/>
        </w:rPr>
        <w:t xml:space="preserve"> </w:t>
      </w:r>
      <w:r w:rsidRPr="009A6333">
        <w:rPr>
          <w:rFonts w:asciiTheme="majorHAnsi" w:hAnsiTheme="majorHAnsi"/>
          <w:vanish/>
          <w:sz w:val="14"/>
        </w:rPr>
        <w:t>invention</w:t>
      </w:r>
      <w:r w:rsidRPr="006667E6">
        <w:rPr>
          <w:rFonts w:asciiTheme="majorHAnsi" w:hAnsiTheme="majorHAnsi"/>
          <w:sz w:val="14"/>
        </w:rPr>
        <w:t xml:space="preserve"> </w:t>
      </w:r>
      <w:r w:rsidRPr="009A6333">
        <w:rPr>
          <w:rFonts w:asciiTheme="majorHAnsi" w:hAnsiTheme="majorHAnsi"/>
          <w:vanish/>
          <w:sz w:val="14"/>
        </w:rPr>
        <w:t>without</w:t>
      </w:r>
      <w:r w:rsidRPr="006667E6">
        <w:rPr>
          <w:rFonts w:asciiTheme="majorHAnsi" w:hAnsiTheme="majorHAnsi"/>
          <w:sz w:val="14"/>
        </w:rPr>
        <w:t xml:space="preserve"> </w:t>
      </w:r>
      <w:r w:rsidRPr="009A6333">
        <w:rPr>
          <w:rFonts w:asciiTheme="majorHAnsi" w:hAnsiTheme="majorHAnsi"/>
          <w:vanish/>
          <w:sz w:val="14"/>
        </w:rPr>
        <w:t>permission.</w:t>
      </w:r>
      <w:r w:rsidRPr="006667E6">
        <w:rPr>
          <w:rFonts w:asciiTheme="majorHAnsi" w:hAnsiTheme="majorHAnsi"/>
          <w:sz w:val="14"/>
        </w:rPr>
        <w:t xml:space="preserve"> </w:t>
      </w:r>
      <w:r w:rsidRPr="009A6333">
        <w:rPr>
          <w:rFonts w:asciiTheme="majorHAnsi" w:hAnsiTheme="majorHAnsi"/>
          <w:vanish/>
          <w:sz w:val="14"/>
        </w:rPr>
        <w:t>Under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1995</w:t>
      </w:r>
      <w:r w:rsidRPr="006667E6">
        <w:rPr>
          <w:rFonts w:asciiTheme="majorHAnsi" w:hAnsiTheme="majorHAnsi"/>
          <w:sz w:val="14"/>
        </w:rPr>
        <w:t xml:space="preserve"> </w:t>
      </w:r>
      <w:r w:rsidRPr="009A6333">
        <w:rPr>
          <w:rFonts w:asciiTheme="majorHAnsi" w:hAnsiTheme="majorHAnsi"/>
          <w:vanish/>
          <w:sz w:val="14"/>
        </w:rPr>
        <w:t>Agreement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Trade-Related</w:t>
      </w:r>
      <w:r w:rsidRPr="006667E6">
        <w:rPr>
          <w:rFonts w:asciiTheme="majorHAnsi" w:hAnsiTheme="majorHAnsi"/>
          <w:sz w:val="14"/>
        </w:rPr>
        <w:t xml:space="preserve"> </w:t>
      </w:r>
      <w:r w:rsidRPr="009A6333">
        <w:rPr>
          <w:rFonts w:asciiTheme="majorHAnsi" w:hAnsiTheme="majorHAnsi"/>
          <w:vanish/>
          <w:sz w:val="14"/>
        </w:rPr>
        <w:t>Aspects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Intellectual</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was</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Uruguay</w:t>
      </w:r>
      <w:r w:rsidRPr="006667E6">
        <w:rPr>
          <w:rFonts w:asciiTheme="majorHAnsi" w:hAnsiTheme="majorHAnsi"/>
          <w:sz w:val="14"/>
        </w:rPr>
        <w:t xml:space="preserve"> </w:t>
      </w:r>
      <w:r w:rsidRPr="009A6333">
        <w:rPr>
          <w:rFonts w:asciiTheme="majorHAnsi" w:hAnsiTheme="majorHAnsi"/>
          <w:vanish/>
          <w:sz w:val="14"/>
        </w:rPr>
        <w:t>Round</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negotiation,</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20</w:t>
      </w:r>
      <w:r w:rsidRPr="006667E6">
        <w:rPr>
          <w:rFonts w:asciiTheme="majorHAnsi" w:hAnsiTheme="majorHAnsi"/>
          <w:sz w:val="14"/>
        </w:rPr>
        <w:t xml:space="preserve"> </w:t>
      </w:r>
      <w:r w:rsidRPr="009A6333">
        <w:rPr>
          <w:rFonts w:asciiTheme="majorHAnsi" w:hAnsiTheme="majorHAnsi"/>
          <w:vanish/>
          <w:sz w:val="14"/>
        </w:rPr>
        <w:t>years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filing</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profit</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investments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developing,</w:t>
      </w:r>
      <w:r w:rsidRPr="006667E6">
        <w:rPr>
          <w:rFonts w:asciiTheme="majorHAnsi" w:hAnsiTheme="majorHAnsi"/>
          <w:sz w:val="14"/>
        </w:rPr>
        <w:t xml:space="preserve"> </w:t>
      </w:r>
      <w:r w:rsidRPr="009A6333">
        <w:rPr>
          <w:rFonts w:asciiTheme="majorHAnsi" w:hAnsiTheme="majorHAnsi"/>
          <w:vanish/>
          <w:sz w:val="14"/>
        </w:rPr>
        <w:t>testing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upscaling</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products</w:t>
      </w:r>
      <w:r w:rsidRPr="006667E6">
        <w:rPr>
          <w:rFonts w:asciiTheme="majorHAnsi" w:hAnsiTheme="majorHAnsi"/>
          <w:sz w:val="14"/>
        </w:rPr>
        <w:t xml:space="preserve"> </w:t>
      </w:r>
      <w:r w:rsidRPr="009A6333">
        <w:rPr>
          <w:rFonts w:asciiTheme="majorHAnsi" w:hAnsiTheme="majorHAnsi"/>
          <w:vanish/>
          <w:sz w:val="14"/>
        </w:rPr>
        <w:t>throughout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hyperlink r:id="rId75" w:anchor="ref-27" w:history="1">
        <w:r w:rsidRPr="009A6333">
          <w:rPr>
            <w:rFonts w:asciiTheme="majorHAnsi" w:hAnsiTheme="majorHAnsi"/>
            <w:vanish/>
            <w:sz w:val="14"/>
          </w:rPr>
          <w:t>27</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protection</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given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incentivise</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engage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greater</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drugs.</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evidence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challenges</w:t>
      </w:r>
      <w:r w:rsidRPr="006667E6">
        <w:rPr>
          <w:rFonts w:asciiTheme="majorHAnsi" w:hAnsiTheme="majorHAnsi"/>
          <w:sz w:val="14"/>
        </w:rPr>
        <w:t xml:space="preserve"> </w:t>
      </w:r>
      <w:r w:rsidRPr="009A6333">
        <w:rPr>
          <w:rFonts w:asciiTheme="majorHAnsi" w:hAnsiTheme="majorHAnsi"/>
          <w:vanish/>
          <w:sz w:val="14"/>
        </w:rPr>
        <w:t>previous</w:t>
      </w:r>
      <w:r w:rsidRPr="006667E6">
        <w:rPr>
          <w:rFonts w:asciiTheme="majorHAnsi" w:hAnsiTheme="majorHAnsi"/>
          <w:sz w:val="14"/>
        </w:rPr>
        <w:t xml:space="preserve"> </w:t>
      </w:r>
      <w:r w:rsidRPr="009A6333">
        <w:rPr>
          <w:rFonts w:asciiTheme="majorHAnsi" w:hAnsiTheme="majorHAnsi"/>
          <w:vanish/>
          <w:sz w:val="14"/>
        </w:rPr>
        <w:t>assumptions</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linkages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spending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innovation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medicines.</w:t>
      </w:r>
      <w:hyperlink r:id="rId76" w:anchor="ref-28" w:history="1">
        <w:r w:rsidRPr="009A6333">
          <w:rPr>
            <w:rFonts w:asciiTheme="majorHAnsi" w:hAnsiTheme="majorHAnsi"/>
            <w:vanish/>
            <w:sz w:val="14"/>
          </w:rPr>
          <w:t>28</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brought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sharp</w:t>
      </w:r>
      <w:r w:rsidRPr="006667E6">
        <w:rPr>
          <w:rFonts w:asciiTheme="majorHAnsi" w:hAnsiTheme="majorHAnsi"/>
          <w:sz w:val="14"/>
        </w:rPr>
        <w:t xml:space="preserve"> </w:t>
      </w:r>
      <w:r w:rsidRPr="009A6333">
        <w:rPr>
          <w:rFonts w:asciiTheme="majorHAnsi" w:hAnsiTheme="majorHAnsi"/>
          <w:vanish/>
          <w:sz w:val="14"/>
        </w:rPr>
        <w:t>focus,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projections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sector</w:t>
      </w:r>
      <w:r w:rsidRPr="006667E6">
        <w:rPr>
          <w:rFonts w:asciiTheme="majorHAnsi" w:hAnsiTheme="majorHAnsi"/>
          <w:sz w:val="14"/>
        </w:rPr>
        <w:t xml:space="preserve"> </w:t>
      </w:r>
      <w:r w:rsidRPr="009A6333">
        <w:rPr>
          <w:rFonts w:asciiTheme="majorHAnsi" w:hAnsiTheme="majorHAnsi"/>
          <w:vanish/>
          <w:sz w:val="14"/>
        </w:rPr>
        <w:t>had</w:t>
      </w:r>
      <w:r w:rsidRPr="006667E6">
        <w:rPr>
          <w:rFonts w:asciiTheme="majorHAnsi" w:hAnsiTheme="majorHAnsi"/>
          <w:sz w:val="14"/>
        </w:rPr>
        <w:t xml:space="preserve"> </w:t>
      </w:r>
      <w:r w:rsidRPr="009A6333">
        <w:rPr>
          <w:rFonts w:asciiTheme="majorHAnsi" w:hAnsiTheme="majorHAnsi"/>
          <w:vanish/>
          <w:sz w:val="14"/>
        </w:rPr>
        <w:t>spent</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€93</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therapeutics—€85.6</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vaccines.</w:t>
      </w:r>
      <w:hyperlink r:id="rId77" w:anchor="ref-29" w:history="1">
        <w:r w:rsidRPr="009A6333">
          <w:rPr>
            <w:rFonts w:asciiTheme="majorHAnsi" w:hAnsiTheme="majorHAnsi"/>
            <w:vanish/>
            <w:sz w:val="14"/>
          </w:rPr>
          <w:t>29</w:t>
        </w:r>
      </w:hyperlink>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adopted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accordance</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subsequent</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part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wider</w:t>
      </w:r>
      <w:r w:rsidRPr="006667E6">
        <w:rPr>
          <w:rFonts w:asciiTheme="majorHAnsi" w:hAnsiTheme="majorHAnsi"/>
          <w:sz w:val="14"/>
        </w:rPr>
        <w:t xml:space="preserve"> </w:t>
      </w:r>
      <w:r w:rsidRPr="009A6333">
        <w:rPr>
          <w:rFonts w:asciiTheme="majorHAnsi" w:hAnsiTheme="majorHAnsi"/>
          <w:vanish/>
          <w:sz w:val="14"/>
        </w:rPr>
        <w:t>legal</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facilitates</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neocolonialism.</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instance,</w:t>
      </w:r>
      <w:r w:rsidRPr="006667E6">
        <w:rPr>
          <w:rFonts w:asciiTheme="majorHAnsi" w:hAnsiTheme="majorHAnsi"/>
          <w:sz w:val="14"/>
        </w:rPr>
        <w:t xml:space="preserve"> </w:t>
      </w:r>
      <w:r w:rsidRPr="009A6333">
        <w:rPr>
          <w:rFonts w:asciiTheme="majorHAnsi" w:hAnsiTheme="majorHAnsi"/>
          <w:vanish/>
          <w:sz w:val="14"/>
        </w:rPr>
        <w:t>powerful</w:t>
      </w:r>
      <w:r w:rsidRPr="006667E6">
        <w:rPr>
          <w:rFonts w:asciiTheme="majorHAnsi" w:hAnsiTheme="majorHAnsi"/>
          <w:sz w:val="14"/>
        </w:rPr>
        <w:t xml:space="preserve"> </w:t>
      </w:r>
      <w:r w:rsidRPr="009A6333">
        <w:rPr>
          <w:rFonts w:asciiTheme="majorHAnsi" w:hAnsiTheme="majorHAnsi"/>
          <w:vanish/>
          <w:sz w:val="14"/>
        </w:rPr>
        <w:t>actors</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European</w:t>
      </w:r>
      <w:r w:rsidRPr="006667E6">
        <w:rPr>
          <w:rFonts w:asciiTheme="majorHAnsi" w:hAnsiTheme="majorHAnsi"/>
          <w:sz w:val="14"/>
        </w:rPr>
        <w:t xml:space="preserve"> </w:t>
      </w:r>
      <w:r w:rsidRPr="009A6333">
        <w:rPr>
          <w:rFonts w:asciiTheme="majorHAnsi" w:hAnsiTheme="majorHAnsi"/>
          <w:vanish/>
          <w:sz w:val="14"/>
        </w:rPr>
        <w:t>Union</w:t>
      </w:r>
      <w:r w:rsidRPr="006667E6">
        <w:rPr>
          <w:rFonts w:asciiTheme="majorHAnsi" w:hAnsiTheme="majorHAnsi"/>
          <w:sz w:val="14"/>
        </w:rPr>
        <w:t xml:space="preserve"> </w:t>
      </w:r>
      <w:r w:rsidRPr="009A6333">
        <w:rPr>
          <w:rFonts w:asciiTheme="majorHAnsi" w:hAnsiTheme="majorHAnsi"/>
          <w:vanish/>
          <w:sz w:val="14"/>
        </w:rPr>
        <w:t>(EU)</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TRIPS-plus</w:t>
      </w:r>
      <w:r w:rsidRPr="006667E6">
        <w:rPr>
          <w:rFonts w:asciiTheme="majorHAnsi" w:hAnsiTheme="majorHAnsi"/>
          <w:sz w:val="14"/>
        </w:rPr>
        <w:t xml:space="preserve"> </w:t>
      </w:r>
      <w:r w:rsidRPr="009A6333">
        <w:rPr>
          <w:rFonts w:asciiTheme="majorHAnsi" w:hAnsiTheme="majorHAnsi"/>
          <w:vanish/>
          <w:sz w:val="14"/>
        </w:rPr>
        <w:t>provisions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force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concede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stringent</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protections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order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gain</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advantages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escape</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sanctions.</w:t>
      </w:r>
      <w:hyperlink r:id="rId78" w:anchor="ref-30" w:history="1">
        <w:r w:rsidRPr="009A6333">
          <w:rPr>
            <w:rFonts w:asciiTheme="majorHAnsi" w:hAnsiTheme="majorHAnsi"/>
            <w:vanish/>
            <w:sz w:val="14"/>
          </w:rPr>
          <w:t>30</w:t>
        </w:r>
      </w:hyperlink>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doing,</w:t>
      </w:r>
      <w:r w:rsidRPr="006667E6">
        <w:rPr>
          <w:rFonts w:asciiTheme="majorHAnsi" w:hAnsiTheme="majorHAnsi"/>
          <w:sz w:val="14"/>
        </w:rPr>
        <w:t xml:space="preserve"> </w:t>
      </w:r>
      <w:r w:rsidRPr="006667E6">
        <w:rPr>
          <w:rStyle w:val="Emphasis"/>
          <w:rFonts w:asciiTheme="majorHAnsi" w:hAnsiTheme="majorHAnsi"/>
          <w:highlight w:val="cyan"/>
        </w:rPr>
        <w:t xml:space="preserve">IP law </w:t>
      </w:r>
      <w:r w:rsidRPr="009A6333">
        <w:rPr>
          <w:rFonts w:asciiTheme="majorHAnsi" w:hAnsiTheme="majorHAnsi"/>
          <w:vanish/>
          <w:sz w:val="14"/>
        </w:rPr>
        <w:t>commodifies</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survival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well-being,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6667E6">
        <w:rPr>
          <w:rStyle w:val="Emphasis"/>
          <w:rFonts w:asciiTheme="majorHAnsi" w:hAnsiTheme="majorHAnsi"/>
          <w:highlight w:val="cyan"/>
        </w:rPr>
        <w:t>sacrifices the lives and health of the poor and otherwise marginalised on the altar of corporate profitability</w:t>
      </w:r>
      <w:r w:rsidRPr="009A6333">
        <w:rPr>
          <w:rFonts w:asciiTheme="majorHAnsi" w:hAnsiTheme="majorHAnsi"/>
          <w:vanish/>
          <w:sz w:val="14"/>
        </w:rPr>
        <w:t>.</w:t>
      </w:r>
      <w:hyperlink r:id="rId79" w:anchor="ref-31" w:history="1">
        <w:r w:rsidRPr="009A6333">
          <w:rPr>
            <w:rFonts w:asciiTheme="majorHAnsi" w:hAnsiTheme="majorHAnsi"/>
            <w:vanish/>
            <w:sz w:val="14"/>
          </w:rPr>
          <w:t>31</w:t>
        </w:r>
      </w:hyperlink>
      <w:r w:rsidRPr="006667E6">
        <w:rPr>
          <w:rFonts w:asciiTheme="majorHAnsi" w:hAnsiTheme="majorHAnsi"/>
          <w:sz w:val="14"/>
        </w:rPr>
        <w:t xml:space="preserve"> </w:t>
      </w:r>
      <w:r w:rsidRPr="009A6333">
        <w:rPr>
          <w:rFonts w:asciiTheme="majorHAnsi" w:hAnsiTheme="majorHAnsi"/>
          <w:vanish/>
          <w:sz w:val="14"/>
        </w:rPr>
        <w:t>Common</w:t>
      </w:r>
      <w:r w:rsidRPr="006667E6">
        <w:rPr>
          <w:rFonts w:asciiTheme="majorHAnsi" w:hAnsiTheme="majorHAnsi"/>
          <w:sz w:val="14"/>
        </w:rPr>
        <w:t xml:space="preserve"> </w:t>
      </w:r>
      <w:r w:rsidRPr="009A6333">
        <w:rPr>
          <w:rFonts w:asciiTheme="majorHAnsi" w:hAnsiTheme="majorHAnsi"/>
          <w:vanish/>
          <w:sz w:val="14"/>
        </w:rPr>
        <w:t>interpretations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healthcare</w:t>
      </w:r>
      <w:r w:rsidRPr="006667E6">
        <w:rPr>
          <w:rFonts w:asciiTheme="majorHAnsi" w:hAnsiTheme="majorHAnsi"/>
          <w:sz w:val="14"/>
        </w:rPr>
        <w:t xml:space="preserve"> </w:t>
      </w:r>
      <w:r w:rsidRPr="009A6333">
        <w:rPr>
          <w:rFonts w:asciiTheme="majorHAnsi" w:hAnsiTheme="majorHAnsi"/>
          <w:vanish/>
          <w:sz w:val="14"/>
        </w:rPr>
        <w:t>goods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services</w:t>
      </w:r>
      <w:r w:rsidRPr="006667E6">
        <w:rPr>
          <w:rFonts w:asciiTheme="majorHAnsi" w:hAnsiTheme="majorHAnsi"/>
          <w:sz w:val="14"/>
        </w:rPr>
        <w:t xml:space="preserve"> </w:t>
      </w:r>
      <w:r w:rsidRPr="009A6333">
        <w:rPr>
          <w:rFonts w:asciiTheme="majorHAnsi" w:hAnsiTheme="majorHAnsi"/>
          <w:vanish/>
          <w:sz w:val="14"/>
        </w:rPr>
        <w:t>derive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tradability.</w:t>
      </w:r>
      <w:hyperlink r:id="rId80" w:anchor="ref-14" w:history="1">
        <w:r w:rsidRPr="009A6333">
          <w:rPr>
            <w:rFonts w:asciiTheme="majorHAnsi" w:hAnsiTheme="majorHAnsi"/>
            <w:vanish/>
            <w:sz w:val="14"/>
          </w:rPr>
          <w:t>14</w:t>
        </w:r>
      </w:hyperlink>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term</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mean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should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available</w:t>
      </w:r>
      <w:r w:rsidRPr="006667E6">
        <w:rPr>
          <w:rFonts w:asciiTheme="majorHAnsi" w:hAnsiTheme="majorHAnsi"/>
          <w:sz w:val="14"/>
        </w:rPr>
        <w:t xml:space="preserve"> </w:t>
      </w:r>
      <w:r w:rsidRPr="009A6333">
        <w:rPr>
          <w:rFonts w:asciiTheme="majorHAnsi" w:hAnsiTheme="majorHAnsi"/>
          <w:vanish/>
          <w:sz w:val="14"/>
        </w:rPr>
        <w:t>universally</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critical</w:t>
      </w:r>
      <w:r w:rsidRPr="006667E6">
        <w:rPr>
          <w:rFonts w:asciiTheme="majorHAnsi" w:hAnsiTheme="majorHAnsi"/>
          <w:sz w:val="14"/>
        </w:rPr>
        <w:t xml:space="preserve"> </w:t>
      </w:r>
      <w:r w:rsidRPr="009A6333">
        <w:rPr>
          <w:rFonts w:asciiTheme="majorHAnsi" w:hAnsiTheme="majorHAnsi"/>
          <w:vanish/>
          <w:sz w:val="14"/>
        </w:rPr>
        <w:t>importance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term</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economics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mean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non-excludable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non-rivalrous.’)</w:t>
      </w:r>
      <w:hyperlink r:id="rId81" w:anchor="ref-14" w:history="1">
        <w:r w:rsidRPr="009A6333">
          <w:rPr>
            <w:rFonts w:asciiTheme="majorHAnsi" w:hAnsiTheme="majorHAnsi"/>
            <w:vanish/>
            <w:sz w:val="14"/>
          </w:rPr>
          <w:t>14</w:t>
        </w:r>
        <w:r w:rsidRPr="006667E6">
          <w:rPr>
            <w:rFonts w:asciiTheme="majorHAnsi" w:hAnsiTheme="majorHAnsi"/>
            <w:sz w:val="14"/>
          </w:rPr>
          <w:t xml:space="preserve"> </w:t>
        </w:r>
        <w:r w:rsidRPr="009A6333">
          <w:rPr>
            <w:rFonts w:asciiTheme="majorHAnsi" w:hAnsiTheme="majorHAnsi"/>
            <w:vanish/>
            <w:sz w:val="14"/>
          </w:rPr>
          <w:t>32</w:t>
        </w:r>
      </w:hyperlink>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including</w:t>
      </w:r>
      <w:r w:rsidRPr="006667E6">
        <w:rPr>
          <w:rFonts w:asciiTheme="majorHAnsi" w:hAnsiTheme="majorHAnsi"/>
          <w:sz w:val="14"/>
        </w:rPr>
        <w:t xml:space="preserve"> </w:t>
      </w:r>
      <w:r w:rsidRPr="009A6333">
        <w:rPr>
          <w:rFonts w:asciiTheme="majorHAnsi" w:hAnsiTheme="majorHAnsi"/>
          <w:vanish/>
          <w:sz w:val="14"/>
        </w:rPr>
        <w:t>critical</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scholars,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questioned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prioritisation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(including</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over</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(especially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life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equal</w:t>
      </w:r>
      <w:r w:rsidRPr="006667E6">
        <w:rPr>
          <w:rFonts w:asciiTheme="majorHAnsi" w:hAnsiTheme="majorHAnsi"/>
          <w:sz w:val="14"/>
        </w:rPr>
        <w:t xml:space="preserve"> </w:t>
      </w:r>
      <w:r w:rsidRPr="009A6333">
        <w:rPr>
          <w:rFonts w:asciiTheme="majorHAnsi" w:hAnsiTheme="majorHAnsi"/>
          <w:vanish/>
          <w:sz w:val="14"/>
        </w:rPr>
        <w:t>benefit</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scientific</w:t>
      </w:r>
      <w:r w:rsidRPr="006667E6">
        <w:rPr>
          <w:rFonts w:asciiTheme="majorHAnsi" w:hAnsiTheme="majorHAnsi"/>
          <w:sz w:val="14"/>
        </w:rPr>
        <w:t xml:space="preserve"> </w:t>
      </w:r>
      <w:r w:rsidRPr="009A6333">
        <w:rPr>
          <w:rFonts w:asciiTheme="majorHAnsi" w:hAnsiTheme="majorHAnsi"/>
          <w:vanish/>
          <w:sz w:val="14"/>
        </w:rPr>
        <w:t>progress)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manner</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inconsistent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law.</w:t>
      </w:r>
      <w:hyperlink r:id="rId82" w:anchor="ref-31" w:history="1">
        <w:r w:rsidRPr="009A6333">
          <w:rPr>
            <w:rFonts w:asciiTheme="majorHAnsi" w:hAnsiTheme="majorHAnsi"/>
            <w:vanish/>
            <w:sz w:val="14"/>
          </w:rPr>
          <w:t>31</w:t>
        </w:r>
      </w:hyperlink>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low-income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long</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active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resisting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an</w:t>
      </w:r>
      <w:r w:rsidRPr="006667E6">
        <w:rPr>
          <w:rFonts w:asciiTheme="majorHAnsi" w:hAnsiTheme="majorHAnsi"/>
          <w:sz w:val="14"/>
        </w:rPr>
        <w:t xml:space="preserve"> </w:t>
      </w:r>
      <w:r w:rsidRPr="009A6333">
        <w:rPr>
          <w:rFonts w:asciiTheme="majorHAnsi" w:hAnsiTheme="majorHAnsi"/>
          <w:vanish/>
          <w:sz w:val="14"/>
        </w:rPr>
        <w:t>unjust</w:t>
      </w:r>
      <w:r w:rsidRPr="006667E6">
        <w:rPr>
          <w:rFonts w:asciiTheme="majorHAnsi" w:hAnsiTheme="majorHAnsi"/>
          <w:sz w:val="14"/>
        </w:rPr>
        <w:t xml:space="preserve"> </w:t>
      </w:r>
      <w:r w:rsidRPr="009A6333">
        <w:rPr>
          <w:rFonts w:asciiTheme="majorHAnsi" w:hAnsiTheme="majorHAnsi"/>
          <w:vanish/>
          <w:sz w:val="14"/>
        </w:rPr>
        <w:t>extension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colonial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height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HIV</w:t>
      </w:r>
      <w:r w:rsidRPr="006667E6">
        <w:rPr>
          <w:rFonts w:asciiTheme="majorHAnsi" w:hAnsiTheme="majorHAnsi"/>
          <w:sz w:val="14"/>
        </w:rPr>
        <w:t xml:space="preserve"> </w:t>
      </w:r>
      <w:r w:rsidRPr="009A6333">
        <w:rPr>
          <w:rFonts w:asciiTheme="majorHAnsi" w:hAnsiTheme="majorHAnsi"/>
          <w:vanish/>
          <w:sz w:val="14"/>
        </w:rPr>
        <w:t>pandemic,</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millions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were</w:t>
      </w:r>
      <w:r w:rsidRPr="006667E6">
        <w:rPr>
          <w:rFonts w:asciiTheme="majorHAnsi" w:hAnsiTheme="majorHAnsi"/>
          <w:sz w:val="14"/>
        </w:rPr>
        <w:t xml:space="preserve"> </w:t>
      </w:r>
      <w:r w:rsidRPr="009A6333">
        <w:rPr>
          <w:rFonts w:asciiTheme="majorHAnsi" w:hAnsiTheme="majorHAnsi"/>
          <w:vanish/>
          <w:sz w:val="14"/>
        </w:rPr>
        <w:t>denied</w:t>
      </w:r>
      <w:r w:rsidRPr="006667E6">
        <w:rPr>
          <w:rFonts w:asciiTheme="majorHAnsi" w:hAnsiTheme="majorHAnsi"/>
          <w:sz w:val="14"/>
        </w:rPr>
        <w:t xml:space="preserve"> </w:t>
      </w:r>
      <w:r w:rsidRPr="009A6333">
        <w:rPr>
          <w:rFonts w:asciiTheme="majorHAnsi" w:hAnsiTheme="majorHAnsi"/>
          <w:vanish/>
          <w:sz w:val="14"/>
        </w:rPr>
        <w:t>life-saving</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civil</w:t>
      </w:r>
      <w:r w:rsidRPr="006667E6">
        <w:rPr>
          <w:rFonts w:asciiTheme="majorHAnsi" w:hAnsiTheme="majorHAnsi"/>
          <w:sz w:val="14"/>
        </w:rPr>
        <w:t xml:space="preserve"> </w:t>
      </w:r>
      <w:r w:rsidRPr="009A6333">
        <w:rPr>
          <w:rFonts w:asciiTheme="majorHAnsi" w:hAnsiTheme="majorHAnsi"/>
          <w:vanish/>
          <w:sz w:val="14"/>
        </w:rPr>
        <w:t>society</w:t>
      </w:r>
      <w:r w:rsidRPr="006667E6">
        <w:rPr>
          <w:rFonts w:asciiTheme="majorHAnsi" w:hAnsiTheme="majorHAnsi"/>
          <w:sz w:val="14"/>
        </w:rPr>
        <w:t xml:space="preserve"> </w:t>
      </w:r>
      <w:r w:rsidRPr="009A6333">
        <w:rPr>
          <w:rFonts w:asciiTheme="majorHAnsi" w:hAnsiTheme="majorHAnsi"/>
          <w:vanish/>
          <w:sz w:val="14"/>
        </w:rPr>
        <w:t>treatment</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campaigns</w:t>
      </w:r>
      <w:r w:rsidRPr="006667E6">
        <w:rPr>
          <w:rFonts w:asciiTheme="majorHAnsi" w:hAnsiTheme="majorHAnsi"/>
          <w:sz w:val="14"/>
        </w:rPr>
        <w:t xml:space="preserve"> </w:t>
      </w:r>
      <w:r w:rsidRPr="009A6333">
        <w:rPr>
          <w:rFonts w:asciiTheme="majorHAnsi" w:hAnsiTheme="majorHAnsi"/>
          <w:vanish/>
          <w:sz w:val="14"/>
        </w:rPr>
        <w:t>galvanised</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Organization</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agreeing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Doha</w:t>
      </w:r>
      <w:r w:rsidRPr="006667E6">
        <w:rPr>
          <w:rFonts w:asciiTheme="majorHAnsi" w:hAnsiTheme="majorHAnsi"/>
          <w:sz w:val="14"/>
        </w:rPr>
        <w:t xml:space="preserve"> </w:t>
      </w:r>
      <w:r w:rsidRPr="009A6333">
        <w:rPr>
          <w:rFonts w:asciiTheme="majorHAnsi" w:hAnsiTheme="majorHAnsi"/>
          <w:vanish/>
          <w:sz w:val="14"/>
        </w:rPr>
        <w:t>Declaration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hyperlink r:id="rId83" w:anchor="ref-33" w:history="1">
        <w:r w:rsidRPr="009A6333">
          <w:rPr>
            <w:rFonts w:asciiTheme="majorHAnsi" w:hAnsiTheme="majorHAnsi"/>
            <w:vanish/>
            <w:sz w:val="14"/>
          </w:rPr>
          <w:t>33</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Declaration</w:t>
      </w:r>
      <w:r w:rsidRPr="006667E6">
        <w:rPr>
          <w:rFonts w:asciiTheme="majorHAnsi" w:hAnsiTheme="majorHAnsi"/>
          <w:sz w:val="14"/>
        </w:rPr>
        <w:t xml:space="preserve"> </w:t>
      </w:r>
      <w:r w:rsidRPr="009A6333">
        <w:rPr>
          <w:rFonts w:asciiTheme="majorHAnsi" w:hAnsiTheme="majorHAnsi"/>
          <w:vanish/>
          <w:sz w:val="14"/>
        </w:rPr>
        <w:t>recognises</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regime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protect</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acknowledging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need</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emergency.</w:t>
      </w:r>
      <w:hyperlink r:id="rId84" w:anchor="ref-34" w:history="1">
        <w:r w:rsidRPr="009A6333">
          <w:rPr>
            <w:rFonts w:asciiTheme="majorHAnsi" w:hAnsiTheme="majorHAnsi"/>
            <w:vanish/>
            <w:sz w:val="14"/>
          </w:rPr>
          <w:t>34</w:t>
        </w:r>
      </w:hyperlink>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consensus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strongly</w:t>
      </w:r>
      <w:r w:rsidRPr="006667E6">
        <w:rPr>
          <w:rFonts w:asciiTheme="majorHAnsi" w:hAnsiTheme="majorHAnsi"/>
          <w:sz w:val="14"/>
        </w:rPr>
        <w:t xml:space="preserve"> </w:t>
      </w:r>
      <w:r w:rsidRPr="009A6333">
        <w:rPr>
          <w:rFonts w:asciiTheme="majorHAnsi" w:hAnsiTheme="majorHAnsi"/>
          <w:vanish/>
          <w:sz w:val="14"/>
        </w:rPr>
        <w:t>contested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host</w:t>
      </w:r>
      <w:r w:rsidRPr="006667E6">
        <w:rPr>
          <w:rFonts w:asciiTheme="majorHAnsi" w:hAnsiTheme="majorHAnsi"/>
          <w:sz w:val="14"/>
        </w:rPr>
        <w:t xml:space="preserve"> </w:t>
      </w:r>
      <w:r w:rsidRPr="009A6333">
        <w:rPr>
          <w:rFonts w:asciiTheme="majorHAnsi" w:hAnsiTheme="majorHAnsi"/>
          <w:vanish/>
          <w:sz w:val="14"/>
        </w:rPr>
        <w:t>governments,</w:t>
      </w:r>
      <w:r w:rsidRPr="006667E6">
        <w:rPr>
          <w:rFonts w:asciiTheme="majorHAnsi" w:hAnsiTheme="majorHAnsi"/>
          <w:sz w:val="14"/>
        </w:rPr>
        <w:t xml:space="preserve"> </w:t>
      </w:r>
      <w:r w:rsidRPr="009A6333">
        <w:rPr>
          <w:rFonts w:asciiTheme="majorHAnsi" w:hAnsiTheme="majorHAnsi"/>
          <w:vanish/>
          <w:sz w:val="14"/>
        </w:rPr>
        <w:t>predominantly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remarkably</w:t>
      </w:r>
      <w:r w:rsidRPr="006667E6">
        <w:rPr>
          <w:rFonts w:asciiTheme="majorHAnsi" w:hAnsiTheme="majorHAnsi"/>
          <w:sz w:val="14"/>
        </w:rPr>
        <w:t xml:space="preserve"> </w:t>
      </w:r>
      <w:r w:rsidRPr="009A6333">
        <w:rPr>
          <w:rFonts w:asciiTheme="majorHAnsi" w:hAnsiTheme="majorHAnsi"/>
          <w:vanish/>
          <w:sz w:val="14"/>
        </w:rPr>
        <w:t>strong</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employing</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continued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attempts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largely</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try</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obtain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increase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supply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unsuccessful.</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recently</w:t>
      </w:r>
      <w:r w:rsidRPr="006667E6">
        <w:rPr>
          <w:rFonts w:asciiTheme="majorHAnsi" w:hAnsiTheme="majorHAnsi"/>
          <w:sz w:val="14"/>
        </w:rPr>
        <w:t xml:space="preserve"> </w:t>
      </w:r>
      <w:r w:rsidRPr="009A6333">
        <w:rPr>
          <w:rFonts w:asciiTheme="majorHAnsi" w:hAnsiTheme="majorHAnsi"/>
          <w:vanish/>
          <w:sz w:val="14"/>
        </w:rPr>
        <w:t>supported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watered-down</w:t>
      </w:r>
      <w:r w:rsidRPr="006667E6">
        <w:rPr>
          <w:rFonts w:asciiTheme="majorHAnsi" w:hAnsiTheme="majorHAnsi"/>
          <w:sz w:val="14"/>
        </w:rPr>
        <w:t xml:space="preserve"> </w:t>
      </w:r>
      <w:r w:rsidRPr="009A6333">
        <w:rPr>
          <w:rFonts w:asciiTheme="majorHAnsi" w:hAnsiTheme="majorHAnsi"/>
          <w:vanish/>
          <w:sz w:val="14"/>
        </w:rPr>
        <w:t>version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remains</w:t>
      </w:r>
      <w:r w:rsidRPr="006667E6">
        <w:rPr>
          <w:rFonts w:asciiTheme="majorHAnsi" w:hAnsiTheme="majorHAnsi"/>
          <w:sz w:val="14"/>
        </w:rPr>
        <w:t xml:space="preserve"> </w:t>
      </w:r>
      <w:r w:rsidRPr="009A6333">
        <w:rPr>
          <w:rFonts w:asciiTheme="majorHAnsi" w:hAnsiTheme="majorHAnsi"/>
          <w:vanish/>
          <w:sz w:val="14"/>
        </w:rPr>
        <w:t>far</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certain</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prioritisation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over</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would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sufficient,</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discuss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section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below.</w:t>
      </w:r>
      <w:r w:rsidRPr="006667E6">
        <w:rPr>
          <w:rFonts w:asciiTheme="majorHAnsi" w:hAnsiTheme="majorHAnsi"/>
          <w:sz w:val="14"/>
        </w:rPr>
        <w:t xml:space="preserve"> </w:t>
      </w:r>
      <w:r w:rsidRPr="006667E6">
        <w:rPr>
          <w:rStyle w:val="Emphasis"/>
          <w:rFonts w:asciiTheme="majorHAnsi" w:hAnsiTheme="majorHAnsi"/>
          <w:highlight w:val="cyan"/>
        </w:rPr>
        <w:t>Rather than allowing for equitable vaccine access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everywhere,</w:t>
      </w:r>
      <w:r w:rsidRPr="006667E6">
        <w:rPr>
          <w:rFonts w:asciiTheme="majorHAnsi" w:hAnsiTheme="majorHAnsi"/>
          <w:sz w:val="14"/>
        </w:rPr>
        <w:t xml:space="preserve"> </w:t>
      </w:r>
      <w:r w:rsidRPr="006667E6">
        <w:rPr>
          <w:rStyle w:val="Emphasis"/>
          <w:rFonts w:asciiTheme="majorHAnsi" w:hAnsiTheme="majorHAnsi"/>
          <w:highlight w:val="cyan"/>
        </w:rPr>
        <w:t xml:space="preserve">states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instead</w:t>
      </w:r>
      <w:r w:rsidRPr="006667E6">
        <w:rPr>
          <w:rStyle w:val="Emphasis"/>
          <w:rFonts w:asciiTheme="majorHAnsi" w:hAnsiTheme="majorHAnsi"/>
          <w:highlight w:val="cyan"/>
        </w:rPr>
        <w:t xml:space="preserve"> turned to a charitable donation and market purchase scheme</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initiative</w:t>
      </w:r>
      <w:r w:rsidRPr="006667E6">
        <w:rPr>
          <w:rStyle w:val="Emphasis"/>
          <w:rFonts w:asciiTheme="majorHAnsi" w:hAnsiTheme="majorHAnsi"/>
          <w:highlight w:val="cyan"/>
        </w:rPr>
        <w:t xml:space="preserve">. This </w:t>
      </w:r>
      <w:r w:rsidRPr="009A6333">
        <w:rPr>
          <w:rFonts w:asciiTheme="majorHAnsi" w:hAnsiTheme="majorHAnsi"/>
          <w:vanish/>
          <w:sz w:val="14"/>
        </w:rPr>
        <w:t>type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model,</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focuses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charity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6667E6">
        <w:rPr>
          <w:rStyle w:val="Emphasis"/>
          <w:rFonts w:asciiTheme="majorHAnsi" w:hAnsiTheme="majorHAnsi"/>
          <w:highlight w:val="cyan"/>
        </w:rPr>
        <w:t>is consistent with exactly the kind of 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6667E6">
        <w:rPr>
          <w:rStyle w:val="Emphasis"/>
          <w:rFonts w:asciiTheme="majorHAnsi" w:hAnsiTheme="majorHAnsi"/>
          <w:highlight w:val="cyan"/>
        </w:rPr>
        <w:t>that are in need of decolonisation</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consensus</w:t>
      </w:r>
      <w:r w:rsidRPr="006667E6">
        <w:rPr>
          <w:rFonts w:asciiTheme="majorHAnsi" w:hAnsiTheme="majorHAnsi"/>
          <w:sz w:val="14"/>
        </w:rPr>
        <w:t xml:space="preserve"> </w:t>
      </w:r>
      <w:r w:rsidRPr="009A6333">
        <w:rPr>
          <w:rFonts w:asciiTheme="majorHAnsi" w:hAnsiTheme="majorHAnsi"/>
          <w:vanish/>
          <w:sz w:val="14"/>
        </w:rPr>
        <w:t>statements</w:t>
      </w:r>
      <w:r w:rsidRPr="006667E6">
        <w:rPr>
          <w:rFonts w:asciiTheme="majorHAnsi" w:hAnsiTheme="majorHAnsi"/>
          <w:sz w:val="14"/>
        </w:rPr>
        <w:t xml:space="preserve"> </w:t>
      </w:r>
      <w:r w:rsidRPr="009A6333">
        <w:rPr>
          <w:rFonts w:asciiTheme="majorHAnsi" w:hAnsiTheme="majorHAnsi"/>
          <w:vanish/>
          <w:sz w:val="14"/>
        </w:rPr>
        <w:t>issued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agreed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statement</w:t>
      </w:r>
      <w:r w:rsidRPr="006667E6">
        <w:rPr>
          <w:rFonts w:asciiTheme="majorHAnsi" w:hAnsiTheme="majorHAnsi"/>
          <w:sz w:val="14"/>
        </w:rPr>
        <w:t xml:space="preserve"> </w:t>
      </w:r>
      <w:r w:rsidRPr="009A6333">
        <w:rPr>
          <w:rFonts w:asciiTheme="majorHAnsi" w:hAnsiTheme="majorHAnsi"/>
          <w:vanish/>
          <w:sz w:val="14"/>
        </w:rPr>
        <w:t>reflects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disappointing</w:t>
      </w:r>
      <w:r w:rsidRPr="006667E6">
        <w:rPr>
          <w:rFonts w:asciiTheme="majorHAnsi" w:hAnsiTheme="majorHAnsi"/>
          <w:sz w:val="14"/>
        </w:rPr>
        <w:t xml:space="preserve"> </w:t>
      </w:r>
      <w:r w:rsidRPr="009A6333">
        <w:rPr>
          <w:rFonts w:asciiTheme="majorHAnsi" w:hAnsiTheme="majorHAnsi"/>
          <w:vanish/>
          <w:sz w:val="14"/>
        </w:rPr>
        <w:t>failure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acknowledge</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corresponding</w:t>
      </w:r>
      <w:r w:rsidRPr="006667E6">
        <w:rPr>
          <w:rFonts w:asciiTheme="majorHAnsi" w:hAnsiTheme="majorHAnsi"/>
          <w:sz w:val="14"/>
        </w:rPr>
        <w:t xml:space="preserve"> </w:t>
      </w:r>
      <w:r w:rsidRPr="009A6333">
        <w:rPr>
          <w:rFonts w:asciiTheme="majorHAnsi" w:hAnsiTheme="majorHAnsi"/>
          <w:vanish/>
          <w:sz w:val="14"/>
        </w:rPr>
        <w:t>state</w:t>
      </w:r>
      <w:r w:rsidRPr="006667E6">
        <w:rPr>
          <w:rFonts w:asciiTheme="majorHAnsi" w:hAnsiTheme="majorHAnsi"/>
          <w:sz w:val="14"/>
        </w:rPr>
        <w:t xml:space="preserve"> </w:t>
      </w:r>
      <w:r w:rsidRPr="009A6333">
        <w:rPr>
          <w:rFonts w:asciiTheme="majorHAnsi" w:hAnsiTheme="majorHAnsi"/>
          <w:vanish/>
          <w:sz w:val="14"/>
        </w:rPr>
        <w:t>obligations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flexibilities.</w:t>
      </w:r>
      <w:hyperlink r:id="rId85" w:anchor="ref-35" w:history="1">
        <w:r w:rsidRPr="009A6333">
          <w:rPr>
            <w:rFonts w:asciiTheme="majorHAnsi" w:hAnsiTheme="majorHAnsi"/>
            <w:vanish/>
            <w:sz w:val="14"/>
          </w:rPr>
          <w:t>35</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allowed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few</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allies,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agree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statement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vaccine</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rhetorically,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principle</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resisting</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calls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thus</w:t>
      </w:r>
      <w:r w:rsidRPr="006667E6">
        <w:rPr>
          <w:rFonts w:asciiTheme="majorHAnsi" w:hAnsiTheme="majorHAnsi"/>
          <w:sz w:val="14"/>
        </w:rPr>
        <w:t xml:space="preserve"> </w:t>
      </w:r>
      <w:r w:rsidRPr="009A6333">
        <w:rPr>
          <w:rFonts w:asciiTheme="majorHAnsi" w:hAnsiTheme="majorHAnsi"/>
          <w:vanish/>
          <w:sz w:val="14"/>
        </w:rPr>
        <w:t>consolidating</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denial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obligations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option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engaging</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absence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general</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using</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stacked</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reproducing</w:t>
      </w:r>
      <w:r w:rsidRPr="006667E6">
        <w:rPr>
          <w:rFonts w:asciiTheme="majorHAnsi" w:hAnsiTheme="majorHAnsi"/>
          <w:sz w:val="14"/>
        </w:rPr>
        <w:t xml:space="preserve"> </w:t>
      </w:r>
      <w:r w:rsidRPr="009A6333">
        <w:rPr>
          <w:rFonts w:asciiTheme="majorHAnsi" w:hAnsiTheme="majorHAnsi"/>
          <w:vanish/>
          <w:sz w:val="14"/>
        </w:rPr>
        <w:t>neocolonial</w:t>
      </w:r>
      <w:r w:rsidRPr="006667E6">
        <w:rPr>
          <w:rFonts w:asciiTheme="majorHAnsi" w:hAnsiTheme="majorHAnsi"/>
          <w:sz w:val="14"/>
        </w:rPr>
        <w:t xml:space="preserve"> </w:t>
      </w:r>
      <w:r w:rsidRPr="009A6333">
        <w:rPr>
          <w:rFonts w:asciiTheme="majorHAnsi" w:hAnsiTheme="majorHAnsi"/>
          <w:vanish/>
          <w:sz w:val="14"/>
        </w:rPr>
        <w:t>dynamics.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instance,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capacity</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waive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duration</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import</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compulsory</w:t>
      </w:r>
      <w:r w:rsidRPr="006667E6">
        <w:rPr>
          <w:rFonts w:asciiTheme="majorHAnsi" w:hAnsiTheme="majorHAnsi"/>
          <w:sz w:val="14"/>
        </w:rPr>
        <w:t xml:space="preserve"> </w:t>
      </w:r>
      <w:r w:rsidRPr="009A6333">
        <w:rPr>
          <w:rFonts w:asciiTheme="majorHAnsi" w:hAnsiTheme="majorHAnsi"/>
          <w:vanish/>
          <w:sz w:val="14"/>
        </w:rPr>
        <w:t>licence.</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practice,</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lengthy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complex,</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relies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ensuring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exporting</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enacted</w:t>
      </w:r>
      <w:r w:rsidRPr="006667E6">
        <w:rPr>
          <w:rFonts w:asciiTheme="majorHAnsi" w:hAnsiTheme="majorHAnsi"/>
          <w:sz w:val="14"/>
        </w:rPr>
        <w:t xml:space="preserve"> </w:t>
      </w:r>
      <w:r w:rsidRPr="009A6333">
        <w:rPr>
          <w:rFonts w:asciiTheme="majorHAnsi" w:hAnsiTheme="majorHAnsi"/>
          <w:vanish/>
          <w:sz w:val="14"/>
        </w:rPr>
        <w:t>local</w:t>
      </w:r>
      <w:r w:rsidRPr="006667E6">
        <w:rPr>
          <w:rFonts w:asciiTheme="majorHAnsi" w:hAnsiTheme="majorHAnsi"/>
          <w:sz w:val="14"/>
        </w:rPr>
        <w:t xml:space="preserve"> </w:t>
      </w:r>
      <w:r w:rsidRPr="009A6333">
        <w:rPr>
          <w:rFonts w:asciiTheme="majorHAnsi" w:hAnsiTheme="majorHAnsi"/>
          <w:vanish/>
          <w:sz w:val="14"/>
        </w:rPr>
        <w:t>laws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permit</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importing</w:t>
      </w:r>
      <w:r w:rsidRPr="006667E6">
        <w:rPr>
          <w:rFonts w:asciiTheme="majorHAnsi" w:hAnsiTheme="majorHAnsi"/>
          <w:sz w:val="14"/>
        </w:rPr>
        <w:t xml:space="preserve"> </w:t>
      </w:r>
      <w:r w:rsidRPr="009A6333">
        <w:rPr>
          <w:rFonts w:asciiTheme="majorHAnsi" w:hAnsiTheme="majorHAnsi"/>
          <w:vanish/>
          <w:sz w:val="14"/>
        </w:rPr>
        <w:t>country</w:t>
      </w:r>
      <w:r w:rsidRPr="006667E6">
        <w:rPr>
          <w:rFonts w:asciiTheme="majorHAnsi" w:hAnsiTheme="majorHAnsi"/>
          <w:sz w:val="14"/>
        </w:rPr>
        <w:t xml:space="preserve"> </w:t>
      </w:r>
      <w:r w:rsidRPr="009A6333">
        <w:rPr>
          <w:rFonts w:asciiTheme="majorHAnsi" w:hAnsiTheme="majorHAnsi"/>
          <w:vanish/>
          <w:sz w:val="14"/>
        </w:rPr>
        <w:t>needs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negotiate</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order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establish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fair</w:t>
      </w:r>
      <w:r w:rsidRPr="006667E6">
        <w:rPr>
          <w:rFonts w:asciiTheme="majorHAnsi" w:hAnsiTheme="majorHAnsi"/>
          <w:sz w:val="14"/>
        </w:rPr>
        <w:t xml:space="preserve"> </w:t>
      </w:r>
      <w:r w:rsidRPr="009A6333">
        <w:rPr>
          <w:rFonts w:asciiTheme="majorHAnsi" w:hAnsiTheme="majorHAnsi"/>
          <w:vanish/>
          <w:sz w:val="14"/>
        </w:rPr>
        <w:t>price,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tricky,</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made</w:t>
      </w:r>
      <w:r w:rsidRPr="006667E6">
        <w:rPr>
          <w:rFonts w:asciiTheme="majorHAnsi" w:hAnsiTheme="majorHAnsi"/>
          <w:sz w:val="14"/>
        </w:rPr>
        <w:t xml:space="preserve"> </w:t>
      </w:r>
      <w:r w:rsidRPr="009A6333">
        <w:rPr>
          <w:rFonts w:asciiTheme="majorHAnsi" w:hAnsiTheme="majorHAnsi"/>
          <w:vanish/>
          <w:sz w:val="14"/>
        </w:rPr>
        <w:t>significantly</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difficult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date,</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only</w:t>
      </w:r>
      <w:r w:rsidRPr="006667E6">
        <w:rPr>
          <w:rFonts w:asciiTheme="majorHAnsi" w:hAnsiTheme="majorHAnsi"/>
          <w:sz w:val="14"/>
        </w:rPr>
        <w:t xml:space="preserve"> </w:t>
      </w:r>
      <w:r w:rsidRPr="009A6333">
        <w:rPr>
          <w:rFonts w:asciiTheme="majorHAnsi" w:hAnsiTheme="majorHAnsi"/>
          <w:vanish/>
          <w:sz w:val="14"/>
        </w:rPr>
        <w:t>once,</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Rwanda</w:t>
      </w:r>
      <w:r w:rsidRPr="006667E6">
        <w:rPr>
          <w:rFonts w:asciiTheme="majorHAnsi" w:hAnsiTheme="majorHAnsi"/>
          <w:sz w:val="14"/>
        </w:rPr>
        <w:t xml:space="preserve"> </w:t>
      </w:r>
      <w:r w:rsidRPr="009A6333">
        <w:rPr>
          <w:rFonts w:asciiTheme="majorHAnsi" w:hAnsiTheme="majorHAnsi"/>
          <w:vanish/>
          <w:sz w:val="14"/>
        </w:rPr>
        <w:t>obtained</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generic</w:t>
      </w:r>
      <w:r w:rsidRPr="006667E6">
        <w:rPr>
          <w:rFonts w:asciiTheme="majorHAnsi" w:hAnsiTheme="majorHAnsi"/>
          <w:sz w:val="14"/>
        </w:rPr>
        <w:t xml:space="preserve"> </w:t>
      </w:r>
      <w:r w:rsidRPr="009A6333">
        <w:rPr>
          <w:rFonts w:asciiTheme="majorHAnsi" w:hAnsiTheme="majorHAnsi"/>
          <w:vanish/>
          <w:sz w:val="14"/>
        </w:rPr>
        <w:t>antiretrovirals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an</w:t>
      </w:r>
      <w:r w:rsidRPr="006667E6">
        <w:rPr>
          <w:rFonts w:asciiTheme="majorHAnsi" w:hAnsiTheme="majorHAnsi"/>
          <w:sz w:val="14"/>
        </w:rPr>
        <w:t xml:space="preserve"> </w:t>
      </w:r>
      <w:r w:rsidRPr="009A6333">
        <w:rPr>
          <w:rFonts w:asciiTheme="majorHAnsi" w:hAnsiTheme="majorHAnsi"/>
          <w:vanish/>
          <w:sz w:val="14"/>
        </w:rPr>
        <w:t>importation</w:t>
      </w:r>
      <w:r w:rsidRPr="006667E6">
        <w:rPr>
          <w:rFonts w:asciiTheme="majorHAnsi" w:hAnsiTheme="majorHAnsi"/>
          <w:sz w:val="14"/>
        </w:rPr>
        <w:t xml:space="preserve"> </w:t>
      </w:r>
      <w:r w:rsidRPr="009A6333">
        <w:rPr>
          <w:rFonts w:asciiTheme="majorHAnsi" w:hAnsiTheme="majorHAnsi"/>
          <w:vanish/>
          <w:sz w:val="14"/>
        </w:rPr>
        <w:t>agreement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Canadian</w:t>
      </w:r>
      <w:r w:rsidRPr="006667E6">
        <w:rPr>
          <w:rFonts w:asciiTheme="majorHAnsi" w:hAnsiTheme="majorHAnsi"/>
          <w:sz w:val="14"/>
        </w:rPr>
        <w:t xml:space="preserve"> </w:t>
      </w:r>
      <w:r w:rsidRPr="009A6333">
        <w:rPr>
          <w:rFonts w:asciiTheme="majorHAnsi" w:hAnsiTheme="majorHAnsi"/>
          <w:vanish/>
          <w:sz w:val="14"/>
        </w:rPr>
        <w:t>company</w:t>
      </w:r>
      <w:r w:rsidRPr="006667E6">
        <w:rPr>
          <w:rFonts w:asciiTheme="majorHAnsi" w:hAnsiTheme="majorHAnsi"/>
          <w:sz w:val="14"/>
        </w:rPr>
        <w:t xml:space="preserve"> </w:t>
      </w:r>
      <w:r w:rsidRPr="009A6333">
        <w:rPr>
          <w:rFonts w:asciiTheme="majorHAnsi" w:hAnsiTheme="majorHAnsi"/>
          <w:vanish/>
          <w:sz w:val="14"/>
        </w:rPr>
        <w:t>Apotex.</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Rwanda</w:t>
      </w:r>
      <w:r w:rsidRPr="006667E6">
        <w:rPr>
          <w:rFonts w:asciiTheme="majorHAnsi" w:hAnsiTheme="majorHAnsi"/>
          <w:sz w:val="14"/>
        </w:rPr>
        <w:t xml:space="preserve"> </w:t>
      </w:r>
      <w:r w:rsidRPr="009A6333">
        <w:rPr>
          <w:rFonts w:asciiTheme="majorHAnsi" w:hAnsiTheme="majorHAnsi"/>
          <w:vanish/>
          <w:sz w:val="14"/>
        </w:rPr>
        <w:t>notified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intention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mechanism</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July</w:t>
      </w:r>
      <w:r w:rsidRPr="006667E6">
        <w:rPr>
          <w:rFonts w:asciiTheme="majorHAnsi" w:hAnsiTheme="majorHAnsi"/>
          <w:sz w:val="14"/>
        </w:rPr>
        <w:t xml:space="preserve"> </w:t>
      </w:r>
      <w:r w:rsidRPr="009A6333">
        <w:rPr>
          <w:rFonts w:asciiTheme="majorHAnsi" w:hAnsiTheme="majorHAnsi"/>
          <w:vanish/>
          <w:sz w:val="14"/>
        </w:rPr>
        <w:t>2007,</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took</w:t>
      </w:r>
      <w:r w:rsidRPr="006667E6">
        <w:rPr>
          <w:rFonts w:asciiTheme="majorHAnsi" w:hAnsiTheme="majorHAnsi"/>
          <w:sz w:val="14"/>
        </w:rPr>
        <w:t xml:space="preserve"> </w:t>
      </w:r>
      <w:r w:rsidRPr="009A6333">
        <w:rPr>
          <w:rFonts w:asciiTheme="majorHAnsi" w:hAnsiTheme="majorHAnsi"/>
          <w:vanish/>
          <w:sz w:val="14"/>
        </w:rPr>
        <w:t>15</w:t>
      </w:r>
      <w:r w:rsidRPr="006667E6">
        <w:rPr>
          <w:rFonts w:asciiTheme="majorHAnsi" w:hAnsiTheme="majorHAnsi"/>
          <w:sz w:val="14"/>
        </w:rPr>
        <w:t xml:space="preserve"> </w:t>
      </w:r>
      <w:r w:rsidRPr="009A6333">
        <w:rPr>
          <w:rFonts w:asciiTheme="majorHAnsi" w:hAnsiTheme="majorHAnsi"/>
          <w:vanish/>
          <w:sz w:val="14"/>
        </w:rPr>
        <w:t>months</w:t>
      </w:r>
      <w:r w:rsidRPr="006667E6">
        <w:rPr>
          <w:rFonts w:asciiTheme="majorHAnsi" w:hAnsiTheme="majorHAnsi"/>
          <w:sz w:val="14"/>
        </w:rPr>
        <w:t xml:space="preserve"> </w:t>
      </w:r>
      <w:r w:rsidRPr="009A6333">
        <w:rPr>
          <w:rFonts w:asciiTheme="majorHAnsi" w:hAnsiTheme="majorHAnsi"/>
          <w:vanish/>
          <w:sz w:val="14"/>
        </w:rPr>
        <w:t>before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import</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first</w:t>
      </w:r>
      <w:r w:rsidRPr="006667E6">
        <w:rPr>
          <w:rFonts w:asciiTheme="majorHAnsi" w:hAnsiTheme="majorHAnsi"/>
          <w:sz w:val="14"/>
        </w:rPr>
        <w:t xml:space="preserve"> </w:t>
      </w:r>
      <w:r w:rsidRPr="009A6333">
        <w:rPr>
          <w:rFonts w:asciiTheme="majorHAnsi" w:hAnsiTheme="majorHAnsi"/>
          <w:vanish/>
          <w:sz w:val="14"/>
        </w:rPr>
        <w:t>batch</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antiretrovirals.</w:t>
      </w:r>
      <w:r w:rsidRPr="006667E6">
        <w:rPr>
          <w:rFonts w:asciiTheme="majorHAnsi" w:hAnsiTheme="majorHAnsi"/>
          <w:sz w:val="14"/>
        </w:rPr>
        <w:t xml:space="preserve"> </w:t>
      </w:r>
      <w:r w:rsidRPr="009A6333">
        <w:rPr>
          <w:rFonts w:asciiTheme="majorHAnsi" w:hAnsiTheme="majorHAnsi"/>
          <w:vanish/>
          <w:sz w:val="14"/>
        </w:rPr>
        <w:t>Despite</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strong</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manufacturer</w:t>
      </w:r>
      <w:r w:rsidRPr="006667E6">
        <w:rPr>
          <w:rFonts w:asciiTheme="majorHAnsi" w:hAnsiTheme="majorHAnsi"/>
          <w:sz w:val="14"/>
        </w:rPr>
        <w:t xml:space="preserve"> </w:t>
      </w:r>
      <w:r w:rsidRPr="009A6333">
        <w:rPr>
          <w:rFonts w:asciiTheme="majorHAnsi" w:hAnsiTheme="majorHAnsi"/>
          <w:vanish/>
          <w:sz w:val="14"/>
        </w:rPr>
        <w:t>Apotex</w:t>
      </w:r>
      <w:r w:rsidRPr="006667E6">
        <w:rPr>
          <w:rFonts w:asciiTheme="majorHAnsi" w:hAnsiTheme="majorHAnsi"/>
          <w:sz w:val="14"/>
        </w:rPr>
        <w:t xml:space="preserve"> </w:t>
      </w:r>
      <w:r w:rsidRPr="009A6333">
        <w:rPr>
          <w:rFonts w:asciiTheme="majorHAnsi" w:hAnsiTheme="majorHAnsi"/>
          <w:vanish/>
          <w:sz w:val="14"/>
        </w:rPr>
        <w:t>felt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was</w:t>
      </w:r>
      <w:r w:rsidRPr="006667E6">
        <w:rPr>
          <w:rFonts w:asciiTheme="majorHAnsi" w:hAnsiTheme="majorHAnsi"/>
          <w:sz w:val="14"/>
        </w:rPr>
        <w:t xml:space="preserve"> </w:t>
      </w:r>
      <w:r w:rsidRPr="009A6333">
        <w:rPr>
          <w:rFonts w:asciiTheme="majorHAnsi" w:hAnsiTheme="majorHAnsi"/>
          <w:vanish/>
          <w:sz w:val="14"/>
        </w:rPr>
        <w:t>too</w:t>
      </w:r>
      <w:r w:rsidRPr="006667E6">
        <w:rPr>
          <w:rFonts w:asciiTheme="majorHAnsi" w:hAnsiTheme="majorHAnsi"/>
          <w:sz w:val="14"/>
        </w:rPr>
        <w:t xml:space="preserve"> </w:t>
      </w:r>
      <w:r w:rsidRPr="009A6333">
        <w:rPr>
          <w:rFonts w:asciiTheme="majorHAnsi" w:hAnsiTheme="majorHAnsi"/>
          <w:vanish/>
          <w:sz w:val="14"/>
        </w:rPr>
        <w:t>cumbersome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again.</w:t>
      </w:r>
      <w:hyperlink r:id="rId86" w:anchor="ref-36" w:history="1">
        <w:r w:rsidRPr="009A6333">
          <w:rPr>
            <w:rFonts w:asciiTheme="majorHAnsi" w:hAnsiTheme="majorHAnsi"/>
            <w:vanish/>
            <w:sz w:val="14"/>
          </w:rPr>
          <w:t>36</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complexity</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heightened</w:t>
      </w:r>
      <w:r w:rsidRPr="006667E6">
        <w:rPr>
          <w:rFonts w:asciiTheme="majorHAnsi" w:hAnsiTheme="majorHAnsi"/>
          <w:sz w:val="14"/>
        </w:rPr>
        <w:t xml:space="preserve"> </w:t>
      </w:r>
      <w:r w:rsidRPr="009A6333">
        <w:rPr>
          <w:rFonts w:asciiTheme="majorHAnsi" w:hAnsiTheme="majorHAnsi"/>
          <w:vanish/>
          <w:sz w:val="14"/>
        </w:rPr>
        <w:t>during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due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speed</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were</w:t>
      </w:r>
      <w:r w:rsidRPr="006667E6">
        <w:rPr>
          <w:rFonts w:asciiTheme="majorHAnsi" w:hAnsiTheme="majorHAnsi"/>
          <w:sz w:val="14"/>
        </w:rPr>
        <w:t xml:space="preserve"> </w:t>
      </w:r>
      <w:r w:rsidRPr="009A6333">
        <w:rPr>
          <w:rFonts w:asciiTheme="majorHAnsi" w:hAnsiTheme="majorHAnsi"/>
          <w:vanish/>
          <w:sz w:val="14"/>
        </w:rPr>
        <w:t>manufactured,</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created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transparency</w:t>
      </w:r>
      <w:r w:rsidRPr="006667E6">
        <w:rPr>
          <w:rFonts w:asciiTheme="majorHAnsi" w:hAnsiTheme="majorHAnsi"/>
          <w:sz w:val="14"/>
        </w:rPr>
        <w:t xml:space="preserve"> </w:t>
      </w:r>
      <w:r w:rsidRPr="009A6333">
        <w:rPr>
          <w:rFonts w:asciiTheme="majorHAnsi" w:hAnsiTheme="majorHAnsi"/>
          <w:vanish/>
          <w:sz w:val="14"/>
        </w:rPr>
        <w:t>around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process.</w:t>
      </w:r>
      <w:hyperlink r:id="rId87" w:anchor="ref-37" w:history="1">
        <w:r w:rsidRPr="009A6333">
          <w:rPr>
            <w:rFonts w:asciiTheme="majorHAnsi" w:hAnsiTheme="majorHAnsi"/>
            <w:vanish/>
            <w:sz w:val="14"/>
          </w:rPr>
          <w:t>37</w:t>
        </w:r>
      </w:hyperlink>
      <w:r w:rsidRPr="006667E6">
        <w:rPr>
          <w:rFonts w:asciiTheme="majorHAnsi" w:hAnsiTheme="majorHAnsi"/>
          <w:sz w:val="14"/>
        </w:rPr>
        <w:t xml:space="preserve"> </w:t>
      </w:r>
      <w:r w:rsidRPr="009A6333">
        <w:rPr>
          <w:rFonts w:asciiTheme="majorHAnsi" w:hAnsiTheme="majorHAnsi"/>
          <w:vanish/>
          <w:sz w:val="14"/>
        </w:rPr>
        <w:t>Thus,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Bolivian</w:t>
      </w:r>
      <w:r w:rsidRPr="006667E6">
        <w:rPr>
          <w:rFonts w:asciiTheme="majorHAnsi" w:hAnsiTheme="majorHAnsi"/>
          <w:sz w:val="14"/>
        </w:rPr>
        <w:t xml:space="preserve"> </w:t>
      </w:r>
      <w:r w:rsidRPr="009A6333">
        <w:rPr>
          <w:rFonts w:asciiTheme="majorHAnsi" w:hAnsiTheme="majorHAnsi"/>
          <w:vanish/>
          <w:sz w:val="14"/>
        </w:rPr>
        <w:t>government,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seeking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compulsory</w:t>
      </w:r>
      <w:r w:rsidRPr="006667E6">
        <w:rPr>
          <w:rFonts w:asciiTheme="majorHAnsi" w:hAnsiTheme="majorHAnsi"/>
          <w:sz w:val="14"/>
        </w:rPr>
        <w:t xml:space="preserve"> </w:t>
      </w:r>
      <w:r w:rsidRPr="009A6333">
        <w:rPr>
          <w:rFonts w:asciiTheme="majorHAnsi" w:hAnsiTheme="majorHAnsi"/>
          <w:vanish/>
          <w:sz w:val="14"/>
        </w:rPr>
        <w:t>licences,</w:t>
      </w:r>
      <w:r w:rsidRPr="006667E6">
        <w:rPr>
          <w:rFonts w:asciiTheme="majorHAnsi" w:hAnsiTheme="majorHAnsi"/>
          <w:sz w:val="14"/>
        </w:rPr>
        <w:t xml:space="preserve"> </w:t>
      </w:r>
      <w:r w:rsidRPr="009A6333">
        <w:rPr>
          <w:rFonts w:asciiTheme="majorHAnsi" w:hAnsiTheme="majorHAnsi"/>
          <w:vanish/>
          <w:sz w:val="14"/>
        </w:rPr>
        <w:t>recognises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application</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clarity</w:t>
      </w:r>
      <w:r w:rsidRPr="006667E6">
        <w:rPr>
          <w:rFonts w:asciiTheme="majorHAnsi" w:hAnsiTheme="majorHAnsi"/>
          <w:sz w:val="14"/>
        </w:rPr>
        <w:t xml:space="preserve"> </w:t>
      </w:r>
      <w:r w:rsidRPr="009A6333">
        <w:rPr>
          <w:rFonts w:asciiTheme="majorHAnsi" w:hAnsiTheme="majorHAnsi"/>
          <w:vanish/>
          <w:sz w:val="14"/>
        </w:rPr>
        <w:t>around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exact</w:t>
      </w:r>
      <w:r w:rsidRPr="006667E6">
        <w:rPr>
          <w:rFonts w:asciiTheme="majorHAnsi" w:hAnsiTheme="majorHAnsi"/>
          <w:sz w:val="14"/>
        </w:rPr>
        <w:t xml:space="preserve"> </w:t>
      </w:r>
      <w:r w:rsidRPr="009A6333">
        <w:rPr>
          <w:rFonts w:asciiTheme="majorHAnsi" w:hAnsiTheme="majorHAnsi"/>
          <w:vanish/>
          <w:sz w:val="14"/>
        </w:rPr>
        <w:t>extent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product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patents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existing</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due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inadequate</w:t>
      </w:r>
      <w:r w:rsidRPr="006667E6">
        <w:rPr>
          <w:rFonts w:asciiTheme="majorHAnsi" w:hAnsiTheme="majorHAnsi"/>
          <w:sz w:val="14"/>
        </w:rPr>
        <w:t xml:space="preserve"> </w:t>
      </w:r>
      <w:r w:rsidRPr="009A6333">
        <w:rPr>
          <w:rFonts w:asciiTheme="majorHAnsi" w:hAnsiTheme="majorHAnsi"/>
          <w:vanish/>
          <w:sz w:val="14"/>
        </w:rPr>
        <w:t>information</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regulatory</w:t>
      </w:r>
      <w:r w:rsidRPr="006667E6">
        <w:rPr>
          <w:rFonts w:asciiTheme="majorHAnsi" w:hAnsiTheme="majorHAnsi"/>
          <w:sz w:val="14"/>
        </w:rPr>
        <w:t xml:space="preserve"> </w:t>
      </w:r>
      <w:r w:rsidRPr="009A6333">
        <w:rPr>
          <w:rFonts w:asciiTheme="majorHAnsi" w:hAnsiTheme="majorHAnsi"/>
          <w:vanish/>
          <w:sz w:val="14"/>
        </w:rPr>
        <w:t>processes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different</w:t>
      </w:r>
      <w:r w:rsidRPr="006667E6">
        <w:rPr>
          <w:rFonts w:asciiTheme="majorHAnsi" w:hAnsiTheme="majorHAnsi"/>
          <w:sz w:val="14"/>
        </w:rPr>
        <w:t xml:space="preserve"> </w:t>
      </w:r>
      <w:r w:rsidRPr="009A6333">
        <w:rPr>
          <w:rFonts w:asciiTheme="majorHAnsi" w:hAnsiTheme="majorHAnsi"/>
          <w:vanish/>
          <w:sz w:val="14"/>
        </w:rPr>
        <w:t>countries.</w:t>
      </w:r>
      <w:hyperlink r:id="rId88" w:anchor="ref-38" w:history="1">
        <w:r w:rsidRPr="009A6333">
          <w:rPr>
            <w:rFonts w:asciiTheme="majorHAnsi" w:hAnsiTheme="majorHAnsi"/>
            <w:vanish/>
            <w:sz w:val="14"/>
          </w:rPr>
          <w:t>38</w:t>
        </w:r>
      </w:hyperlink>
      <w:r w:rsidRPr="006667E6">
        <w:rPr>
          <w:rFonts w:asciiTheme="majorHAnsi" w:hAnsiTheme="majorHAnsi"/>
          <w:sz w:val="14"/>
        </w:rPr>
        <w:t xml:space="preserve"> </w:t>
      </w:r>
      <w:r w:rsidRPr="009A6333">
        <w:rPr>
          <w:rFonts w:asciiTheme="majorHAnsi" w:hAnsiTheme="majorHAnsi"/>
          <w:vanish/>
          <w:sz w:val="14"/>
        </w:rPr>
        <w:t>Additionally,</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capacity,</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EU,</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sought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want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sum,</w:t>
      </w:r>
      <w:r w:rsidRPr="006667E6">
        <w:rPr>
          <w:rFonts w:asciiTheme="majorHAnsi" w:hAnsiTheme="majorHAnsi"/>
          <w:sz w:val="14"/>
        </w:rPr>
        <w:t xml:space="preserve"> </w:t>
      </w:r>
      <w:r w:rsidRPr="009A6333">
        <w:rPr>
          <w:rFonts w:asciiTheme="majorHAnsi" w:hAnsiTheme="majorHAnsi"/>
          <w:vanish/>
          <w:sz w:val="14"/>
        </w:rPr>
        <w:t>cumbersome</w:t>
      </w:r>
      <w:r w:rsidRPr="006667E6">
        <w:rPr>
          <w:rFonts w:asciiTheme="majorHAnsi" w:hAnsiTheme="majorHAnsi"/>
          <w:sz w:val="14"/>
        </w:rPr>
        <w:t xml:space="preserve"> </w:t>
      </w:r>
      <w:r w:rsidRPr="009A6333">
        <w:rPr>
          <w:rFonts w:asciiTheme="majorHAnsi" w:hAnsiTheme="majorHAnsi"/>
          <w:vanish/>
          <w:sz w:val="14"/>
        </w:rPr>
        <w:t>rules,</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economic</w:t>
      </w:r>
      <w:r w:rsidRPr="006667E6">
        <w:rPr>
          <w:rFonts w:asciiTheme="majorHAnsi" w:hAnsiTheme="majorHAnsi"/>
          <w:sz w:val="14"/>
        </w:rPr>
        <w:t xml:space="preserve"> </w:t>
      </w:r>
      <w:r w:rsidRPr="009A6333">
        <w:rPr>
          <w:rFonts w:asciiTheme="majorHAnsi" w:hAnsiTheme="majorHAnsi"/>
          <w:vanish/>
          <w:sz w:val="14"/>
        </w:rPr>
        <w:t>pressures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transparency</w:t>
      </w:r>
      <w:r w:rsidRPr="006667E6">
        <w:rPr>
          <w:rFonts w:asciiTheme="majorHAnsi" w:hAnsiTheme="majorHAnsi"/>
          <w:sz w:val="14"/>
        </w:rPr>
        <w:t xml:space="preserve"> </w:t>
      </w:r>
      <w:r w:rsidRPr="009A6333">
        <w:rPr>
          <w:rFonts w:asciiTheme="majorHAnsi" w:hAnsiTheme="majorHAnsi"/>
          <w:vanish/>
          <w:sz w:val="14"/>
        </w:rPr>
        <w:t>conspire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enable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Intellectual</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Regime</w:t>
      </w:r>
      <w:r w:rsidRPr="006667E6">
        <w:rPr>
          <w:rFonts w:asciiTheme="majorHAnsi" w:hAnsiTheme="majorHAnsi"/>
          <w:sz w:val="14"/>
        </w:rPr>
        <w:t xml:space="preserve"> </w:t>
      </w:r>
      <w:r w:rsidRPr="009A6333">
        <w:rPr>
          <w:rFonts w:asciiTheme="majorHAnsi" w:hAnsiTheme="majorHAnsi"/>
          <w:vanish/>
          <w:sz w:val="14"/>
        </w:rPr>
        <w:t>(IPR)</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sustain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deepen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distribution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largely</w:t>
      </w:r>
      <w:r w:rsidRPr="006667E6">
        <w:rPr>
          <w:rFonts w:asciiTheme="majorHAnsi" w:hAnsiTheme="majorHAnsi"/>
          <w:sz w:val="14"/>
        </w:rPr>
        <w:t xml:space="preserve"> </w:t>
      </w:r>
      <w:r w:rsidRPr="009A6333">
        <w:rPr>
          <w:rFonts w:asciiTheme="majorHAnsi" w:hAnsiTheme="majorHAnsi"/>
          <w:vanish/>
          <w:sz w:val="14"/>
        </w:rPr>
        <w:t>dictated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disparities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financial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resources,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predominantly</w:t>
      </w:r>
      <w:r w:rsidRPr="006667E6">
        <w:rPr>
          <w:rFonts w:asciiTheme="majorHAnsi" w:hAnsiTheme="majorHAnsi"/>
          <w:sz w:val="14"/>
        </w:rPr>
        <w:t xml:space="preserve"> </w:t>
      </w:r>
      <w:r w:rsidRPr="009A6333">
        <w:rPr>
          <w:rFonts w:asciiTheme="majorHAnsi" w:hAnsiTheme="majorHAnsi"/>
          <w:vanish/>
          <w:sz w:val="14"/>
        </w:rPr>
        <w:t>high-income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contracting</w:t>
      </w:r>
      <w:r w:rsidRPr="006667E6">
        <w:rPr>
          <w:rFonts w:asciiTheme="majorHAnsi" w:hAnsiTheme="majorHAnsi"/>
          <w:sz w:val="14"/>
        </w:rPr>
        <w:t xml:space="preserve"> </w:t>
      </w:r>
      <w:r w:rsidRPr="009A6333">
        <w:rPr>
          <w:rFonts w:asciiTheme="majorHAnsi" w:hAnsiTheme="majorHAnsi"/>
          <w:vanish/>
          <w:sz w:val="14"/>
        </w:rPr>
        <w:t>bilaterally</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individual</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specific</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leaving</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facing</w:t>
      </w:r>
      <w:r w:rsidRPr="006667E6">
        <w:rPr>
          <w:rFonts w:asciiTheme="majorHAnsi" w:hAnsiTheme="majorHAnsi"/>
          <w:sz w:val="14"/>
        </w:rPr>
        <w:t xml:space="preserve"> </w:t>
      </w:r>
      <w:r w:rsidRPr="009A6333">
        <w:rPr>
          <w:rFonts w:asciiTheme="majorHAnsi" w:hAnsiTheme="majorHAnsi"/>
          <w:vanish/>
          <w:sz w:val="14"/>
        </w:rPr>
        <w:t>inequitable</w:t>
      </w:r>
      <w:r w:rsidRPr="006667E6">
        <w:rPr>
          <w:rFonts w:asciiTheme="majorHAnsi" w:hAnsiTheme="majorHAnsi"/>
          <w:sz w:val="14"/>
        </w:rPr>
        <w:t xml:space="preserve"> </w:t>
      </w:r>
      <w:r w:rsidRPr="009A6333">
        <w:rPr>
          <w:rFonts w:asciiTheme="majorHAnsi" w:hAnsiTheme="majorHAnsi"/>
          <w:vanish/>
          <w:sz w:val="14"/>
        </w:rPr>
        <w:t>vaccine</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deals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completed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significantly</w:t>
      </w:r>
      <w:r w:rsidRPr="006667E6">
        <w:rPr>
          <w:rFonts w:asciiTheme="majorHAnsi" w:hAnsiTheme="majorHAnsi"/>
          <w:sz w:val="14"/>
        </w:rPr>
        <w:t xml:space="preserve"> </w:t>
      </w:r>
      <w:r w:rsidRPr="009A6333">
        <w:rPr>
          <w:rFonts w:asciiTheme="majorHAnsi" w:hAnsiTheme="majorHAnsi"/>
          <w:vanish/>
          <w:sz w:val="14"/>
        </w:rPr>
        <w:t>compromise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effectiveness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equity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initiative,</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coercive</w:t>
      </w:r>
      <w:r w:rsidRPr="006667E6">
        <w:rPr>
          <w:rFonts w:asciiTheme="majorHAnsi" w:hAnsiTheme="majorHAnsi"/>
          <w:sz w:val="14"/>
        </w:rPr>
        <w:t xml:space="preserve"> </w:t>
      </w:r>
      <w:r w:rsidRPr="009A6333">
        <w:rPr>
          <w:rFonts w:asciiTheme="majorHAnsi" w:hAnsiTheme="majorHAnsi"/>
          <w:vanish/>
          <w:sz w:val="14"/>
        </w:rPr>
        <w:t>influence,</w:t>
      </w:r>
      <w:r w:rsidRPr="006667E6">
        <w:rPr>
          <w:rFonts w:asciiTheme="majorHAnsi" w:hAnsiTheme="majorHAnsi"/>
          <w:sz w:val="14"/>
        </w:rPr>
        <w:t xml:space="preserve"> </w:t>
      </w:r>
      <w:r w:rsidRPr="009A6333">
        <w:rPr>
          <w:rFonts w:asciiTheme="majorHAnsi" w:hAnsiTheme="majorHAnsi"/>
          <w:vanish/>
          <w:sz w:val="14"/>
        </w:rPr>
        <w:t>vested</w:t>
      </w:r>
      <w:r w:rsidRPr="006667E6">
        <w:rPr>
          <w:rFonts w:asciiTheme="majorHAnsi" w:hAnsiTheme="majorHAnsi"/>
          <w:sz w:val="14"/>
        </w:rPr>
        <w:t xml:space="preserve"> </w:t>
      </w:r>
      <w:r w:rsidRPr="009A6333">
        <w:rPr>
          <w:rFonts w:asciiTheme="majorHAnsi" w:hAnsiTheme="majorHAnsi"/>
          <w:vanish/>
          <w:sz w:val="14"/>
        </w:rPr>
        <w:t>interests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participation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host</w:t>
      </w:r>
      <w:r w:rsidRPr="006667E6">
        <w:rPr>
          <w:rFonts w:asciiTheme="majorHAnsi" w:hAnsiTheme="majorHAnsi"/>
          <w:sz w:val="14"/>
        </w:rPr>
        <w:t xml:space="preserve"> </w:t>
      </w:r>
      <w:r w:rsidRPr="009A6333">
        <w:rPr>
          <w:rFonts w:asciiTheme="majorHAnsi" w:hAnsiTheme="majorHAnsi"/>
          <w:vanish/>
          <w:sz w:val="14"/>
        </w:rPr>
        <w:t>nations.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Union,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example,</w:t>
      </w:r>
      <w:r w:rsidRPr="006667E6">
        <w:rPr>
          <w:rFonts w:asciiTheme="majorHAnsi" w:hAnsiTheme="majorHAnsi"/>
          <w:sz w:val="14"/>
        </w:rPr>
        <w:t xml:space="preserve"> </w:t>
      </w:r>
      <w:r w:rsidRPr="009A6333">
        <w:rPr>
          <w:rFonts w:asciiTheme="majorHAnsi" w:hAnsiTheme="majorHAnsi"/>
          <w:vanish/>
          <w:sz w:val="14"/>
        </w:rPr>
        <w:t>endorsed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relax</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rules</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LMICs</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create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collective</w:t>
      </w:r>
      <w:r w:rsidRPr="006667E6">
        <w:rPr>
          <w:rFonts w:asciiTheme="majorHAnsi" w:hAnsiTheme="majorHAnsi"/>
          <w:sz w:val="14"/>
        </w:rPr>
        <w:t xml:space="preserve"> </w:t>
      </w:r>
      <w:r w:rsidRPr="009A6333">
        <w:rPr>
          <w:rFonts w:asciiTheme="majorHAnsi" w:hAnsiTheme="majorHAnsi"/>
          <w:vanish/>
          <w:sz w:val="14"/>
        </w:rPr>
        <w:t>effort</w:t>
      </w:r>
      <w:r w:rsidRPr="006667E6">
        <w:rPr>
          <w:rFonts w:asciiTheme="majorHAnsi" w:hAnsiTheme="majorHAnsi"/>
          <w:sz w:val="14"/>
        </w:rPr>
        <w:t xml:space="preserve"> </w:t>
      </w:r>
      <w:r w:rsidRPr="009A6333">
        <w:rPr>
          <w:rFonts w:asciiTheme="majorHAnsi" w:hAnsiTheme="majorHAnsi"/>
          <w:vanish/>
          <w:sz w:val="14"/>
        </w:rPr>
        <w:t>across</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faced</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appears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pushed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prefer</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dependent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charitable</w:t>
      </w:r>
      <w:r w:rsidRPr="006667E6">
        <w:rPr>
          <w:rFonts w:asciiTheme="majorHAnsi" w:hAnsiTheme="majorHAnsi"/>
          <w:sz w:val="14"/>
        </w:rPr>
        <w:t xml:space="preserve"> </w:t>
      </w:r>
      <w:r w:rsidRPr="009A6333">
        <w:rPr>
          <w:rFonts w:asciiTheme="majorHAnsi" w:hAnsiTheme="majorHAnsi"/>
          <w:vanish/>
          <w:sz w:val="14"/>
        </w:rPr>
        <w:t>model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scheme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join</w:t>
      </w:r>
      <w:r w:rsidRPr="006667E6">
        <w:rPr>
          <w:rFonts w:asciiTheme="majorHAnsi" w:hAnsiTheme="majorHAnsi"/>
          <w:sz w:val="14"/>
        </w:rPr>
        <w:t xml:space="preserve"> </w:t>
      </w:r>
      <w:r w:rsidRPr="009A6333">
        <w:rPr>
          <w:rFonts w:asciiTheme="majorHAnsi" w:hAnsiTheme="majorHAnsi"/>
          <w:vanish/>
          <w:sz w:val="14"/>
        </w:rPr>
        <w:t>high-income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engaging</w:t>
      </w:r>
      <w:r w:rsidRPr="006667E6">
        <w:rPr>
          <w:rFonts w:asciiTheme="majorHAnsi" w:hAnsiTheme="majorHAnsi"/>
          <w:sz w:val="14"/>
        </w:rPr>
        <w:t xml:space="preserve"> </w:t>
      </w:r>
      <w:r w:rsidRPr="009A6333">
        <w:rPr>
          <w:rFonts w:asciiTheme="majorHAnsi" w:hAnsiTheme="majorHAnsi"/>
          <w:vanish/>
          <w:sz w:val="14"/>
        </w:rPr>
        <w:t>directly</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manufacturers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purchase</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despite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Union’s</w:t>
      </w:r>
      <w:r w:rsidRPr="006667E6">
        <w:rPr>
          <w:rFonts w:asciiTheme="majorHAnsi" w:hAnsiTheme="majorHAnsi"/>
          <w:sz w:val="14"/>
        </w:rPr>
        <w:t xml:space="preserve"> </w:t>
      </w:r>
      <w:r w:rsidRPr="009A6333">
        <w:rPr>
          <w:rFonts w:asciiTheme="majorHAnsi" w:hAnsiTheme="majorHAnsi"/>
          <w:vanish/>
          <w:sz w:val="14"/>
        </w:rPr>
        <w:t>criticism</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resulting</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w:t>
      </w:r>
      <w:r w:rsidRPr="006667E6">
        <w:rPr>
          <w:rFonts w:asciiTheme="majorHAnsi" w:hAnsiTheme="majorHAnsi"/>
          <w:sz w:val="14"/>
        </w:rPr>
        <w:t xml:space="preserve"> </w:t>
      </w:r>
      <w:r w:rsidRPr="009A6333">
        <w:rPr>
          <w:rFonts w:asciiTheme="majorHAnsi" w:hAnsiTheme="majorHAnsi"/>
          <w:vanish/>
          <w:sz w:val="14"/>
        </w:rPr>
        <w:t>protections.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reproduced</w:t>
      </w:r>
      <w:r w:rsidRPr="006667E6">
        <w:rPr>
          <w:rFonts w:asciiTheme="majorHAnsi" w:hAnsiTheme="majorHAnsi"/>
          <w:sz w:val="14"/>
        </w:rPr>
        <w:t xml:space="preserve"> </w:t>
      </w:r>
      <w:r w:rsidRPr="009A6333">
        <w:rPr>
          <w:rFonts w:asciiTheme="majorHAnsi" w:hAnsiTheme="majorHAnsi"/>
          <w:vanish/>
          <w:sz w:val="14"/>
        </w:rPr>
        <w:t>colonially</w:t>
      </w:r>
      <w:r w:rsidRPr="006667E6">
        <w:rPr>
          <w:rFonts w:asciiTheme="majorHAnsi" w:hAnsiTheme="majorHAnsi"/>
          <w:sz w:val="14"/>
        </w:rPr>
        <w:t xml:space="preserve"> </w:t>
      </w:r>
      <w:r w:rsidRPr="009A6333">
        <w:rPr>
          <w:rFonts w:asciiTheme="majorHAnsi" w:hAnsiTheme="majorHAnsi"/>
          <w:vanish/>
          <w:sz w:val="14"/>
        </w:rPr>
        <w:t>entrenched</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dynamics,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poorer</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bargaining</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obtain</w:t>
      </w:r>
      <w:r w:rsidRPr="006667E6">
        <w:rPr>
          <w:rFonts w:asciiTheme="majorHAnsi" w:hAnsiTheme="majorHAnsi"/>
          <w:sz w:val="14"/>
        </w:rPr>
        <w:t xml:space="preserve"> </w:t>
      </w:r>
      <w:r w:rsidRPr="009A6333">
        <w:rPr>
          <w:rFonts w:asciiTheme="majorHAnsi" w:hAnsiTheme="majorHAnsi"/>
          <w:vanish/>
          <w:sz w:val="14"/>
        </w:rPr>
        <w:t>competitive</w:t>
      </w:r>
      <w:r w:rsidRPr="006667E6">
        <w:rPr>
          <w:rFonts w:asciiTheme="majorHAnsi" w:hAnsiTheme="majorHAnsi"/>
          <w:sz w:val="14"/>
        </w:rPr>
        <w:t xml:space="preserve"> </w:t>
      </w:r>
      <w:r w:rsidRPr="009A6333">
        <w:rPr>
          <w:rFonts w:asciiTheme="majorHAnsi" w:hAnsiTheme="majorHAnsi"/>
          <w:vanish/>
          <w:sz w:val="14"/>
        </w:rPr>
        <w:t>rates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consequently,</w:t>
      </w:r>
      <w:r w:rsidRPr="006667E6">
        <w:rPr>
          <w:rFonts w:asciiTheme="majorHAnsi" w:hAnsiTheme="majorHAnsi"/>
          <w:sz w:val="14"/>
        </w:rPr>
        <w:t xml:space="preserve"> </w:t>
      </w:r>
      <w:r w:rsidRPr="009A6333">
        <w:rPr>
          <w:rFonts w:asciiTheme="majorHAnsi" w:hAnsiTheme="majorHAnsi"/>
          <w:vanish/>
          <w:sz w:val="14"/>
        </w:rPr>
        <w:t>typically</w:t>
      </w:r>
      <w:r w:rsidRPr="006667E6">
        <w:rPr>
          <w:rFonts w:asciiTheme="majorHAnsi" w:hAnsiTheme="majorHAnsi"/>
          <w:sz w:val="14"/>
        </w:rPr>
        <w:t xml:space="preserve"> </w:t>
      </w:r>
      <w:r w:rsidRPr="009A6333">
        <w:rPr>
          <w:rFonts w:asciiTheme="majorHAnsi" w:hAnsiTheme="majorHAnsi"/>
          <w:vanish/>
          <w:sz w:val="14"/>
        </w:rPr>
        <w:t>end</w:t>
      </w:r>
      <w:r w:rsidRPr="006667E6">
        <w:rPr>
          <w:rFonts w:asciiTheme="majorHAnsi" w:hAnsiTheme="majorHAnsi"/>
          <w:sz w:val="14"/>
        </w:rPr>
        <w:t xml:space="preserve"> </w:t>
      </w:r>
      <w:r w:rsidRPr="009A6333">
        <w:rPr>
          <w:rFonts w:asciiTheme="majorHAnsi" w:hAnsiTheme="majorHAnsi"/>
          <w:vanish/>
          <w:sz w:val="14"/>
        </w:rPr>
        <w:t>up</w:t>
      </w:r>
      <w:r w:rsidRPr="006667E6">
        <w:rPr>
          <w:rFonts w:asciiTheme="majorHAnsi" w:hAnsiTheme="majorHAnsi"/>
          <w:sz w:val="14"/>
        </w:rPr>
        <w:t xml:space="preserve"> </w:t>
      </w:r>
      <w:r w:rsidRPr="009A6333">
        <w:rPr>
          <w:rFonts w:asciiTheme="majorHAnsi" w:hAnsiTheme="majorHAnsi"/>
          <w:vanish/>
          <w:sz w:val="14"/>
        </w:rPr>
        <w:t>paying</w:t>
      </w:r>
      <w:r w:rsidRPr="006667E6">
        <w:rPr>
          <w:rFonts w:asciiTheme="majorHAnsi" w:hAnsiTheme="majorHAnsi"/>
          <w:sz w:val="14"/>
        </w:rPr>
        <w:t xml:space="preserve"> </w:t>
      </w:r>
      <w:r w:rsidRPr="009A6333">
        <w:rPr>
          <w:rFonts w:asciiTheme="majorHAnsi" w:hAnsiTheme="majorHAnsi"/>
          <w:vanish/>
          <w:sz w:val="14"/>
        </w:rPr>
        <w:t>far</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than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wealthier,</w:t>
      </w:r>
      <w:r w:rsidRPr="006667E6">
        <w:rPr>
          <w:rFonts w:asciiTheme="majorHAnsi" w:hAnsiTheme="majorHAnsi"/>
          <w:sz w:val="14"/>
        </w:rPr>
        <w:t xml:space="preserve"> </w:t>
      </w:r>
      <w:r w:rsidRPr="009A6333">
        <w:rPr>
          <w:rFonts w:asciiTheme="majorHAnsi" w:hAnsiTheme="majorHAnsi"/>
          <w:vanish/>
          <w:sz w:val="14"/>
        </w:rPr>
        <w:t>developed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broadly,</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pressured</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participating</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result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exploitation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populations</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unjust</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economic</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laws.</w:t>
      </w:r>
      <w:hyperlink r:id="rId89" w:anchor="ref-39" w:history="1">
        <w:r w:rsidRPr="009A6333">
          <w:rPr>
            <w:rFonts w:asciiTheme="majorHAnsi" w:hAnsiTheme="majorHAnsi"/>
            <w:vanish/>
            <w:sz w:val="14"/>
          </w:rPr>
          <w:t>39</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high</w:t>
      </w:r>
      <w:r w:rsidRPr="006667E6">
        <w:rPr>
          <w:rFonts w:asciiTheme="majorHAnsi" w:hAnsiTheme="majorHAnsi"/>
          <w:sz w:val="14"/>
        </w:rPr>
        <w:t xml:space="preserve"> </w:t>
      </w:r>
      <w:r w:rsidRPr="009A6333">
        <w:rPr>
          <w:rFonts w:asciiTheme="majorHAnsi" w:hAnsiTheme="majorHAnsi"/>
          <w:vanish/>
          <w:sz w:val="14"/>
        </w:rPr>
        <w:t>cost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constitutes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large</w:t>
      </w:r>
      <w:r w:rsidRPr="006667E6">
        <w:rPr>
          <w:rFonts w:asciiTheme="majorHAnsi" w:hAnsiTheme="majorHAnsi"/>
          <w:sz w:val="14"/>
        </w:rPr>
        <w:t xml:space="preserve"> </w:t>
      </w:r>
      <w:r w:rsidRPr="009A6333">
        <w:rPr>
          <w:rFonts w:asciiTheme="majorHAnsi" w:hAnsiTheme="majorHAnsi"/>
          <w:vanish/>
          <w:sz w:val="14"/>
        </w:rPr>
        <w:t>proportion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expenditure,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comes</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expense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priorities.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only</w:t>
      </w:r>
      <w:r w:rsidRPr="006667E6">
        <w:rPr>
          <w:rFonts w:asciiTheme="majorHAnsi" w:hAnsiTheme="majorHAnsi"/>
          <w:sz w:val="14"/>
        </w:rPr>
        <w:t xml:space="preserve"> </w:t>
      </w:r>
      <w:r w:rsidRPr="009A6333">
        <w:rPr>
          <w:rFonts w:asciiTheme="majorHAnsi" w:hAnsiTheme="majorHAnsi"/>
          <w:vanish/>
          <w:sz w:val="14"/>
        </w:rPr>
        <w:t>way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purchase</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move</w:t>
      </w:r>
      <w:r w:rsidRPr="006667E6">
        <w:rPr>
          <w:rFonts w:asciiTheme="majorHAnsi" w:hAnsiTheme="majorHAnsi"/>
          <w:sz w:val="14"/>
        </w:rPr>
        <w:t xml:space="preserve"> </w:t>
      </w:r>
      <w:r w:rsidRPr="009A6333">
        <w:rPr>
          <w:rFonts w:asciiTheme="majorHAnsi" w:hAnsiTheme="majorHAnsi"/>
          <w:vanish/>
          <w:sz w:val="14"/>
        </w:rPr>
        <w:t>themselves</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Given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detrimental</w:t>
      </w:r>
      <w:r w:rsidRPr="006667E6">
        <w:rPr>
          <w:rFonts w:asciiTheme="majorHAnsi" w:hAnsiTheme="majorHAnsi"/>
          <w:sz w:val="14"/>
        </w:rPr>
        <w:t xml:space="preserve"> </w:t>
      </w:r>
      <w:r w:rsidRPr="009A6333">
        <w:rPr>
          <w:rFonts w:asciiTheme="majorHAnsi" w:hAnsiTheme="majorHAnsi"/>
          <w:vanish/>
          <w:sz w:val="14"/>
        </w:rPr>
        <w:t>neocolonial</w:t>
      </w:r>
      <w:r w:rsidRPr="006667E6">
        <w:rPr>
          <w:rFonts w:asciiTheme="majorHAnsi" w:hAnsiTheme="majorHAnsi"/>
          <w:sz w:val="14"/>
        </w:rPr>
        <w:t xml:space="preserve"> </w:t>
      </w:r>
      <w:r w:rsidRPr="009A6333">
        <w:rPr>
          <w:rFonts w:asciiTheme="majorHAnsi" w:hAnsiTheme="majorHAnsi"/>
          <w:vanish/>
          <w:sz w:val="14"/>
        </w:rPr>
        <w:t>implications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long</w:t>
      </w:r>
      <w:r w:rsidRPr="006667E6">
        <w:rPr>
          <w:rFonts w:asciiTheme="majorHAnsi" w:hAnsiTheme="majorHAnsi"/>
          <w:sz w:val="14"/>
        </w:rPr>
        <w:t xml:space="preserve"> </w:t>
      </w:r>
      <w:r w:rsidRPr="009A6333">
        <w:rPr>
          <w:rFonts w:asciiTheme="majorHAnsi" w:hAnsiTheme="majorHAnsi"/>
          <w:vanish/>
          <w:sz w:val="14"/>
        </w:rPr>
        <w:t>history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loan</w:t>
      </w:r>
      <w:r w:rsidRPr="006667E6">
        <w:rPr>
          <w:rFonts w:asciiTheme="majorHAnsi" w:hAnsiTheme="majorHAnsi"/>
          <w:sz w:val="14"/>
        </w:rPr>
        <w:t xml:space="preserve"> </w:t>
      </w:r>
      <w:r w:rsidRPr="009A6333">
        <w:rPr>
          <w:rFonts w:asciiTheme="majorHAnsi" w:hAnsiTheme="majorHAnsi"/>
          <w:vanish/>
          <w:sz w:val="14"/>
        </w:rPr>
        <w:t>conditionalities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structural</w:t>
      </w:r>
      <w:r w:rsidRPr="006667E6">
        <w:rPr>
          <w:rFonts w:asciiTheme="majorHAnsi" w:hAnsiTheme="majorHAnsi"/>
          <w:sz w:val="14"/>
        </w:rPr>
        <w:t xml:space="preserve"> </w:t>
      </w:r>
      <w:r w:rsidRPr="009A6333">
        <w:rPr>
          <w:rFonts w:asciiTheme="majorHAnsi" w:hAnsiTheme="majorHAnsi"/>
          <w:vanish/>
          <w:sz w:val="14"/>
        </w:rPr>
        <w:t>adjustment</w:t>
      </w:r>
      <w:r w:rsidRPr="006667E6">
        <w:rPr>
          <w:rFonts w:asciiTheme="majorHAnsi" w:hAnsiTheme="majorHAnsi"/>
          <w:sz w:val="14"/>
        </w:rPr>
        <w:t xml:space="preserve"> </w:t>
      </w:r>
      <w:r w:rsidRPr="009A6333">
        <w:rPr>
          <w:rFonts w:asciiTheme="majorHAnsi" w:hAnsiTheme="majorHAnsi"/>
          <w:vanish/>
          <w:sz w:val="14"/>
        </w:rPr>
        <w:t>programmes,</w:t>
      </w:r>
      <w:r w:rsidRPr="006667E6">
        <w:rPr>
          <w:rFonts w:asciiTheme="majorHAnsi" w:hAnsiTheme="majorHAnsi"/>
          <w:sz w:val="14"/>
        </w:rPr>
        <w:t xml:space="preserve"> </w:t>
      </w:r>
      <w:r w:rsidRPr="009A6333">
        <w:rPr>
          <w:rFonts w:asciiTheme="majorHAnsi" w:hAnsiTheme="majorHAnsi"/>
          <w:vanish/>
          <w:sz w:val="14"/>
        </w:rPr>
        <w:t>increasing</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service</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needs</w:t>
      </w:r>
      <w:r w:rsidRPr="006667E6">
        <w:rPr>
          <w:rFonts w:asciiTheme="majorHAnsi" w:hAnsiTheme="majorHAnsi"/>
          <w:sz w:val="14"/>
        </w:rPr>
        <w:t xml:space="preserve"> </w:t>
      </w:r>
      <w:r w:rsidRPr="009A6333">
        <w:rPr>
          <w:rFonts w:asciiTheme="majorHAnsi" w:hAnsiTheme="majorHAnsi"/>
          <w:vanish/>
          <w:sz w:val="14"/>
        </w:rPr>
        <w:t>contributes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worsening</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inequalities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hyperlink r:id="rId90" w:anchor="ref-40" w:history="1">
        <w:r w:rsidRPr="009A6333">
          <w:rPr>
            <w:rFonts w:asciiTheme="majorHAnsi" w:hAnsiTheme="majorHAnsi"/>
            <w:vanish/>
            <w:sz w:val="14"/>
          </w:rPr>
          <w:t>40</w:t>
        </w:r>
      </w:hyperlink>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programmes</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increase</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undermine</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limit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realisation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hyperlink r:id="rId91" w:anchor="ref-41" w:history="1">
        <w:r w:rsidRPr="009A6333">
          <w:rPr>
            <w:rFonts w:asciiTheme="majorHAnsi" w:hAnsiTheme="majorHAnsi"/>
            <w:vanish/>
            <w:sz w:val="14"/>
          </w:rPr>
          <w:t>41</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Bank</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set</w:t>
      </w:r>
      <w:r w:rsidRPr="006667E6">
        <w:rPr>
          <w:rFonts w:asciiTheme="majorHAnsi" w:hAnsiTheme="majorHAnsi"/>
          <w:sz w:val="14"/>
        </w:rPr>
        <w:t xml:space="preserve"> </w:t>
      </w:r>
      <w:r w:rsidRPr="009A6333">
        <w:rPr>
          <w:rFonts w:asciiTheme="majorHAnsi" w:hAnsiTheme="majorHAnsi"/>
          <w:vanish/>
          <w:sz w:val="14"/>
        </w:rPr>
        <w:t>aside</w:t>
      </w:r>
      <w:r w:rsidRPr="006667E6">
        <w:rPr>
          <w:rFonts w:asciiTheme="majorHAnsi" w:hAnsiTheme="majorHAnsi"/>
          <w:sz w:val="14"/>
        </w:rPr>
        <w:t xml:space="preserve"> </w:t>
      </w:r>
      <w:r w:rsidRPr="009A6333">
        <w:rPr>
          <w:rFonts w:asciiTheme="majorHAnsi" w:hAnsiTheme="majorHAnsi"/>
          <w:vanish/>
          <w:sz w:val="14"/>
        </w:rPr>
        <w:t>US$12</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disbursed</w:t>
      </w:r>
      <w:r w:rsidRPr="006667E6">
        <w:rPr>
          <w:rFonts w:asciiTheme="majorHAnsi" w:hAnsiTheme="majorHAnsi"/>
          <w:sz w:val="14"/>
        </w:rPr>
        <w:t xml:space="preserve"> </w:t>
      </w:r>
      <w:r w:rsidRPr="009A6333">
        <w:rPr>
          <w:rFonts w:asciiTheme="majorHAnsi" w:hAnsiTheme="majorHAnsi"/>
          <w:vanish/>
          <w:sz w:val="14"/>
        </w:rPr>
        <w:t>loans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US$500</w:t>
      </w:r>
      <w:r w:rsidRPr="006667E6">
        <w:rPr>
          <w:rFonts w:asciiTheme="majorHAnsi" w:hAnsiTheme="majorHAnsi"/>
          <w:sz w:val="14"/>
        </w:rPr>
        <w:t xml:space="preserve"> </w:t>
      </w:r>
      <w:r w:rsidRPr="009A6333">
        <w:rPr>
          <w:rFonts w:asciiTheme="majorHAnsi" w:hAnsiTheme="majorHAnsi"/>
          <w:vanish/>
          <w:sz w:val="14"/>
        </w:rPr>
        <w:t>million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low-income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middle-income</w:t>
      </w:r>
      <w:r w:rsidRPr="006667E6">
        <w:rPr>
          <w:rFonts w:asciiTheme="majorHAnsi" w:hAnsiTheme="majorHAnsi"/>
          <w:sz w:val="14"/>
        </w:rPr>
        <w:t xml:space="preserve"> </w:t>
      </w:r>
      <w:r w:rsidRPr="009A6333">
        <w:rPr>
          <w:rFonts w:asciiTheme="majorHAnsi" w:hAnsiTheme="majorHAnsi"/>
          <w:vanish/>
          <w:sz w:val="14"/>
        </w:rPr>
        <w:t>nations;</w:t>
      </w:r>
      <w:hyperlink r:id="rId92" w:anchor="ref-42" w:history="1">
        <w:r w:rsidRPr="009A6333">
          <w:rPr>
            <w:rFonts w:asciiTheme="majorHAnsi" w:hAnsiTheme="majorHAnsi"/>
            <w:vanish/>
            <w:sz w:val="14"/>
          </w:rPr>
          <w:t>42</w:t>
        </w:r>
      </w:hyperlink>
      <w:r w:rsidRPr="006667E6">
        <w:rPr>
          <w:rFonts w:asciiTheme="majorHAnsi" w:hAnsiTheme="majorHAnsi"/>
          <w:sz w:val="14"/>
        </w:rPr>
        <w:t xml:space="preserve"> </w:t>
      </w:r>
      <w:r w:rsidRPr="009A6333">
        <w:rPr>
          <w:rFonts w:asciiTheme="majorHAnsi" w:hAnsiTheme="majorHAnsi"/>
          <w:vanish/>
          <w:sz w:val="14"/>
        </w:rPr>
        <w:t>poorer</w:t>
      </w:r>
      <w:r w:rsidRPr="006667E6">
        <w:rPr>
          <w:rFonts w:asciiTheme="majorHAnsi" w:hAnsiTheme="majorHAnsi"/>
          <w:sz w:val="14"/>
        </w:rPr>
        <w:t xml:space="preserve"> </w:t>
      </w:r>
      <w:r w:rsidRPr="009A6333">
        <w:rPr>
          <w:rFonts w:asciiTheme="majorHAnsi" w:hAnsiTheme="majorHAnsi"/>
          <w:vanish/>
          <w:sz w:val="14"/>
        </w:rPr>
        <w:t>nations,</w:t>
      </w:r>
      <w:r w:rsidRPr="006667E6">
        <w:rPr>
          <w:rFonts w:asciiTheme="majorHAnsi" w:hAnsiTheme="majorHAnsi"/>
          <w:sz w:val="14"/>
        </w:rPr>
        <w:t xml:space="preserve"> </w:t>
      </w:r>
      <w:r w:rsidRPr="009A6333">
        <w:rPr>
          <w:rFonts w:asciiTheme="majorHAnsi" w:hAnsiTheme="majorHAnsi"/>
          <w:vanish/>
          <w:sz w:val="14"/>
        </w:rPr>
        <w:t>instead</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servicing</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depleted</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forced</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divert</w:t>
      </w:r>
      <w:r w:rsidRPr="006667E6">
        <w:rPr>
          <w:rFonts w:asciiTheme="majorHAnsi" w:hAnsiTheme="majorHAnsi"/>
          <w:sz w:val="14"/>
        </w:rPr>
        <w:t xml:space="preserve"> </w:t>
      </w:r>
      <w:r w:rsidRPr="009A6333">
        <w:rPr>
          <w:rFonts w:asciiTheme="majorHAnsi" w:hAnsiTheme="majorHAnsi"/>
          <w:vanish/>
          <w:sz w:val="14"/>
        </w:rPr>
        <w:t>additional</w:t>
      </w:r>
      <w:r w:rsidRPr="006667E6">
        <w:rPr>
          <w:rFonts w:asciiTheme="majorHAnsi" w:hAnsiTheme="majorHAnsi"/>
          <w:sz w:val="14"/>
        </w:rPr>
        <w:t xml:space="preserve"> </w:t>
      </w:r>
      <w:r w:rsidRPr="009A6333">
        <w:rPr>
          <w:rFonts w:asciiTheme="majorHAnsi" w:hAnsiTheme="majorHAnsi"/>
          <w:vanish/>
          <w:sz w:val="14"/>
        </w:rPr>
        <w:t>funds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servicing</w:t>
      </w:r>
      <w:r w:rsidRPr="006667E6">
        <w:rPr>
          <w:rFonts w:asciiTheme="majorHAnsi" w:hAnsiTheme="majorHAnsi"/>
          <w:sz w:val="14"/>
        </w:rPr>
        <w:t xml:space="preserve"> </w:t>
      </w:r>
      <w:r w:rsidRPr="009A6333">
        <w:rPr>
          <w:rFonts w:asciiTheme="majorHAnsi" w:hAnsiTheme="majorHAnsi"/>
          <w:vanish/>
          <w:sz w:val="14"/>
        </w:rPr>
        <w:t>debt.</w:t>
      </w:r>
    </w:p>
    <w:p w14:paraId="2AD2DDB9" w14:textId="77777777" w:rsidR="009A6333" w:rsidRPr="006667E6" w:rsidRDefault="009A6333" w:rsidP="009A6333">
      <w:pPr>
        <w:spacing w:line="240" w:lineRule="auto"/>
        <w:rPr>
          <w:rFonts w:asciiTheme="majorHAnsi" w:hAnsiTheme="majorHAnsi"/>
        </w:rPr>
      </w:pPr>
    </w:p>
    <w:p w14:paraId="7690BB86" w14:textId="77777777" w:rsidR="009A6333" w:rsidRPr="006667E6" w:rsidRDefault="009A6333" w:rsidP="009A6333">
      <w:pPr>
        <w:pStyle w:val="Heading4"/>
        <w:rPr>
          <w:rFonts w:asciiTheme="majorHAnsi" w:hAnsiTheme="majorHAnsi"/>
        </w:rPr>
      </w:pPr>
      <w:r w:rsidRPr="006667E6">
        <w:rPr>
          <w:rFonts w:asciiTheme="majorHAnsi" w:hAnsiTheme="majorHAnsi"/>
        </w:rPr>
        <w:t>Any approach that doesn’t reject these structures legitimizes them, new understandings are key</w:t>
      </w:r>
    </w:p>
    <w:p w14:paraId="29770229" w14:textId="77777777" w:rsidR="009A6333" w:rsidRPr="006667E6" w:rsidRDefault="009A6333" w:rsidP="009A6333">
      <w:pPr>
        <w:spacing w:line="240" w:lineRule="auto"/>
        <w:rPr>
          <w:rStyle w:val="Style13ptBold"/>
          <w:rFonts w:asciiTheme="majorHAnsi" w:hAnsiTheme="majorHAnsi"/>
          <w:b w:val="0"/>
        </w:rPr>
      </w:pPr>
      <w:r w:rsidRPr="006667E6">
        <w:rPr>
          <w:rStyle w:val="Style13ptBold"/>
          <w:rFonts w:asciiTheme="majorHAnsi" w:hAnsiTheme="majorHAnsi"/>
        </w:rPr>
        <w:t xml:space="preserve">Waitzkin &amp; Jasso-Aguilar 15 </w:t>
      </w:r>
      <w:r w:rsidRPr="006667E6">
        <w:rPr>
          <w:rStyle w:val="Style13ptBold"/>
          <w:rFonts w:asciiTheme="majorHAnsi" w:hAnsi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93" w:history="1">
        <w:r w:rsidRPr="006667E6">
          <w:rPr>
            <w:rFonts w:asciiTheme="majorHAnsi" w:hAnsiTheme="majorHAnsi"/>
            <w:sz w:val="20"/>
            <w:szCs w:val="20"/>
          </w:rPr>
          <w:t>http://monthlyreview.org/2015/07/01/imperialisms-health-component/</w:t>
        </w:r>
      </w:hyperlink>
      <w:r w:rsidRPr="006667E6">
        <w:rPr>
          <w:rStyle w:val="Style13ptBold"/>
          <w:rFonts w:asciiTheme="majorHAnsi" w:hAnsiTheme="majorHAnsi"/>
          <w:sz w:val="20"/>
          <w:szCs w:val="20"/>
        </w:rPr>
        <w:t xml:space="preserve">) // IS </w:t>
      </w:r>
    </w:p>
    <w:p w14:paraId="559AA9BF"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emphasized</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central</w:t>
      </w:r>
      <w:r w:rsidRPr="006667E6">
        <w:rPr>
          <w:rFonts w:asciiTheme="majorHAnsi" w:hAnsiTheme="majorHAnsi"/>
          <w:sz w:val="16"/>
        </w:rPr>
        <w:t xml:space="preserve"> </w:t>
      </w:r>
      <w:r w:rsidRPr="009A6333">
        <w:rPr>
          <w:rFonts w:asciiTheme="majorHAnsi" w:hAnsiTheme="majorHAnsi"/>
          <w:vanish/>
          <w:sz w:val="16"/>
        </w:rPr>
        <w:t>theme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beginning:</w:t>
      </w:r>
      <w:r w:rsidRPr="006667E6">
        <w:rPr>
          <w:rFonts w:asciiTheme="majorHAnsi" w:hAnsiTheme="majorHAnsi"/>
          <w:sz w:val="16"/>
        </w:rPr>
        <w:t xml:space="preserve"> </w:t>
      </w:r>
      <w:r w:rsidRPr="009A6333">
        <w:rPr>
          <w:rFonts w:asciiTheme="majorHAnsi" w:hAnsiTheme="majorHAnsi"/>
          <w:vanish/>
          <w:sz w:val="16"/>
        </w:rPr>
        <w:t>“Improving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longevity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sense,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end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fundamental</w:t>
      </w:r>
      <w:r w:rsidRPr="006667E6">
        <w:rPr>
          <w:rFonts w:asciiTheme="majorHAnsi" w:hAnsiTheme="majorHAnsi"/>
          <w:sz w:val="16"/>
        </w:rPr>
        <w:t xml:space="preserve"> </w:t>
      </w:r>
      <w:r w:rsidRPr="009A6333">
        <w:rPr>
          <w:rFonts w:asciiTheme="majorHAnsi" w:hAnsiTheme="majorHAnsi"/>
          <w:vanish/>
          <w:sz w:val="16"/>
        </w:rPr>
        <w:t>goal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means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achieving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goals</w:t>
      </w:r>
      <w:r w:rsidRPr="006667E6">
        <w:rPr>
          <w:rFonts w:asciiTheme="majorHAnsi" w:hAnsiTheme="majorHAnsi"/>
          <w:sz w:val="16"/>
        </w:rPr>
        <w:t xml:space="preserve"> </w:t>
      </w:r>
      <w:r w:rsidRPr="009A6333">
        <w:rPr>
          <w:rFonts w:asciiTheme="majorHAnsi" w:hAnsiTheme="majorHAnsi"/>
          <w:vanish/>
          <w:sz w:val="16"/>
        </w:rPr>
        <w:t>relating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reduction.”26</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goal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improving</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became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element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strategies.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viewpoint,</w:t>
      </w:r>
      <w:r w:rsidRPr="006667E6">
        <w:rPr>
          <w:rFonts w:asciiTheme="majorHAnsi" w:hAnsiTheme="majorHAnsi"/>
          <w:sz w:val="16"/>
        </w:rPr>
        <w:t xml:space="preserve"> </w:t>
      </w:r>
      <w:r w:rsidRPr="009A6333">
        <w:rPr>
          <w:rFonts w:asciiTheme="majorHAnsi" w:hAnsiTheme="majorHAnsi"/>
          <w:vanish/>
          <w:sz w:val="16"/>
        </w:rPr>
        <w:t>reducing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endemic</w:t>
      </w:r>
      <w:r w:rsidRPr="006667E6">
        <w:rPr>
          <w:rFonts w:asciiTheme="majorHAnsi" w:hAnsiTheme="majorHAnsi"/>
          <w:sz w:val="16"/>
        </w:rPr>
        <w:t xml:space="preserve"> </w:t>
      </w:r>
      <w:r w:rsidRPr="009A6333">
        <w:rPr>
          <w:rFonts w:asciiTheme="majorHAnsi" w:hAnsiTheme="majorHAnsi"/>
          <w:vanish/>
          <w:sz w:val="16"/>
        </w:rPr>
        <w:t>infections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plagued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poorest</w:t>
      </w:r>
      <w:r w:rsidRPr="006667E6">
        <w:rPr>
          <w:rFonts w:asciiTheme="majorHAnsi" w:hAnsiTheme="majorHAnsi"/>
          <w:sz w:val="16"/>
        </w:rPr>
        <w:t xml:space="preserve"> </w:t>
      </w:r>
      <w:r w:rsidRPr="009A6333">
        <w:rPr>
          <w:rFonts w:asciiTheme="majorHAnsi" w:hAnsiTheme="majorHAnsi"/>
          <w:vanish/>
          <w:sz w:val="16"/>
        </w:rPr>
        <w:t>countries—AIDS,</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malaria—would</w:t>
      </w:r>
      <w:r w:rsidRPr="006667E6">
        <w:rPr>
          <w:rFonts w:asciiTheme="majorHAnsi" w:hAnsiTheme="majorHAnsi"/>
          <w:sz w:val="16"/>
        </w:rPr>
        <w:t xml:space="preserve"> </w:t>
      </w:r>
      <w:r w:rsidRPr="009A6333">
        <w:rPr>
          <w:rFonts w:asciiTheme="majorHAnsi" w:hAnsiTheme="majorHAnsi"/>
          <w:vanish/>
          <w:sz w:val="16"/>
        </w:rPr>
        <w:t>increase</w:t>
      </w:r>
      <w:r w:rsidRPr="006667E6">
        <w:rPr>
          <w:rFonts w:asciiTheme="majorHAnsi" w:hAnsiTheme="majorHAnsi"/>
          <w:sz w:val="16"/>
        </w:rPr>
        <w:t xml:space="preserve"> </w:t>
      </w:r>
      <w:r w:rsidRPr="009A6333">
        <w:rPr>
          <w:rFonts w:asciiTheme="majorHAnsi" w:hAnsiTheme="majorHAnsi"/>
          <w:vanish/>
          <w:sz w:val="16"/>
        </w:rPr>
        <w:t>workforce</w:t>
      </w:r>
      <w:r w:rsidRPr="006667E6">
        <w:rPr>
          <w:rFonts w:asciiTheme="majorHAnsi" w:hAnsiTheme="majorHAnsi"/>
          <w:sz w:val="16"/>
        </w:rPr>
        <w:t xml:space="preserve"> </w:t>
      </w:r>
      <w:r w:rsidRPr="009A6333">
        <w:rPr>
          <w:rFonts w:asciiTheme="majorHAnsi" w:hAnsiTheme="majorHAnsi"/>
          <w:vanish/>
          <w:sz w:val="16"/>
        </w:rPr>
        <w:t>productivity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facilitate</w:t>
      </w:r>
      <w:r w:rsidRPr="006667E6">
        <w:rPr>
          <w:rFonts w:asciiTheme="majorHAnsi" w:hAnsiTheme="majorHAnsi"/>
          <w:sz w:val="16"/>
        </w:rPr>
        <w:t xml:space="preserve"> </w:t>
      </w:r>
      <w:r w:rsidRPr="009A6333">
        <w:rPr>
          <w:rFonts w:asciiTheme="majorHAnsi" w:hAnsiTheme="majorHAnsi"/>
          <w:vanish/>
          <w:sz w:val="16"/>
        </w:rPr>
        <w:t>investment.</w:t>
      </w:r>
      <w:r w:rsidRPr="006667E6">
        <w:rPr>
          <w:rFonts w:asciiTheme="majorHAnsi" w:hAnsiTheme="majorHAnsi"/>
          <w:sz w:val="16"/>
        </w:rPr>
        <w:t xml:space="preserve"> </w:t>
      </w:r>
      <w:r w:rsidRPr="006667E6">
        <w:rPr>
          <w:rStyle w:val="Emphasis"/>
          <w:rFonts w:asciiTheme="majorHAnsi" w:hAnsiTheme="majorHAnsi"/>
          <w:highlight w:val="cyan"/>
        </w:rPr>
        <w:t>A policy emphasis on “investing in health</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subtitle)</w:t>
      </w:r>
      <w:r w:rsidRPr="006667E6">
        <w:rPr>
          <w:rFonts w:asciiTheme="majorHAnsi" w:hAnsiTheme="majorHAnsi"/>
          <w:sz w:val="16"/>
        </w:rPr>
        <w:t xml:space="preserve"> </w:t>
      </w:r>
      <w:r w:rsidRPr="009A6333">
        <w:rPr>
          <w:rFonts w:asciiTheme="majorHAnsi" w:hAnsiTheme="majorHAnsi"/>
          <w:vanish/>
          <w:sz w:val="16"/>
        </w:rPr>
        <w:t>echoed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influential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controversial</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Investing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published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1993</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Bank.27</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terminology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title</w:t>
      </w:r>
      <w:r w:rsidRPr="006667E6">
        <w:rPr>
          <w:rFonts w:asciiTheme="majorHAnsi" w:hAnsiTheme="majorHAnsi"/>
          <w:sz w:val="16"/>
        </w:rPr>
        <w:t xml:space="preserve"> </w:t>
      </w:r>
      <w:r w:rsidRPr="006667E6">
        <w:rPr>
          <w:rStyle w:val="Emphasis"/>
          <w:rFonts w:asciiTheme="majorHAnsi" w:hAnsiTheme="majorHAnsi"/>
          <w:highlight w:val="cyan"/>
        </w:rPr>
        <w:t>conveyed a double meaning—investing in health to improve health and productivity; and investing capital as a route to private profit in the health sector.</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meanings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investment,</w:t>
      </w:r>
      <w:r w:rsidRPr="006667E6">
        <w:rPr>
          <w:rFonts w:asciiTheme="majorHAnsi" w:hAnsiTheme="majorHAnsi"/>
          <w:sz w:val="16"/>
        </w:rPr>
        <w:t xml:space="preserve"> </w:t>
      </w:r>
      <w:r w:rsidRPr="009A6333">
        <w:rPr>
          <w:rFonts w:asciiTheme="majorHAnsi" w:hAnsiTheme="majorHAnsi"/>
          <w:vanish/>
          <w:sz w:val="16"/>
        </w:rPr>
        <w:t>complementary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distinct,</w:t>
      </w:r>
      <w:r w:rsidRPr="006667E6">
        <w:rPr>
          <w:rFonts w:asciiTheme="majorHAnsi" w:hAnsiTheme="majorHAnsi"/>
          <w:sz w:val="16"/>
        </w:rPr>
        <w:t xml:space="preserve"> </w:t>
      </w:r>
      <w:r w:rsidRPr="009A6333">
        <w:rPr>
          <w:rFonts w:asciiTheme="majorHAnsi" w:hAnsiTheme="majorHAnsi"/>
          <w:vanish/>
          <w:sz w:val="16"/>
        </w:rPr>
        <w:t>pervaded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macroeconomic</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Jeffrey</w:t>
      </w:r>
      <w:r w:rsidRPr="006667E6">
        <w:rPr>
          <w:rFonts w:asciiTheme="majorHAnsi" w:hAnsiTheme="majorHAnsi"/>
          <w:sz w:val="16"/>
        </w:rPr>
        <w:t xml:space="preserve"> </w:t>
      </w:r>
      <w:r w:rsidRPr="009A6333">
        <w:rPr>
          <w:rFonts w:asciiTheme="majorHAnsi" w:hAnsiTheme="majorHAnsi"/>
          <w:vanish/>
          <w:sz w:val="16"/>
        </w:rPr>
        <w:t>Sachs,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Commission’s</w:t>
      </w:r>
      <w:r w:rsidRPr="006667E6">
        <w:rPr>
          <w:rFonts w:asciiTheme="majorHAnsi" w:hAnsiTheme="majorHAnsi"/>
          <w:sz w:val="16"/>
        </w:rPr>
        <w:t xml:space="preserve"> </w:t>
      </w:r>
      <w:r w:rsidRPr="009A6333">
        <w:rPr>
          <w:rFonts w:asciiTheme="majorHAnsi" w:hAnsiTheme="majorHAnsi"/>
          <w:vanish/>
          <w:sz w:val="16"/>
        </w:rPr>
        <w:t>chair</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economist</w:t>
      </w:r>
      <w:r w:rsidRPr="006667E6">
        <w:rPr>
          <w:rFonts w:asciiTheme="majorHAnsi" w:hAnsiTheme="majorHAnsi"/>
          <w:sz w:val="16"/>
        </w:rPr>
        <w:t xml:space="preserve"> </w:t>
      </w:r>
      <w:r w:rsidRPr="009A6333">
        <w:rPr>
          <w:rFonts w:asciiTheme="majorHAnsi" w:hAnsiTheme="majorHAnsi"/>
          <w:vanish/>
          <w:sz w:val="16"/>
        </w:rPr>
        <w:t>previously</w:t>
      </w:r>
      <w:r w:rsidRPr="006667E6">
        <w:rPr>
          <w:rFonts w:asciiTheme="majorHAnsi" w:hAnsiTheme="majorHAnsi"/>
          <w:sz w:val="16"/>
        </w:rPr>
        <w:t xml:space="preserve"> </w:t>
      </w:r>
      <w:r w:rsidRPr="009A6333">
        <w:rPr>
          <w:rFonts w:asciiTheme="majorHAnsi" w:hAnsiTheme="majorHAnsi"/>
          <w:vanish/>
          <w:sz w:val="16"/>
        </w:rPr>
        <w:t>known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“shock</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implementation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neoliberal</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public-sector</w:t>
      </w:r>
      <w:r w:rsidRPr="006667E6">
        <w:rPr>
          <w:rFonts w:asciiTheme="majorHAnsi" w:hAnsiTheme="majorHAnsi"/>
          <w:sz w:val="16"/>
        </w:rPr>
        <w:t xml:space="preserve"> </w:t>
      </w:r>
      <w:r w:rsidRPr="009A6333">
        <w:rPr>
          <w:rFonts w:asciiTheme="majorHAnsi" w:hAnsiTheme="majorHAnsi"/>
          <w:vanish/>
          <w:sz w:val="16"/>
        </w:rPr>
        <w:t>cutbacks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Bolivia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Poland),</w:t>
      </w:r>
      <w:r w:rsidRPr="006667E6">
        <w:rPr>
          <w:rFonts w:asciiTheme="majorHAnsi" w:hAnsiTheme="majorHAnsi"/>
          <w:sz w:val="16"/>
        </w:rPr>
        <w:t xml:space="preserve"> </w:t>
      </w:r>
      <w:r w:rsidRPr="009A6333">
        <w:rPr>
          <w:rFonts w:asciiTheme="majorHAnsi" w:hAnsiTheme="majorHAnsi"/>
          <w:vanish/>
          <w:sz w:val="16"/>
        </w:rPr>
        <w:t>stated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address</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implications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American</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Association’s</w:t>
      </w:r>
      <w:r w:rsidRPr="006667E6">
        <w:rPr>
          <w:rFonts w:asciiTheme="majorHAnsi" w:hAnsiTheme="majorHAnsi"/>
          <w:sz w:val="16"/>
        </w:rPr>
        <w:t xml:space="preserve"> </w:t>
      </w:r>
      <w:r w:rsidRPr="009A6333">
        <w:rPr>
          <w:rFonts w:asciiTheme="majorHAnsi" w:hAnsiTheme="majorHAnsi"/>
          <w:vanish/>
          <w:sz w:val="16"/>
        </w:rPr>
        <w:t>annual</w:t>
      </w:r>
      <w:r w:rsidRPr="006667E6">
        <w:rPr>
          <w:rFonts w:asciiTheme="majorHAnsi" w:hAnsiTheme="majorHAnsi"/>
          <w:sz w:val="16"/>
        </w:rPr>
        <w:t xml:space="preserve"> </w:t>
      </w:r>
      <w:r w:rsidRPr="009A6333">
        <w:rPr>
          <w:rFonts w:asciiTheme="majorHAnsi" w:hAnsiTheme="majorHAnsi"/>
          <w:vanish/>
          <w:sz w:val="16"/>
        </w:rPr>
        <w:t>meeting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investor</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invest</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capital</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malarial</w:t>
      </w:r>
      <w:r w:rsidRPr="006667E6">
        <w:rPr>
          <w:rFonts w:asciiTheme="majorHAnsi" w:hAnsiTheme="majorHAnsi"/>
          <w:sz w:val="16"/>
        </w:rPr>
        <w:t xml:space="preserve"> </w:t>
      </w:r>
      <w:r w:rsidRPr="009A6333">
        <w:rPr>
          <w:rFonts w:asciiTheme="majorHAnsi" w:hAnsiTheme="majorHAnsi"/>
          <w:vanish/>
          <w:sz w:val="16"/>
        </w:rPr>
        <w:t>country?”28</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Ebola</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epitomizes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failures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leadership</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vertically</w:t>
      </w:r>
      <w:r w:rsidRPr="006667E6">
        <w:rPr>
          <w:rFonts w:asciiTheme="majorHAnsi" w:hAnsiTheme="majorHAnsi"/>
          <w:sz w:val="16"/>
        </w:rPr>
        <w:t xml:space="preserve"> </w:t>
      </w:r>
      <w:r w:rsidRPr="009A6333">
        <w:rPr>
          <w:rFonts w:asciiTheme="majorHAnsi" w:hAnsiTheme="majorHAnsi"/>
          <w:vanish/>
          <w:sz w:val="16"/>
        </w:rPr>
        <w:t>oriented</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underfunded</w:t>
      </w:r>
      <w:r w:rsidRPr="006667E6">
        <w:rPr>
          <w:rFonts w:asciiTheme="majorHAnsi" w:hAnsiTheme="majorHAnsi"/>
          <w:sz w:val="16"/>
        </w:rPr>
        <w:t xml:space="preserve"> </w:t>
      </w:r>
      <w:r w:rsidRPr="009A6333">
        <w:rPr>
          <w:rFonts w:asciiTheme="majorHAnsi" w:hAnsiTheme="majorHAnsi"/>
          <w:vanish/>
          <w:sz w:val="16"/>
        </w:rPr>
        <w:t>circumstances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dependency</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Gates</w:t>
      </w:r>
      <w:r w:rsidRPr="006667E6">
        <w:rPr>
          <w:rFonts w:asciiTheme="majorHAnsi" w:hAnsiTheme="majorHAnsi"/>
          <w:sz w:val="16"/>
        </w:rPr>
        <w:t xml:space="preserve"> </w:t>
      </w:r>
      <w:r w:rsidRPr="009A6333">
        <w:rPr>
          <w:rFonts w:asciiTheme="majorHAnsi" w:hAnsiTheme="majorHAnsi"/>
          <w:vanish/>
          <w:sz w:val="16"/>
        </w:rPr>
        <w:t>Foundation,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mounted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delayed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hopelessly</w:t>
      </w:r>
      <w:r w:rsidRPr="006667E6">
        <w:rPr>
          <w:rFonts w:asciiTheme="majorHAnsi" w:hAnsiTheme="majorHAnsi"/>
          <w:sz w:val="16"/>
        </w:rPr>
        <w:t xml:space="preserve"> </w:t>
      </w:r>
      <w:r w:rsidRPr="009A6333">
        <w:rPr>
          <w:rFonts w:asciiTheme="majorHAnsi" w:hAnsiTheme="majorHAnsi"/>
          <w:vanish/>
          <w:sz w:val="16"/>
        </w:rPr>
        <w:t>inadequate</w:t>
      </w:r>
      <w:r w:rsidRPr="006667E6">
        <w:rPr>
          <w:rFonts w:asciiTheme="majorHAnsi" w:hAnsiTheme="majorHAnsi"/>
          <w:sz w:val="16"/>
        </w:rPr>
        <w:t xml:space="preserve"> </w:t>
      </w:r>
      <w:r w:rsidRPr="009A6333">
        <w:rPr>
          <w:rFonts w:asciiTheme="majorHAnsi" w:hAnsiTheme="majorHAnsi"/>
          <w:vanish/>
          <w:sz w:val="16"/>
        </w:rPr>
        <w:t>response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usual,</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magic</w:t>
      </w:r>
      <w:r w:rsidRPr="006667E6">
        <w:rPr>
          <w:rFonts w:asciiTheme="majorHAnsi" w:hAnsiTheme="majorHAnsi"/>
          <w:sz w:val="16"/>
        </w:rPr>
        <w:t xml:space="preserve"> </w:t>
      </w:r>
      <w:r w:rsidRPr="009A6333">
        <w:rPr>
          <w:rFonts w:asciiTheme="majorHAnsi" w:hAnsiTheme="majorHAnsi"/>
          <w:vanish/>
          <w:sz w:val="16"/>
        </w:rPr>
        <w:t>bullet</w:t>
      </w:r>
      <w:r w:rsidRPr="006667E6">
        <w:rPr>
          <w:rFonts w:asciiTheme="majorHAnsi" w:hAnsiTheme="majorHAnsi"/>
          <w:sz w:val="16"/>
        </w:rPr>
        <w:t xml:space="preserve"> </w:t>
      </w:r>
      <w:r w:rsidRPr="009A6333">
        <w:rPr>
          <w:rFonts w:asciiTheme="majorHAnsi" w:hAnsiTheme="majorHAnsi"/>
          <w:vanish/>
          <w:sz w:val="16"/>
        </w:rPr>
        <w:t>emerged,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predictable</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bonanzas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industry.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vaccine</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Ebola</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exists,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clinics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supportive</w:t>
      </w:r>
      <w:r w:rsidRPr="006667E6">
        <w:rPr>
          <w:rFonts w:asciiTheme="majorHAnsi" w:hAnsiTheme="majorHAnsi"/>
          <w:sz w:val="16"/>
        </w:rPr>
        <w:t xml:space="preserve"> </w:t>
      </w:r>
      <w:r w:rsidRPr="009A6333">
        <w:rPr>
          <w:rFonts w:asciiTheme="majorHAnsi" w:hAnsiTheme="majorHAnsi"/>
          <w:vanish/>
          <w:sz w:val="16"/>
        </w:rPr>
        <w:t>services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hydration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blood</w:t>
      </w:r>
      <w:r w:rsidRPr="006667E6">
        <w:rPr>
          <w:rFonts w:asciiTheme="majorHAnsi" w:hAnsiTheme="majorHAnsi"/>
          <w:sz w:val="16"/>
        </w:rPr>
        <w:t xml:space="preserve"> </w:t>
      </w:r>
      <w:r w:rsidRPr="009A6333">
        <w:rPr>
          <w:rFonts w:asciiTheme="majorHAnsi" w:hAnsiTheme="majorHAnsi"/>
          <w:vanish/>
          <w:sz w:val="16"/>
        </w:rPr>
        <w:t>products,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educational</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simple</w:t>
      </w:r>
      <w:r w:rsidRPr="006667E6">
        <w:rPr>
          <w:rFonts w:asciiTheme="majorHAnsi" w:hAnsiTheme="majorHAnsi"/>
          <w:sz w:val="16"/>
        </w:rPr>
        <w:t xml:space="preserve"> </w:t>
      </w:r>
      <w:r w:rsidRPr="009A6333">
        <w:rPr>
          <w:rFonts w:asciiTheme="majorHAnsi" w:hAnsiTheme="majorHAnsi"/>
          <w:vanish/>
          <w:sz w:val="16"/>
        </w:rPr>
        <w:t>supplies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gloves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materials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block</w:t>
      </w:r>
      <w:r w:rsidRPr="006667E6">
        <w:rPr>
          <w:rFonts w:asciiTheme="majorHAnsi" w:hAnsiTheme="majorHAnsi"/>
          <w:sz w:val="16"/>
        </w:rPr>
        <w:t xml:space="preserve"> </w:t>
      </w:r>
      <w:r w:rsidRPr="009A6333">
        <w:rPr>
          <w:rFonts w:asciiTheme="majorHAnsi" w:hAnsiTheme="majorHAnsi"/>
          <w:vanish/>
          <w:sz w:val="16"/>
        </w:rPr>
        <w:t>transmission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virus.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nonexistent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West</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largely</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failure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prove</w:t>
      </w:r>
      <w:r w:rsidRPr="006667E6">
        <w:rPr>
          <w:rFonts w:asciiTheme="majorHAnsi" w:hAnsiTheme="majorHAnsi"/>
          <w:sz w:val="16"/>
        </w:rPr>
        <w:t xml:space="preserve"> </w:t>
      </w:r>
      <w:r w:rsidRPr="009A6333">
        <w:rPr>
          <w:rFonts w:asciiTheme="majorHAnsi" w:hAnsiTheme="majorHAnsi"/>
          <w:vanish/>
          <w:sz w:val="16"/>
        </w:rPr>
        <w:t>feasible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powers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practical</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horizontal</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contradicts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tradition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top-down</w:t>
      </w:r>
      <w:r w:rsidRPr="006667E6">
        <w:rPr>
          <w:rFonts w:asciiTheme="majorHAnsi" w:hAnsiTheme="majorHAnsi"/>
          <w:sz w:val="16"/>
        </w:rPr>
        <w:t xml:space="preserve"> </w:t>
      </w:r>
      <w:r w:rsidRPr="009A6333">
        <w:rPr>
          <w:rFonts w:asciiTheme="majorHAnsi" w:hAnsiTheme="majorHAnsi"/>
          <w:vanish/>
          <w:sz w:val="16"/>
        </w:rPr>
        <w:t>vertical</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nurtured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foundations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empire.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ending.</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during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twenty-first</w:t>
      </w:r>
      <w:r w:rsidRPr="006667E6">
        <w:rPr>
          <w:rFonts w:asciiTheme="majorHAnsi" w:hAnsiTheme="majorHAnsi"/>
          <w:sz w:val="16"/>
        </w:rPr>
        <w:t xml:space="preserve"> </w:t>
      </w:r>
      <w:r w:rsidRPr="009A6333">
        <w:rPr>
          <w:rFonts w:asciiTheme="majorHAnsi" w:hAnsiTheme="majorHAnsi"/>
          <w:vanish/>
          <w:sz w:val="16"/>
        </w:rPr>
        <w:t>century</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changed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extent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imaginable</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struggles</w:t>
      </w:r>
      <w:r w:rsidRPr="006667E6">
        <w:rPr>
          <w:rFonts w:asciiTheme="majorHAnsi" w:hAnsiTheme="majorHAnsi"/>
          <w:sz w:val="16"/>
        </w:rPr>
        <w:t xml:space="preserve"> </w:t>
      </w:r>
      <w:r w:rsidRPr="009A6333">
        <w:rPr>
          <w:rFonts w:asciiTheme="majorHAnsi" w:hAnsiTheme="majorHAnsi"/>
          <w:vanish/>
          <w:sz w:val="16"/>
        </w:rPr>
        <w:t>throughout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especially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Latin</w:t>
      </w:r>
      <w:r w:rsidRPr="006667E6">
        <w:rPr>
          <w:rFonts w:asciiTheme="majorHAnsi" w:hAnsiTheme="majorHAnsi"/>
          <w:sz w:val="16"/>
        </w:rPr>
        <w:t xml:space="preserve"> </w:t>
      </w:r>
      <w:r w:rsidRPr="009A6333">
        <w:rPr>
          <w:rFonts w:asciiTheme="majorHAnsi" w:hAnsiTheme="majorHAnsi"/>
          <w:vanish/>
          <w:sz w:val="16"/>
        </w:rPr>
        <w:t>America,</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consciousness</w:t>
      </w:r>
      <w:r w:rsidRPr="006667E6">
        <w:rPr>
          <w:rFonts w:asciiTheme="majorHAnsi" w:hAnsiTheme="majorHAnsi"/>
          <w:sz w:val="16"/>
        </w:rPr>
        <w:t xml:space="preserve"> </w:t>
      </w:r>
      <w:r w:rsidRPr="009A6333">
        <w:rPr>
          <w:rFonts w:asciiTheme="majorHAnsi" w:hAnsiTheme="majorHAnsi"/>
          <w:vanish/>
          <w:sz w:val="16"/>
        </w:rPr>
        <w:t>rejects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inevitability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imperial</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consciousness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fosters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constructed</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principles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justice,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capital</w:t>
      </w:r>
      <w:r w:rsidRPr="006667E6">
        <w:rPr>
          <w:rFonts w:asciiTheme="majorHAnsi" w:hAnsiTheme="majorHAnsi"/>
          <w:sz w:val="16"/>
        </w:rPr>
        <w:t xml:space="preserve"> </w:t>
      </w:r>
      <w:r w:rsidRPr="009A6333">
        <w:rPr>
          <w:rFonts w:asciiTheme="majorHAnsi" w:hAnsiTheme="majorHAnsi"/>
          <w:vanish/>
          <w:sz w:val="16"/>
        </w:rPr>
        <w:t>accumulation.</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scenarios</w:t>
      </w:r>
      <w:r w:rsidRPr="006667E6">
        <w:rPr>
          <w:rFonts w:asciiTheme="majorHAnsi" w:hAnsiTheme="majorHAnsi"/>
          <w:sz w:val="16"/>
        </w:rPr>
        <w:t xml:space="preserve"> </w:t>
      </w:r>
      <w:r w:rsidRPr="009A6333">
        <w:rPr>
          <w:rFonts w:asciiTheme="majorHAnsi" w:hAnsiTheme="majorHAnsi"/>
          <w:vanish/>
          <w:sz w:val="16"/>
        </w:rPr>
        <w:t>convey</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picture</w:t>
      </w:r>
      <w:r w:rsidRPr="006667E6">
        <w:rPr>
          <w:rFonts w:asciiTheme="majorHAnsi" w:hAnsiTheme="majorHAnsi"/>
          <w:sz w:val="16"/>
        </w:rPr>
        <w:t xml:space="preserve"> </w:t>
      </w:r>
      <w:r w:rsidRPr="009A6333">
        <w:rPr>
          <w:rFonts w:asciiTheme="majorHAnsi" w:hAnsiTheme="majorHAnsi"/>
          <w:vanish/>
          <w:sz w:val="16"/>
        </w:rPr>
        <w:t>very</w:t>
      </w:r>
      <w:r w:rsidRPr="006667E6">
        <w:rPr>
          <w:rFonts w:asciiTheme="majorHAnsi" w:hAnsiTheme="majorHAnsi"/>
          <w:sz w:val="16"/>
        </w:rPr>
        <w:t xml:space="preserve"> </w:t>
      </w:r>
      <w:r w:rsidRPr="009A6333">
        <w:rPr>
          <w:rFonts w:asciiTheme="majorHAnsi" w:hAnsiTheme="majorHAnsi"/>
          <w:vanish/>
          <w:sz w:val="16"/>
        </w:rPr>
        <w:t>different</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historical</w:t>
      </w:r>
      <w:r w:rsidRPr="006667E6">
        <w:rPr>
          <w:rFonts w:asciiTheme="majorHAnsi" w:hAnsiTheme="majorHAnsi"/>
          <w:sz w:val="16"/>
        </w:rPr>
        <w:t xml:space="preserve"> </w:t>
      </w:r>
      <w:r w:rsidRPr="009A6333">
        <w:rPr>
          <w:rFonts w:asciiTheme="majorHAnsi" w:hAnsiTheme="majorHAnsi"/>
          <w:vanish/>
          <w:sz w:val="16"/>
        </w:rPr>
        <w:t>relation</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health—a</w:t>
      </w:r>
      <w:r w:rsidRPr="006667E6">
        <w:rPr>
          <w:rFonts w:asciiTheme="majorHAnsi" w:hAnsiTheme="majorHAnsi"/>
          <w:sz w:val="16"/>
        </w:rPr>
        <w:t xml:space="preserve"> </w:t>
      </w:r>
      <w:r w:rsidRPr="009A6333">
        <w:rPr>
          <w:rFonts w:asciiTheme="majorHAnsi" w:hAnsiTheme="majorHAnsi"/>
          <w:vanish/>
          <w:sz w:val="16"/>
        </w:rPr>
        <w:t>picture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shows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diminishing</w:t>
      </w:r>
      <w:r w:rsidRPr="006667E6">
        <w:rPr>
          <w:rFonts w:asciiTheme="majorHAnsi" w:hAnsiTheme="majorHAnsi"/>
          <w:sz w:val="16"/>
        </w:rPr>
        <w:t xml:space="preserve"> </w:t>
      </w:r>
      <w:r w:rsidRPr="009A6333">
        <w:rPr>
          <w:rFonts w:asciiTheme="majorHAnsi" w:hAnsiTheme="majorHAnsi"/>
          <w:vanish/>
          <w:sz w:val="16"/>
        </w:rPr>
        <w:t>tolerance</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world’s</w:t>
      </w:r>
      <w:r w:rsidRPr="006667E6">
        <w:rPr>
          <w:rFonts w:asciiTheme="majorHAnsi" w:hAnsiTheme="majorHAnsi"/>
          <w:sz w:val="16"/>
        </w:rPr>
        <w:t xml:space="preserve"> </w:t>
      </w:r>
      <w:r w:rsidRPr="009A6333">
        <w:rPr>
          <w:rFonts w:asciiTheme="majorHAnsi" w:hAnsiTheme="majorHAnsi"/>
          <w:vanish/>
          <w:sz w:val="16"/>
        </w:rPr>
        <w:t>peoples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growing</w:t>
      </w:r>
      <w:r w:rsidRPr="006667E6">
        <w:rPr>
          <w:rFonts w:asciiTheme="majorHAnsi" w:hAnsiTheme="majorHAnsi"/>
          <w:sz w:val="16"/>
        </w:rPr>
        <w:t xml:space="preserve"> </w:t>
      </w:r>
      <w:r w:rsidRPr="009A6333">
        <w:rPr>
          <w:rFonts w:asciiTheme="majorHAnsi" w:hAnsiTheme="majorHAnsi"/>
          <w:vanish/>
          <w:sz w:val="16"/>
        </w:rPr>
        <w:t>demand</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sz w:val="16"/>
        </w:rPr>
        <w:t>grounded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solidarity</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profitability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commodification.</w:t>
      </w:r>
    </w:p>
    <w:p w14:paraId="296EEFD6" w14:textId="77777777" w:rsidR="009A6333" w:rsidRPr="006667E6" w:rsidRDefault="009A6333" w:rsidP="009A6333">
      <w:pPr>
        <w:pStyle w:val="Heading4"/>
        <w:rPr>
          <w:rFonts w:asciiTheme="majorHAnsi" w:hAnsiTheme="majorHAnsi"/>
        </w:rPr>
      </w:pPr>
      <w:r w:rsidRPr="006667E6">
        <w:rPr>
          <w:rFonts w:asciiTheme="majorHAnsi" w:hAnsiTheme="majorHAnsi"/>
        </w:rPr>
        <w:lastRenderedPageBreak/>
        <w:t>Thus the plan: The member nations of the World Trade Organization ought to eliminate enforcement of patent protections for medicines in every nation except the United States, the United Kingdom, Belgium, The Netherlands, Germany, Switzerland, Italy, France, Spain, China, Japan</w:t>
      </w:r>
    </w:p>
    <w:p w14:paraId="1FF3AA5A" w14:textId="77777777" w:rsidR="009A6333" w:rsidRPr="006667E6" w:rsidRDefault="009A6333" w:rsidP="009A6333">
      <w:pPr>
        <w:pStyle w:val="Heading2"/>
        <w:spacing w:line="240" w:lineRule="auto"/>
        <w:rPr>
          <w:rFonts w:asciiTheme="majorHAnsi" w:hAnsiTheme="majorHAnsi"/>
        </w:rPr>
      </w:pPr>
      <w:r w:rsidRPr="006667E6">
        <w:rPr>
          <w:rFonts w:asciiTheme="majorHAnsi" w:hAnsiTheme="majorHAnsi"/>
        </w:rPr>
        <w:lastRenderedPageBreak/>
        <w:t>Advantage One is Access</w:t>
      </w:r>
    </w:p>
    <w:p w14:paraId="61DB0EB8"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 removal of patents would give people better access to some of the same privileges as western countries and reduce the effects of neocolonialism</w:t>
      </w:r>
    </w:p>
    <w:p w14:paraId="2BD08262"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Oxfam 21</w:t>
      </w:r>
      <w:r w:rsidRPr="006667E6">
        <w:rPr>
          <w:rFonts w:asciiTheme="majorHAnsi" w:hAnsiTheme="majorHAnsi"/>
        </w:rPr>
        <w:t>, Organization working to end the injustice of poverty. Intellectual property and access to medicine. Oxfam.com, Summer 2021 &lt; https://www.oxfamamerica.org/explore/issues/economic-well-being/intellectual-property-and-access-to-medicine/&gt; KK</w:t>
      </w:r>
    </w:p>
    <w:p w14:paraId="7926C5C3"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Today,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billion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across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negotiating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Trans-Pacific</w:t>
      </w:r>
      <w:r w:rsidRPr="006667E6">
        <w:rPr>
          <w:rFonts w:asciiTheme="majorHAnsi" w:hAnsiTheme="majorHAnsi"/>
          <w:sz w:val="16"/>
        </w:rPr>
        <w:t xml:space="preserve"> </w:t>
      </w:r>
      <w:r w:rsidRPr="009A6333">
        <w:rPr>
          <w:rFonts w:asciiTheme="majorHAnsi" w:hAnsiTheme="majorHAnsi"/>
          <w:vanish/>
          <w:sz w:val="16"/>
        </w:rPr>
        <w:t>Partnership</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free</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critical</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limit</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patent-protected,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vaccines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neglected</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consequence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Intellectual</w:t>
      </w:r>
      <w:r w:rsidRPr="006667E6">
        <w:rPr>
          <w:rFonts w:asciiTheme="majorHAnsi" w:hAnsiTheme="majorHAnsi"/>
          <w:sz w:val="16"/>
        </w:rPr>
        <w:t xml:space="preserve"> </w:t>
      </w:r>
      <w:r w:rsidRPr="009A6333">
        <w:rPr>
          <w:rFonts w:asciiTheme="majorHAnsi" w:hAnsiTheme="majorHAnsi"/>
          <w:vanish/>
          <w:sz w:val="16"/>
        </w:rPr>
        <w:t>property</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different</w:t>
      </w:r>
      <w:r w:rsidRPr="006667E6">
        <w:rPr>
          <w:rFonts w:asciiTheme="majorHAnsi" w:hAnsiTheme="majorHAnsi"/>
          <w:sz w:val="16"/>
        </w:rPr>
        <w:t xml:space="preserve"> </w:t>
      </w:r>
      <w:r w:rsidRPr="009A6333">
        <w:rPr>
          <w:rFonts w:asciiTheme="majorHAnsi" w:hAnsiTheme="majorHAnsi"/>
          <w:vanish/>
          <w:sz w:val="16"/>
        </w:rPr>
        <w:t>forms;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case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we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talking</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instrument</w:t>
      </w:r>
      <w:r w:rsidRPr="006667E6">
        <w:rPr>
          <w:rFonts w:asciiTheme="majorHAnsi" w:hAnsiTheme="majorHAnsi"/>
          <w:sz w:val="16"/>
        </w:rPr>
        <w:t xml:space="preserve"> </w:t>
      </w:r>
      <w:r w:rsidRPr="009A6333">
        <w:rPr>
          <w:rFonts w:asciiTheme="majorHAnsi" w:hAnsiTheme="majorHAnsi"/>
          <w:vanish/>
          <w:sz w:val="16"/>
        </w:rPr>
        <w:t>aimed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stimulating</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providing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patent—which</w:t>
      </w:r>
      <w:r w:rsidRPr="006667E6">
        <w:rPr>
          <w:rFonts w:asciiTheme="majorHAnsi" w:hAnsiTheme="majorHAnsi"/>
          <w:sz w:val="16"/>
        </w:rPr>
        <w:t xml:space="preserve"> </w:t>
      </w:r>
      <w:r w:rsidRPr="009A6333">
        <w:rPr>
          <w:rFonts w:asciiTheme="majorHAnsi" w:hAnsiTheme="majorHAnsi"/>
          <w:vanish/>
          <w:sz w:val="16"/>
        </w:rPr>
        <w:t>gives</w:t>
      </w:r>
      <w:r w:rsidRPr="006667E6">
        <w:rPr>
          <w:rFonts w:asciiTheme="majorHAnsi" w:hAnsiTheme="majorHAnsi"/>
          <w:sz w:val="16"/>
        </w:rPr>
        <w:t xml:space="preserve"> </w:t>
      </w:r>
      <w:r w:rsidRPr="009A6333">
        <w:rPr>
          <w:rFonts w:asciiTheme="majorHAnsi" w:hAnsiTheme="majorHAnsi"/>
          <w:vanish/>
          <w:sz w:val="16"/>
        </w:rPr>
        <w:t>inventors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advantage—governments</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incentive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same</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advancement.</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trade-off</w:t>
      </w:r>
      <w:r w:rsidRPr="006667E6">
        <w:rPr>
          <w:rFonts w:asciiTheme="majorHAnsi" w:hAnsiTheme="majorHAnsi"/>
          <w:sz w:val="16"/>
        </w:rPr>
        <w:t xml:space="preserve"> </w:t>
      </w:r>
      <w:r w:rsidRPr="009A6333">
        <w:rPr>
          <w:rFonts w:asciiTheme="majorHAnsi" w:hAnsiTheme="majorHAnsi"/>
          <w:vanish/>
          <w:sz w:val="16"/>
        </w:rPr>
        <w:t>underpins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sz w:val="16"/>
        </w:rPr>
        <w:t>everywhere.</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maintain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balance</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incentivizing</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hand,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ensuring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products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widely</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exacerbate,</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help</w:t>
      </w:r>
      <w:r w:rsidRPr="006667E6">
        <w:rPr>
          <w:rFonts w:asciiTheme="majorHAnsi" w:hAnsiTheme="majorHAnsi"/>
          <w:sz w:val="16"/>
        </w:rPr>
        <w:t xml:space="preserve"> </w:t>
      </w:r>
      <w:r w:rsidRPr="009A6333">
        <w:rPr>
          <w:rFonts w:asciiTheme="majorHAnsi" w:hAnsiTheme="majorHAnsi"/>
          <w:vanish/>
          <w:sz w:val="16"/>
        </w:rPr>
        <w:t>solve,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Extensive</w:t>
      </w:r>
      <w:r w:rsidRPr="006667E6">
        <w:rPr>
          <w:rFonts w:asciiTheme="majorHAnsi" w:hAnsiTheme="majorHAnsi"/>
          <w:sz w:val="16"/>
        </w:rPr>
        <w:t xml:space="preserve"> </w:t>
      </w:r>
      <w:r w:rsidRPr="009A6333">
        <w:rPr>
          <w:rFonts w:asciiTheme="majorHAnsi" w:hAnsiTheme="majorHAnsi"/>
          <w:vanish/>
          <w:sz w:val="16"/>
        </w:rPr>
        <w:t>patent</w:t>
      </w:r>
      <w:r w:rsidRPr="006667E6">
        <w:rPr>
          <w:rStyle w:val="Emphasis"/>
          <w:rFonts w:asciiTheme="majorHAnsi" w:hAnsiTheme="majorHAnsi"/>
          <w:highlight w:val="cyan"/>
        </w:rPr>
        <w:t xml:space="preserve"> protection for new medicines delays the onset of generic competition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because</w:t>
      </w:r>
      <w:r w:rsidRPr="006667E6">
        <w:rPr>
          <w:rStyle w:val="Emphasis"/>
          <w:rFonts w:asciiTheme="majorHAnsi" w:hAnsiTheme="majorHAnsi"/>
          <w:highlight w:val="cyan"/>
        </w:rPr>
        <w:t xml:space="preserve"> generic competition is the only proven method of reducing medicine prices in a sustainable way, such high levels of IP protection are extremely damaging to public health outcomes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background: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1994</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represented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single</w:t>
      </w:r>
      <w:r w:rsidRPr="006667E6">
        <w:rPr>
          <w:rFonts w:asciiTheme="majorHAnsi" w:hAnsiTheme="majorHAnsi"/>
          <w:sz w:val="16"/>
        </w:rPr>
        <w:t xml:space="preserve"> </w:t>
      </w:r>
      <w:r w:rsidRPr="009A6333">
        <w:rPr>
          <w:rFonts w:asciiTheme="majorHAnsi" w:hAnsiTheme="majorHAnsi"/>
          <w:vanish/>
          <w:sz w:val="16"/>
        </w:rPr>
        <w:t>greatest</w:t>
      </w:r>
      <w:r w:rsidRPr="006667E6">
        <w:rPr>
          <w:rFonts w:asciiTheme="majorHAnsi" w:hAnsiTheme="majorHAnsi"/>
          <w:sz w:val="16"/>
        </w:rPr>
        <w:t xml:space="preserve"> </w:t>
      </w:r>
      <w:r w:rsidRPr="009A6333">
        <w:rPr>
          <w:rFonts w:asciiTheme="majorHAnsi" w:hAnsiTheme="majorHAnsi"/>
          <w:vanish/>
          <w:sz w:val="16"/>
        </w:rPr>
        <w:t>expansion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history,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includes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range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safeguards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flexibilities,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reinforced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over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decade</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sought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redefine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FTAs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included</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curb</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safeguards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mandated</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block</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delay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onset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keeping</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high</w:t>
      </w:r>
      <w:r w:rsidRPr="006667E6">
        <w:rPr>
          <w:rStyle w:val="Emphasis"/>
          <w:rFonts w:asciiTheme="majorHAnsi" w:hAnsiTheme="majorHAnsi"/>
          <w:highlight w:val="cyan"/>
        </w:rPr>
        <w:t>. Higher treatment costs are devastating to poor people, and they undermine the sustainability of public health programs</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low-</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middle-income</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finance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pay</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out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pocket.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reached</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Congressional</w:t>
      </w:r>
      <w:r w:rsidRPr="006667E6">
        <w:rPr>
          <w:rFonts w:asciiTheme="majorHAnsi" w:hAnsiTheme="majorHAnsi"/>
          <w:sz w:val="16"/>
        </w:rPr>
        <w:t xml:space="preserve"> </w:t>
      </w:r>
      <w:r w:rsidRPr="009A6333">
        <w:rPr>
          <w:rFonts w:asciiTheme="majorHAnsi" w:hAnsiTheme="majorHAnsi"/>
          <w:vanish/>
          <w:sz w:val="16"/>
        </w:rPr>
        <w:t>leadership</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Bush</w:t>
      </w:r>
      <w:r w:rsidRPr="006667E6">
        <w:rPr>
          <w:rFonts w:asciiTheme="majorHAnsi" w:hAnsiTheme="majorHAnsi"/>
          <w:sz w:val="16"/>
        </w:rPr>
        <w:t xml:space="preserve"> </w:t>
      </w:r>
      <w:r w:rsidRPr="009A6333">
        <w:rPr>
          <w:rFonts w:asciiTheme="majorHAnsi" w:hAnsiTheme="majorHAnsi"/>
          <w:vanish/>
          <w:sz w:val="16"/>
        </w:rPr>
        <w:t>administration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2007,</w:t>
      </w:r>
      <w:r w:rsidRPr="006667E6">
        <w:rPr>
          <w:rFonts w:asciiTheme="majorHAnsi" w:hAnsiTheme="majorHAnsi"/>
          <w:sz w:val="16"/>
        </w:rPr>
        <w:t xml:space="preserve"> </w:t>
      </w:r>
      <w:r w:rsidRPr="009A6333">
        <w:rPr>
          <w:rFonts w:asciiTheme="majorHAnsi" w:hAnsiTheme="majorHAnsi"/>
          <w:vanish/>
          <w:sz w:val="16"/>
        </w:rPr>
        <w:t>broke</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trend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imposing</w:t>
      </w:r>
      <w:r w:rsidRPr="006667E6">
        <w:rPr>
          <w:rFonts w:asciiTheme="majorHAnsi" w:hAnsiTheme="majorHAnsi"/>
          <w:sz w:val="16"/>
        </w:rPr>
        <w:t xml:space="preserve"> </w:t>
      </w:r>
      <w:r w:rsidRPr="009A6333">
        <w:rPr>
          <w:rFonts w:asciiTheme="majorHAnsi" w:hAnsiTheme="majorHAnsi"/>
          <w:vanish/>
          <w:sz w:val="16"/>
        </w:rPr>
        <w:t>increasingly</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scaling</w:t>
      </w:r>
      <w:r w:rsidRPr="006667E6">
        <w:rPr>
          <w:rFonts w:asciiTheme="majorHAnsi" w:hAnsiTheme="majorHAnsi"/>
          <w:sz w:val="16"/>
        </w:rPr>
        <w:t xml:space="preserve"> </w:t>
      </w:r>
      <w:r w:rsidRPr="009A6333">
        <w:rPr>
          <w:rFonts w:asciiTheme="majorHAnsi" w:hAnsiTheme="majorHAnsi"/>
          <w:vanish/>
          <w:sz w:val="16"/>
        </w:rPr>
        <w:t>back</w:t>
      </w:r>
      <w:r w:rsidRPr="006667E6">
        <w:rPr>
          <w:rFonts w:asciiTheme="majorHAnsi" w:hAnsiTheme="majorHAnsi"/>
          <w:sz w:val="16"/>
        </w:rPr>
        <w:t xml:space="preserve"> </w:t>
      </w:r>
      <w:r w:rsidRPr="009A6333">
        <w:rPr>
          <w:rFonts w:asciiTheme="majorHAnsi" w:hAnsiTheme="majorHAnsi"/>
          <w:vanish/>
          <w:sz w:val="16"/>
        </w:rPr>
        <w:t>so-called</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FTAs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Panama,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Colombia.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very</w:t>
      </w:r>
      <w:r w:rsidRPr="006667E6">
        <w:rPr>
          <w:rFonts w:asciiTheme="majorHAnsi" w:hAnsiTheme="majorHAnsi"/>
          <w:sz w:val="16"/>
        </w:rPr>
        <w:t xml:space="preserve"> </w:t>
      </w:r>
      <w:r w:rsidRPr="009A6333">
        <w:rPr>
          <w:rFonts w:asciiTheme="majorHAnsi" w:hAnsiTheme="majorHAnsi"/>
          <w:vanish/>
          <w:sz w:val="16"/>
        </w:rPr>
        <w:t>significant—not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confirm</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importance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recognized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fact</w:t>
      </w:r>
      <w:r w:rsidRPr="006667E6">
        <w:rPr>
          <w:rFonts w:asciiTheme="majorHAnsi" w:hAnsiTheme="majorHAnsi"/>
          <w:sz w:val="16"/>
        </w:rPr>
        <w:t xml:space="preserve"> </w:t>
      </w:r>
      <w:r w:rsidRPr="009A6333">
        <w:rPr>
          <w:rFonts w:asciiTheme="majorHAnsi" w:hAnsiTheme="majorHAnsi"/>
          <w:vanish/>
          <w:sz w:val="16"/>
        </w:rPr>
        <w:t>run</w:t>
      </w:r>
      <w:r w:rsidRPr="006667E6">
        <w:rPr>
          <w:rFonts w:asciiTheme="majorHAnsi" w:hAnsiTheme="majorHAnsi"/>
          <w:sz w:val="16"/>
        </w:rPr>
        <w:t xml:space="preserve"> </w:t>
      </w:r>
      <w:r w:rsidRPr="009A6333">
        <w:rPr>
          <w:rFonts w:asciiTheme="majorHAnsi" w:hAnsiTheme="majorHAnsi"/>
          <w:vanish/>
          <w:sz w:val="16"/>
        </w:rPr>
        <w:t>counter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interests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goals.</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known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believes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harmful</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delaying</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rolled</w:t>
      </w:r>
      <w:r w:rsidRPr="006667E6">
        <w:rPr>
          <w:rFonts w:asciiTheme="majorHAnsi" w:hAnsiTheme="majorHAnsi"/>
          <w:sz w:val="16"/>
        </w:rPr>
        <w:t xml:space="preserve"> </w:t>
      </w:r>
      <w:r w:rsidRPr="009A6333">
        <w:rPr>
          <w:rFonts w:asciiTheme="majorHAnsi" w:hAnsiTheme="majorHAnsi"/>
          <w:vanish/>
          <w:sz w:val="16"/>
        </w:rPr>
        <w:t>back:</w:t>
      </w:r>
      <w:r w:rsidRPr="006667E6">
        <w:rPr>
          <w:rFonts w:asciiTheme="majorHAnsi" w:hAnsiTheme="majorHAnsi"/>
          <w:sz w:val="16"/>
        </w:rPr>
        <w:t xml:space="preserve"> </w:t>
      </w:r>
      <w:r w:rsidRPr="009A6333">
        <w:rPr>
          <w:rFonts w:asciiTheme="majorHAnsi" w:hAnsiTheme="majorHAnsi"/>
          <w:vanish/>
          <w:sz w:val="16"/>
        </w:rPr>
        <w:t>namely,</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linkage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patent-term</w:t>
      </w:r>
      <w:r w:rsidRPr="006667E6">
        <w:rPr>
          <w:rFonts w:asciiTheme="majorHAnsi" w:hAnsiTheme="majorHAnsi"/>
          <w:sz w:val="16"/>
        </w:rPr>
        <w:t xml:space="preserve"> </w:t>
      </w:r>
      <w:r w:rsidRPr="009A6333">
        <w:rPr>
          <w:rFonts w:asciiTheme="majorHAnsi" w:hAnsiTheme="majorHAnsi"/>
          <w:vanish/>
          <w:sz w:val="16"/>
        </w:rPr>
        <w:t>extensions</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voluntary,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flexibilities</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included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exclusivity</w:t>
      </w:r>
      <w:r w:rsidRPr="006667E6">
        <w:rPr>
          <w:rFonts w:asciiTheme="majorHAnsi" w:hAnsiTheme="majorHAnsi"/>
          <w:sz w:val="16"/>
        </w:rPr>
        <w:t xml:space="preserve"> </w:t>
      </w:r>
      <w:r w:rsidRPr="009A6333">
        <w:rPr>
          <w:rFonts w:asciiTheme="majorHAnsi" w:hAnsiTheme="majorHAnsi"/>
          <w:vanish/>
          <w:sz w:val="16"/>
        </w:rPr>
        <w:t>(DE)</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speed</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introduction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linkage</w:t>
      </w:r>
      <w:r w:rsidRPr="006667E6">
        <w:rPr>
          <w:rFonts w:asciiTheme="majorHAnsi" w:hAnsiTheme="majorHAnsi"/>
          <w:sz w:val="16"/>
        </w:rPr>
        <w:t xml:space="preserve"> </w:t>
      </w:r>
      <w:r w:rsidRPr="009A6333">
        <w:rPr>
          <w:rFonts w:asciiTheme="majorHAnsi" w:hAnsiTheme="majorHAnsi"/>
          <w:vanish/>
          <w:sz w:val="16"/>
        </w:rPr>
        <w:t>prohibits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country’s</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authority</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approving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any</w:t>
      </w:r>
      <w:r w:rsidRPr="006667E6">
        <w:rPr>
          <w:rFonts w:asciiTheme="majorHAnsi" w:hAnsiTheme="majorHAnsi"/>
          <w:sz w:val="16"/>
        </w:rPr>
        <w:t xml:space="preserve"> </w:t>
      </w:r>
      <w:r w:rsidRPr="009A6333">
        <w:rPr>
          <w:rFonts w:asciiTheme="majorHAnsi" w:hAnsiTheme="majorHAnsi"/>
          <w:vanish/>
          <w:sz w:val="16"/>
        </w:rPr>
        <w:t>patent—even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frivolous</w:t>
      </w:r>
      <w:r w:rsidRPr="006667E6">
        <w:rPr>
          <w:rFonts w:asciiTheme="majorHAnsi" w:hAnsiTheme="majorHAnsi"/>
          <w:sz w:val="16"/>
        </w:rPr>
        <w:t xml:space="preserve"> </w:t>
      </w:r>
      <w:r w:rsidRPr="009A6333">
        <w:rPr>
          <w:rFonts w:asciiTheme="majorHAnsi" w:hAnsiTheme="majorHAnsi"/>
          <w:vanish/>
          <w:sz w:val="16"/>
        </w:rPr>
        <w:t>one—in</w:t>
      </w:r>
      <w:r w:rsidRPr="006667E6">
        <w:rPr>
          <w:rFonts w:asciiTheme="majorHAnsi" w:hAnsiTheme="majorHAnsi"/>
          <w:sz w:val="16"/>
        </w:rPr>
        <w:t xml:space="preserve"> </w:t>
      </w:r>
      <w:r w:rsidRPr="009A6333">
        <w:rPr>
          <w:rFonts w:asciiTheme="majorHAnsi" w:hAnsiTheme="majorHAnsi"/>
          <w:vanish/>
          <w:sz w:val="16"/>
        </w:rPr>
        <w:t>effect.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requires</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officials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police</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addition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core</w:t>
      </w:r>
      <w:r w:rsidRPr="006667E6">
        <w:rPr>
          <w:rFonts w:asciiTheme="majorHAnsi" w:hAnsiTheme="majorHAnsi"/>
          <w:sz w:val="16"/>
        </w:rPr>
        <w:t xml:space="preserve"> </w:t>
      </w:r>
      <w:r w:rsidRPr="009A6333">
        <w:rPr>
          <w:rFonts w:asciiTheme="majorHAnsi" w:hAnsiTheme="majorHAnsi"/>
          <w:vanish/>
          <w:sz w:val="16"/>
        </w:rPr>
        <w:t>work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evaluating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safety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efficacy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extension</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allow</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extensions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20-year</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term</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compensate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administrative</w:t>
      </w:r>
      <w:r w:rsidRPr="006667E6">
        <w:rPr>
          <w:rFonts w:asciiTheme="majorHAnsi" w:hAnsiTheme="majorHAnsi"/>
          <w:sz w:val="16"/>
        </w:rPr>
        <w:t xml:space="preserve"> </w:t>
      </w:r>
      <w:r w:rsidRPr="009A6333">
        <w:rPr>
          <w:rFonts w:asciiTheme="majorHAnsi" w:hAnsiTheme="majorHAnsi"/>
          <w:vanish/>
          <w:sz w:val="16"/>
        </w:rPr>
        <w:t>delays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offices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authorities.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delays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inevitable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offices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chronically</w:t>
      </w:r>
      <w:r w:rsidRPr="006667E6">
        <w:rPr>
          <w:rFonts w:asciiTheme="majorHAnsi" w:hAnsiTheme="majorHAnsi"/>
          <w:sz w:val="16"/>
        </w:rPr>
        <w:t xml:space="preserve"> </w:t>
      </w:r>
      <w:r w:rsidRPr="009A6333">
        <w:rPr>
          <w:rFonts w:asciiTheme="majorHAnsi" w:hAnsiTheme="majorHAnsi"/>
          <w:vanish/>
          <w:sz w:val="16"/>
        </w:rPr>
        <w:t>underfunded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facing</w:t>
      </w:r>
      <w:r w:rsidRPr="006667E6">
        <w:rPr>
          <w:rFonts w:asciiTheme="majorHAnsi" w:hAnsiTheme="majorHAnsi"/>
          <w:sz w:val="16"/>
        </w:rPr>
        <w:t xml:space="preserve"> </w:t>
      </w:r>
      <w:r w:rsidRPr="009A6333">
        <w:rPr>
          <w:rFonts w:asciiTheme="majorHAnsi" w:hAnsiTheme="majorHAnsi"/>
          <w:vanish/>
          <w:sz w:val="16"/>
        </w:rPr>
        <w:t>increasing</w:t>
      </w:r>
      <w:r w:rsidRPr="006667E6">
        <w:rPr>
          <w:rFonts w:asciiTheme="majorHAnsi" w:hAnsiTheme="majorHAnsi"/>
          <w:sz w:val="16"/>
        </w:rPr>
        <w:t xml:space="preserve"> </w:t>
      </w:r>
      <w:r w:rsidRPr="009A6333">
        <w:rPr>
          <w:rFonts w:asciiTheme="majorHAnsi" w:hAnsiTheme="majorHAnsi"/>
          <w:vanish/>
          <w:sz w:val="16"/>
        </w:rPr>
        <w:t>numbers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applications.)</w:t>
      </w:r>
      <w:r w:rsidRPr="006667E6">
        <w:rPr>
          <w:rFonts w:asciiTheme="majorHAnsi" w:hAnsiTheme="majorHAnsi"/>
          <w:sz w:val="16"/>
        </w:rPr>
        <w:t xml:space="preserve"> </w:t>
      </w:r>
      <w:hyperlink r:id="rId94" w:history="1">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exclusivity</w:t>
        </w:r>
      </w:hyperlink>
      <w:r w:rsidRPr="006667E6">
        <w:rPr>
          <w:rFonts w:asciiTheme="majorHAnsi" w:hAnsiTheme="majorHAnsi"/>
          <w:sz w:val="16"/>
        </w:rPr>
        <w:t xml:space="preserve"> </w:t>
      </w:r>
      <w:r w:rsidRPr="009A6333">
        <w:rPr>
          <w:rFonts w:asciiTheme="majorHAnsi" w:hAnsiTheme="majorHAnsi"/>
          <w:vanish/>
          <w:sz w:val="16"/>
        </w:rPr>
        <w:t>creates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separate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prohibiting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country’s</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authority</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approving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based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clinical</w:t>
      </w:r>
      <w:r w:rsidRPr="006667E6">
        <w:rPr>
          <w:rFonts w:asciiTheme="majorHAnsi" w:hAnsiTheme="majorHAnsi"/>
          <w:sz w:val="16"/>
        </w:rPr>
        <w:t xml:space="preserve"> </w:t>
      </w:r>
      <w:r w:rsidRPr="009A6333">
        <w:rPr>
          <w:rFonts w:asciiTheme="majorHAnsi" w:hAnsiTheme="majorHAnsi"/>
          <w:vanish/>
          <w:sz w:val="16"/>
        </w:rPr>
        <w:t>trial</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provided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originator</w:t>
      </w:r>
      <w:r w:rsidRPr="006667E6">
        <w:rPr>
          <w:rFonts w:asciiTheme="majorHAnsi" w:hAnsiTheme="majorHAnsi"/>
          <w:sz w:val="16"/>
        </w:rPr>
        <w:t xml:space="preserve"> </w:t>
      </w:r>
      <w:r w:rsidRPr="009A6333">
        <w:rPr>
          <w:rFonts w:asciiTheme="majorHAnsi" w:hAnsiTheme="majorHAnsi"/>
          <w:vanish/>
          <w:sz w:val="16"/>
        </w:rPr>
        <w:t>company.</w:t>
      </w:r>
      <w:r w:rsidRPr="006667E6">
        <w:rPr>
          <w:rFonts w:asciiTheme="majorHAnsi" w:hAnsiTheme="majorHAnsi"/>
          <w:sz w:val="16"/>
        </w:rPr>
        <w:t xml:space="preserve"> </w:t>
      </w:r>
      <w:r w:rsidRPr="009A6333">
        <w:rPr>
          <w:rFonts w:asciiTheme="majorHAnsi" w:hAnsiTheme="majorHAnsi"/>
          <w:vanish/>
          <w:sz w:val="16"/>
        </w:rPr>
        <w:t>Although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eliminate</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considered</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step</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right</w:t>
      </w:r>
      <w:r w:rsidRPr="006667E6">
        <w:rPr>
          <w:rFonts w:asciiTheme="majorHAnsi" w:hAnsiTheme="majorHAnsi"/>
          <w:sz w:val="16"/>
        </w:rPr>
        <w:t xml:space="preserve"> </w:t>
      </w:r>
      <w:r w:rsidRPr="009A6333">
        <w:rPr>
          <w:rFonts w:asciiTheme="majorHAnsi" w:hAnsiTheme="majorHAnsi"/>
          <w:vanish/>
          <w:sz w:val="16"/>
        </w:rPr>
        <w:t>direction—after</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going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wrong</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reflected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meaningful</w:t>
      </w:r>
      <w:r w:rsidRPr="006667E6">
        <w:rPr>
          <w:rFonts w:asciiTheme="majorHAnsi" w:hAnsiTheme="majorHAnsi"/>
          <w:sz w:val="16"/>
        </w:rPr>
        <w:t xml:space="preserve"> </w:t>
      </w:r>
      <w:r w:rsidRPr="009A6333">
        <w:rPr>
          <w:rFonts w:asciiTheme="majorHAnsi" w:hAnsiTheme="majorHAnsi"/>
          <w:vanish/>
          <w:sz w:val="16"/>
        </w:rPr>
        <w:t>effort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ensure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appropriately</w:t>
      </w:r>
      <w:r w:rsidRPr="006667E6">
        <w:rPr>
          <w:rFonts w:asciiTheme="majorHAnsi" w:hAnsiTheme="majorHAnsi"/>
          <w:sz w:val="16"/>
        </w:rPr>
        <w:t xml:space="preserve"> </w:t>
      </w:r>
      <w:r w:rsidRPr="009A6333">
        <w:rPr>
          <w:rFonts w:asciiTheme="majorHAnsi" w:hAnsiTheme="majorHAnsi"/>
          <w:vanish/>
          <w:sz w:val="16"/>
        </w:rPr>
        <w:t>balances</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considerations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fully</w:t>
      </w:r>
      <w:r w:rsidRPr="006667E6">
        <w:rPr>
          <w:rFonts w:asciiTheme="majorHAnsi" w:hAnsiTheme="majorHAnsi"/>
          <w:sz w:val="16"/>
        </w:rPr>
        <w:t xml:space="preserve"> </w:t>
      </w:r>
      <w:r w:rsidRPr="009A6333">
        <w:rPr>
          <w:rFonts w:asciiTheme="majorHAnsi" w:hAnsiTheme="majorHAnsi"/>
          <w:vanish/>
          <w:sz w:val="16"/>
        </w:rPr>
        <w:t>expected</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Office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Representative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effectively</w:t>
      </w:r>
      <w:r w:rsidRPr="006667E6">
        <w:rPr>
          <w:rFonts w:asciiTheme="majorHAnsi" w:hAnsiTheme="majorHAnsi"/>
          <w:sz w:val="16"/>
        </w:rPr>
        <w:t xml:space="preserve"> </w:t>
      </w:r>
      <w:r w:rsidRPr="009A6333">
        <w:rPr>
          <w:rFonts w:asciiTheme="majorHAnsi" w:hAnsiTheme="majorHAnsi"/>
          <w:vanish/>
          <w:sz w:val="16"/>
        </w:rPr>
        <w:t>abandoned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negotiations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further</w:t>
      </w:r>
      <w:r w:rsidRPr="006667E6">
        <w:rPr>
          <w:rFonts w:asciiTheme="majorHAnsi" w:hAnsiTheme="majorHAnsi"/>
          <w:sz w:val="16"/>
        </w:rPr>
        <w:t xml:space="preserve"> </w:t>
      </w:r>
      <w:r w:rsidRPr="009A6333">
        <w:rPr>
          <w:rFonts w:asciiTheme="majorHAnsi" w:hAnsiTheme="majorHAnsi"/>
          <w:vanish/>
          <w:sz w:val="16"/>
        </w:rPr>
        <w:t>constrain</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expanding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receive</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protection—and</w:t>
      </w:r>
      <w:r w:rsidRPr="006667E6">
        <w:rPr>
          <w:rFonts w:asciiTheme="majorHAnsi" w:hAnsiTheme="majorHAnsi"/>
          <w:sz w:val="16"/>
        </w:rPr>
        <w:t xml:space="preserve"> </w:t>
      </w:r>
      <w:r w:rsidRPr="009A6333">
        <w:rPr>
          <w:rFonts w:asciiTheme="majorHAnsi" w:hAnsiTheme="majorHAnsi"/>
          <w:vanish/>
          <w:sz w:val="16"/>
        </w:rPr>
        <w:t>Oxfam’s</w:t>
      </w:r>
      <w:r w:rsidRPr="006667E6">
        <w:rPr>
          <w:rFonts w:asciiTheme="majorHAnsi" w:hAnsiTheme="majorHAnsi"/>
          <w:sz w:val="16"/>
        </w:rPr>
        <w:t xml:space="preserve"> </w:t>
      </w:r>
      <w:r w:rsidRPr="009A6333">
        <w:rPr>
          <w:rFonts w:asciiTheme="majorHAnsi" w:hAnsiTheme="majorHAnsi"/>
          <w:vanish/>
          <w:sz w:val="16"/>
        </w:rPr>
        <w:t>concerns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relate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chapter,</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proposed</w:t>
      </w:r>
      <w:r w:rsidRPr="006667E6">
        <w:rPr>
          <w:rFonts w:asciiTheme="majorHAnsi" w:hAnsiTheme="majorHAnsi"/>
          <w:sz w:val="16"/>
        </w:rPr>
        <w:t xml:space="preserve"> </w:t>
      </w:r>
      <w:r w:rsidRPr="009A6333">
        <w:rPr>
          <w:rFonts w:asciiTheme="majorHAnsi" w:hAnsiTheme="majorHAnsi"/>
          <w:vanish/>
          <w:sz w:val="16"/>
        </w:rPr>
        <w:t>chapter</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“transparency”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reimbursement,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hinder</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control</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reimbursing</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programs.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reality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fragile</w:t>
      </w:r>
      <w:r w:rsidRPr="006667E6">
        <w:rPr>
          <w:rFonts w:asciiTheme="majorHAnsi" w:hAnsiTheme="majorHAnsi"/>
          <w:sz w:val="16"/>
        </w:rPr>
        <w:t xml:space="preserve"> </w:t>
      </w:r>
      <w:r w:rsidRPr="009A6333">
        <w:rPr>
          <w:rFonts w:asciiTheme="majorHAnsi" w:hAnsiTheme="majorHAnsi"/>
          <w:vanish/>
          <w:sz w:val="16"/>
        </w:rPr>
        <w:t>gains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risk</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low-</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middle-income</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inequality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chronic</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noncommunicable</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over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term.</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patented</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cancer,</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unaffordable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households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exhausted</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pay</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2010</w:t>
      </w:r>
      <w:r w:rsidRPr="006667E6">
        <w:rPr>
          <w:rFonts w:asciiTheme="majorHAnsi" w:hAnsiTheme="majorHAnsi"/>
          <w:sz w:val="16"/>
        </w:rPr>
        <w:t xml:space="preserve"> </w:t>
      </w:r>
      <w:r w:rsidRPr="009A6333">
        <w:rPr>
          <w:rFonts w:asciiTheme="majorHAnsi" w:hAnsiTheme="majorHAnsi"/>
          <w:vanish/>
          <w:sz w:val="16"/>
        </w:rPr>
        <w:t>study</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Peruvian</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entity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Director</w:t>
      </w:r>
      <w:r w:rsidRPr="006667E6">
        <w:rPr>
          <w:rFonts w:asciiTheme="majorHAnsi" w:hAnsiTheme="majorHAnsi"/>
          <w:sz w:val="16"/>
        </w:rPr>
        <w:t xml:space="preserve"> </w:t>
      </w:r>
      <w:r w:rsidRPr="009A6333">
        <w:rPr>
          <w:rFonts w:asciiTheme="majorHAnsi" w:hAnsiTheme="majorHAnsi"/>
          <w:vanish/>
          <w:sz w:val="16"/>
        </w:rPr>
        <w:t>General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Supply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DIGEMID)</w:t>
      </w:r>
      <w:r w:rsidRPr="006667E6">
        <w:rPr>
          <w:rFonts w:asciiTheme="majorHAnsi" w:hAnsiTheme="majorHAnsi"/>
          <w:sz w:val="16"/>
        </w:rPr>
        <w:t xml:space="preserve"> </w:t>
      </w:r>
      <w:r w:rsidRPr="009A6333">
        <w:rPr>
          <w:rFonts w:asciiTheme="majorHAnsi" w:hAnsiTheme="majorHAnsi"/>
          <w:vanish/>
          <w:sz w:val="16"/>
        </w:rPr>
        <w:t>revealed</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stark</w:t>
      </w:r>
      <w:r w:rsidRPr="006667E6">
        <w:rPr>
          <w:rFonts w:asciiTheme="majorHAnsi" w:hAnsiTheme="majorHAnsi"/>
          <w:sz w:val="16"/>
        </w:rPr>
        <w:t xml:space="preserve"> </w:t>
      </w:r>
      <w:r w:rsidRPr="009A6333">
        <w:rPr>
          <w:rFonts w:asciiTheme="majorHAnsi" w:hAnsiTheme="majorHAnsi"/>
          <w:vanish/>
          <w:sz w:val="16"/>
        </w:rPr>
        <w:t>reality: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monthly</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patented</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needed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head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neck</w:t>
      </w:r>
      <w:r w:rsidRPr="006667E6">
        <w:rPr>
          <w:rFonts w:asciiTheme="majorHAnsi" w:hAnsiTheme="majorHAnsi"/>
          <w:sz w:val="16"/>
        </w:rPr>
        <w:t xml:space="preserve"> </w:t>
      </w:r>
      <w:r w:rsidRPr="009A6333">
        <w:rPr>
          <w:rFonts w:asciiTheme="majorHAnsi" w:hAnsiTheme="majorHAnsi"/>
          <w:vanish/>
          <w:sz w:val="16"/>
        </w:rPr>
        <w:t>cancer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equivalent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880</w:t>
      </w:r>
      <w:r w:rsidRPr="006667E6">
        <w:rPr>
          <w:rFonts w:asciiTheme="majorHAnsi" w:hAnsiTheme="majorHAnsi"/>
          <w:sz w:val="16"/>
        </w:rPr>
        <w:t xml:space="preserve"> </w:t>
      </w:r>
      <w:r w:rsidRPr="009A6333">
        <w:rPr>
          <w:rFonts w:asciiTheme="majorHAnsi" w:hAnsiTheme="majorHAnsi"/>
          <w:vanish/>
          <w:sz w:val="16"/>
        </w:rPr>
        <w:t>times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daily</w:t>
      </w:r>
      <w:r w:rsidRPr="006667E6">
        <w:rPr>
          <w:rFonts w:asciiTheme="majorHAnsi" w:hAnsiTheme="majorHAnsi"/>
          <w:sz w:val="16"/>
        </w:rPr>
        <w:t xml:space="preserve"> </w:t>
      </w:r>
      <w:r w:rsidRPr="009A6333">
        <w:rPr>
          <w:rFonts w:asciiTheme="majorHAnsi" w:hAnsiTheme="majorHAnsi"/>
          <w:vanish/>
          <w:sz w:val="16"/>
        </w:rPr>
        <w:t>minimum</w:t>
      </w:r>
      <w:r w:rsidRPr="006667E6">
        <w:rPr>
          <w:rFonts w:asciiTheme="majorHAnsi" w:hAnsiTheme="majorHAnsi"/>
          <w:sz w:val="16"/>
        </w:rPr>
        <w:t xml:space="preserve"> </w:t>
      </w:r>
      <w:r w:rsidRPr="009A6333">
        <w:rPr>
          <w:rFonts w:asciiTheme="majorHAnsi" w:hAnsiTheme="majorHAnsi"/>
          <w:vanish/>
          <w:sz w:val="16"/>
        </w:rPr>
        <w:t>wage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amount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take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worker</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earn,</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single</w:t>
      </w:r>
      <w:r w:rsidRPr="006667E6">
        <w:rPr>
          <w:rFonts w:asciiTheme="majorHAnsi" w:hAnsiTheme="majorHAnsi"/>
          <w:sz w:val="16"/>
        </w:rPr>
        <w:t xml:space="preserve"> </w:t>
      </w:r>
      <w:r w:rsidRPr="009A6333">
        <w:rPr>
          <w:rFonts w:asciiTheme="majorHAnsi" w:hAnsiTheme="majorHAnsi"/>
          <w:vanish/>
          <w:sz w:val="16"/>
        </w:rPr>
        <w:t>day</w:t>
      </w:r>
      <w:r w:rsidRPr="006667E6">
        <w:rPr>
          <w:rFonts w:asciiTheme="majorHAnsi" w:hAnsiTheme="majorHAnsi"/>
          <w:sz w:val="16"/>
        </w:rPr>
        <w:t xml:space="preserve"> </w:t>
      </w:r>
      <w:r w:rsidRPr="009A6333">
        <w:rPr>
          <w:rFonts w:asciiTheme="majorHAnsi" w:hAnsiTheme="majorHAnsi"/>
          <w:vanish/>
          <w:sz w:val="16"/>
        </w:rPr>
        <w:t>off.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protect</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improve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Thanks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savings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generics,</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President’s</w:t>
      </w:r>
      <w:r w:rsidRPr="006667E6">
        <w:rPr>
          <w:rFonts w:asciiTheme="majorHAnsi" w:hAnsiTheme="majorHAnsi"/>
          <w:sz w:val="16"/>
        </w:rPr>
        <w:t xml:space="preserve"> </w:t>
      </w:r>
      <w:r w:rsidRPr="009A6333">
        <w:rPr>
          <w:rFonts w:asciiTheme="majorHAnsi" w:hAnsiTheme="majorHAnsi"/>
          <w:vanish/>
          <w:sz w:val="16"/>
        </w:rPr>
        <w:t>Emergency</w:t>
      </w:r>
      <w:r w:rsidRPr="006667E6">
        <w:rPr>
          <w:rFonts w:asciiTheme="majorHAnsi" w:hAnsiTheme="majorHAnsi"/>
          <w:sz w:val="16"/>
        </w:rPr>
        <w:t xml:space="preserve"> </w:t>
      </w:r>
      <w:r w:rsidRPr="009A6333">
        <w:rPr>
          <w:rFonts w:asciiTheme="majorHAnsi" w:hAnsiTheme="majorHAnsi"/>
          <w:vanish/>
          <w:sz w:val="16"/>
        </w:rPr>
        <w:t>Plan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Relief)</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successfully</w:t>
      </w:r>
      <w:r w:rsidRPr="006667E6">
        <w:rPr>
          <w:rFonts w:asciiTheme="majorHAnsi" w:hAnsiTheme="majorHAnsi"/>
          <w:sz w:val="16"/>
        </w:rPr>
        <w:t xml:space="preserve"> </w:t>
      </w:r>
      <w:r w:rsidRPr="009A6333">
        <w:rPr>
          <w:rFonts w:asciiTheme="majorHAnsi" w:hAnsiTheme="majorHAnsi"/>
          <w:vanish/>
          <w:sz w:val="16"/>
        </w:rPr>
        <w:t>initiated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worldwide,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saved</w:t>
      </w:r>
      <w:r w:rsidRPr="006667E6">
        <w:rPr>
          <w:rFonts w:asciiTheme="majorHAnsi" w:hAnsiTheme="majorHAnsi"/>
          <w:sz w:val="16"/>
        </w:rPr>
        <w:t xml:space="preserve"> </w:t>
      </w:r>
      <w:r w:rsidRPr="009A6333">
        <w:rPr>
          <w:rFonts w:asciiTheme="majorHAnsi" w:hAnsiTheme="majorHAnsi"/>
          <w:vanish/>
          <w:sz w:val="16"/>
        </w:rPr>
        <w:t>$380</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2010</w:t>
      </w:r>
      <w:r w:rsidRPr="006667E6">
        <w:rPr>
          <w:rFonts w:asciiTheme="majorHAnsi" w:hAnsiTheme="majorHAnsi"/>
          <w:sz w:val="16"/>
        </w:rPr>
        <w:t xml:space="preserve"> </w:t>
      </w:r>
      <w:r w:rsidRPr="009A6333">
        <w:rPr>
          <w:rFonts w:asciiTheme="majorHAnsi" w:hAnsiTheme="majorHAnsi"/>
          <w:vanish/>
          <w:sz w:val="16"/>
        </w:rPr>
        <w:t>alone.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Vietnam,</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half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lives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97</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antiretroviral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purchased</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($323</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2004–2009)</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generics.</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Vietnam</w:t>
      </w:r>
      <w:r w:rsidRPr="006667E6">
        <w:rPr>
          <w:rFonts w:asciiTheme="majorHAnsi" w:hAnsiTheme="majorHAnsi"/>
          <w:sz w:val="16"/>
        </w:rPr>
        <w:t xml:space="preserve"> </w:t>
      </w:r>
      <w:r w:rsidRPr="009A6333">
        <w:rPr>
          <w:rFonts w:asciiTheme="majorHAnsi" w:hAnsiTheme="majorHAnsi"/>
          <w:vanish/>
          <w:sz w:val="16"/>
        </w:rPr>
        <w:t>had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adopt</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proposing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sustainability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broader</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Vietnamese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ensure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surprisingly,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generated</w:t>
      </w:r>
      <w:r w:rsidRPr="006667E6">
        <w:rPr>
          <w:rFonts w:asciiTheme="majorHAnsi" w:hAnsiTheme="majorHAnsi"/>
          <w:sz w:val="16"/>
        </w:rPr>
        <w:t xml:space="preserve"> </w:t>
      </w:r>
      <w:r w:rsidRPr="009A6333">
        <w:rPr>
          <w:rFonts w:asciiTheme="majorHAnsi" w:hAnsiTheme="majorHAnsi"/>
          <w:vanish/>
          <w:sz w:val="16"/>
        </w:rPr>
        <w:t>stiff</w:t>
      </w:r>
      <w:r w:rsidRPr="006667E6">
        <w:rPr>
          <w:rFonts w:asciiTheme="majorHAnsi" w:hAnsiTheme="majorHAnsi"/>
          <w:sz w:val="16"/>
        </w:rPr>
        <w:t xml:space="preserve"> </w:t>
      </w:r>
      <w:r w:rsidRPr="009A6333">
        <w:rPr>
          <w:rFonts w:asciiTheme="majorHAnsi" w:hAnsiTheme="majorHAnsi"/>
          <w:vanish/>
          <w:sz w:val="16"/>
        </w:rPr>
        <w:t>resistance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negotiating</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hard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sell</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facilitating</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What’s</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enhance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challenge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argument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promote</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logic</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flawed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rich</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simply</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apply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Additional</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alter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calculus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multinational</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employ</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deciding</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invest</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accounting</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recent</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growth,</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still</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represent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total</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global</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demand.</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few</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generate</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profits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won’t</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additional</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meet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needs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could</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order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generate</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industry</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something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achieve.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cannot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solved</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exacerbated.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outcome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succeeds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insistence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institute</w:t>
      </w:r>
      <w:r w:rsidRPr="006667E6">
        <w:rPr>
          <w:rFonts w:asciiTheme="majorHAnsi" w:hAnsiTheme="majorHAnsi"/>
          <w:sz w:val="16"/>
        </w:rPr>
        <w:t xml:space="preserve"> </w:t>
      </w:r>
      <w:r w:rsidRPr="009A6333">
        <w:rPr>
          <w:rFonts w:asciiTheme="majorHAnsi" w:hAnsiTheme="majorHAnsi"/>
          <w:vanish/>
          <w:sz w:val="16"/>
        </w:rPr>
        <w:t>far-reaching</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upset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balance</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thereby</w:t>
      </w:r>
      <w:r w:rsidRPr="006667E6">
        <w:rPr>
          <w:rFonts w:asciiTheme="majorHAnsi" w:hAnsiTheme="majorHAnsi"/>
          <w:sz w:val="16"/>
        </w:rPr>
        <w:t xml:space="preserve"> </w:t>
      </w:r>
      <w:r w:rsidRPr="009A6333">
        <w:rPr>
          <w:rFonts w:asciiTheme="majorHAnsi" w:hAnsiTheme="majorHAnsi"/>
          <w:vanish/>
          <w:sz w:val="16"/>
        </w:rPr>
        <w:t>rewarding</w:t>
      </w:r>
      <w:r w:rsidRPr="006667E6">
        <w:rPr>
          <w:rFonts w:asciiTheme="majorHAnsi" w:hAnsiTheme="majorHAnsi"/>
          <w:sz w:val="16"/>
        </w:rPr>
        <w:t xml:space="preserve"> </w:t>
      </w:r>
      <w:r w:rsidRPr="009A6333">
        <w:rPr>
          <w:rFonts w:asciiTheme="majorHAnsi" w:hAnsiTheme="majorHAnsi"/>
          <w:vanish/>
          <w:sz w:val="16"/>
        </w:rPr>
        <w:t>multinational</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excessive</w:t>
      </w:r>
      <w:r w:rsidRPr="006667E6">
        <w:rPr>
          <w:rFonts w:asciiTheme="majorHAnsi" w:hAnsiTheme="majorHAnsi"/>
          <w:sz w:val="16"/>
        </w:rPr>
        <w:t xml:space="preserve"> </w:t>
      </w:r>
      <w:r w:rsidRPr="009A6333">
        <w:rPr>
          <w:rFonts w:asciiTheme="majorHAnsi" w:hAnsiTheme="majorHAnsi"/>
          <w:vanish/>
          <w:sz w:val="16"/>
        </w:rPr>
        <w:t>monopolies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expense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interest.</w:t>
      </w:r>
    </w:p>
    <w:p w14:paraId="5F7DB3B6" w14:textId="77777777" w:rsidR="009A6333" w:rsidRPr="006667E6" w:rsidRDefault="009A6333" w:rsidP="009A6333">
      <w:pPr>
        <w:pStyle w:val="Heading4"/>
        <w:rPr>
          <w:rFonts w:asciiTheme="majorHAnsi" w:hAnsiTheme="majorHAnsi"/>
        </w:rPr>
      </w:pPr>
      <w:r w:rsidRPr="006667E6">
        <w:rPr>
          <w:rFonts w:asciiTheme="majorHAnsi" w:hAnsiTheme="majorHAnsi"/>
        </w:rPr>
        <w:t>Studies prove- Relaxing patents means reduced prices</w:t>
      </w:r>
    </w:p>
    <w:p w14:paraId="74644047"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Crook 05</w:t>
      </w:r>
      <w:r w:rsidRPr="006667E6">
        <w:rPr>
          <w:rFonts w:asciiTheme="majorHAnsi" w:hAnsiTheme="majorHAnsi"/>
          <w:b/>
          <w:bCs/>
        </w:rPr>
        <w:t xml:space="preserve"> </w:t>
      </w:r>
      <w:r w:rsidRPr="006667E6">
        <w:rPr>
          <w:rFonts w:asciiTheme="majorHAnsi" w:hAnsiTheme="majorHAnsi"/>
        </w:rPr>
        <w:t xml:space="preserve">[Jamie Crook- director of litigation for the Center for Gender and Refugee Studies, 2005, “Balancing Intellectual Property Protection with the Human Right to Health,” </w:t>
      </w:r>
      <w:r w:rsidRPr="006667E6">
        <w:rPr>
          <w:rFonts w:asciiTheme="majorHAnsi" w:hAnsiTheme="majorHAnsi"/>
          <w:i/>
          <w:iCs/>
        </w:rPr>
        <w:t>Berkeley Journal of International Law 23</w:t>
      </w:r>
      <w:r w:rsidRPr="006667E6">
        <w:rPr>
          <w:rFonts w:asciiTheme="majorHAnsi" w:hAnsiTheme="majorHAnsi"/>
        </w:rPr>
        <w:t xml:space="preserve">(3), 524-550, </w:t>
      </w:r>
      <w:hyperlink r:id="rId95" w:history="1">
        <w:r w:rsidRPr="006667E6">
          <w:rPr>
            <w:rFonts w:asciiTheme="majorHAnsi" w:hAnsiTheme="majorHAnsi"/>
          </w:rPr>
          <w:t>https://lawcat.berkeley.edu/record/1119803?ln=en]/</w:t>
        </w:r>
      </w:hyperlink>
      <w:r w:rsidRPr="006667E6">
        <w:rPr>
          <w:rFonts w:asciiTheme="majorHAnsi" w:hAnsiTheme="majorHAnsi"/>
        </w:rPr>
        <w:t xml:space="preserve"> Triumph Debate</w:t>
      </w:r>
    </w:p>
    <w:p w14:paraId="4502EAF7"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cast</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strictly</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condition</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infectious</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notion</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unique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conglomerates.</w:t>
      </w:r>
      <w:r w:rsidRPr="006667E6">
        <w:rPr>
          <w:rFonts w:asciiTheme="majorHAnsi" w:hAnsiTheme="majorHAnsi"/>
          <w:sz w:val="16"/>
        </w:rPr>
        <w:t xml:space="preserve"> </w:t>
      </w:r>
      <w:r w:rsidRPr="009A6333">
        <w:rPr>
          <w:rFonts w:asciiTheme="majorHAnsi" w:hAnsiTheme="majorHAnsi"/>
          <w:vanish/>
          <w:sz w:val="16"/>
        </w:rPr>
        <w:t>South</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President,</w:t>
      </w:r>
      <w:r w:rsidRPr="006667E6">
        <w:rPr>
          <w:rFonts w:asciiTheme="majorHAnsi" w:hAnsiTheme="majorHAnsi"/>
          <w:sz w:val="16"/>
        </w:rPr>
        <w:t xml:space="preserve"> </w:t>
      </w:r>
      <w:r w:rsidRPr="009A6333">
        <w:rPr>
          <w:rFonts w:asciiTheme="majorHAnsi" w:hAnsiTheme="majorHAnsi"/>
          <w:vanish/>
          <w:sz w:val="16"/>
        </w:rPr>
        <w:t>Thabo</w:t>
      </w:r>
      <w:r w:rsidRPr="006667E6">
        <w:rPr>
          <w:rFonts w:asciiTheme="majorHAnsi" w:hAnsiTheme="majorHAnsi"/>
          <w:sz w:val="16"/>
        </w:rPr>
        <w:t xml:space="preserve"> </w:t>
      </w:r>
      <w:r w:rsidRPr="009A6333">
        <w:rPr>
          <w:rFonts w:asciiTheme="majorHAnsi" w:hAnsiTheme="majorHAnsi"/>
          <w:vanish/>
          <w:sz w:val="16"/>
        </w:rPr>
        <w:t>Mbeki,</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misguidedly</w:t>
      </w:r>
      <w:r w:rsidRPr="006667E6">
        <w:rPr>
          <w:rFonts w:asciiTheme="majorHAnsi" w:hAnsiTheme="majorHAnsi"/>
          <w:sz w:val="16"/>
        </w:rPr>
        <w:t xml:space="preserve"> </w:t>
      </w:r>
      <w:r w:rsidRPr="009A6333">
        <w:rPr>
          <w:rFonts w:asciiTheme="majorHAnsi" w:hAnsiTheme="majorHAnsi"/>
          <w:vanish/>
          <w:sz w:val="16"/>
        </w:rPr>
        <w:t>asserted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"extreme</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the4rimary</w:t>
      </w:r>
      <w:r w:rsidRPr="006667E6">
        <w:rPr>
          <w:rFonts w:asciiTheme="majorHAnsi" w:hAnsiTheme="majorHAnsi"/>
          <w:sz w:val="16"/>
        </w:rPr>
        <w:t xml:space="preserve"> </w:t>
      </w:r>
      <w:r w:rsidRPr="009A6333">
        <w:rPr>
          <w:rFonts w:asciiTheme="majorHAnsi" w:hAnsiTheme="majorHAnsi"/>
          <w:vanish/>
          <w:sz w:val="16"/>
        </w:rPr>
        <w:t>culprit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Africa's</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ravages,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virus</w:t>
      </w:r>
      <w:r w:rsidRPr="009A6333">
        <w:rPr>
          <w:rFonts w:asciiTheme="majorHAnsi" w:hAnsiTheme="majorHAnsi"/>
          <w:bCs/>
          <w:vanish/>
          <w:sz w:val="16"/>
        </w:rPr>
        <w: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circular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argument</w:t>
      </w:r>
      <w:r w:rsidRPr="006667E6">
        <w:rPr>
          <w:rFonts w:asciiTheme="majorHAnsi" w:hAnsiTheme="majorHAnsi"/>
          <w:sz w:val="16"/>
        </w:rPr>
        <w:t xml:space="preserve"> </w:t>
      </w:r>
      <w:r w:rsidRPr="009A6333">
        <w:rPr>
          <w:rFonts w:asciiTheme="majorHAnsi" w:hAnsiTheme="majorHAnsi"/>
          <w:vanish/>
          <w:sz w:val="16"/>
        </w:rPr>
        <w:t>assumes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synonymous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medication.</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highlight w:val="green"/>
        </w:rPr>
        <w:t xml:space="preserve"> </w:t>
      </w:r>
      <w:r w:rsidRPr="006667E6">
        <w:rPr>
          <w:rStyle w:val="Emphasis"/>
          <w:rFonts w:asciiTheme="majorHAnsi" w:hAnsiTheme="majorHAnsi"/>
          <w:highlight w:val="cyan"/>
        </w:rPr>
        <w:t>based on the examples of India and Brazil, relaxing patent standards for developing countries by condoning generic manufacture</w:t>
      </w:r>
      <w:r w:rsidRPr="006667E6">
        <w:rPr>
          <w:rFonts w:asciiTheme="majorHAnsi" w:hAnsiTheme="majorHAnsi"/>
          <w:sz w:val="16"/>
          <w:highlight w:val="cyan"/>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parallel</w:t>
      </w:r>
      <w:r w:rsidRPr="006667E6">
        <w:rPr>
          <w:rFonts w:asciiTheme="majorHAnsi" w:hAnsiTheme="majorHAnsi"/>
          <w:sz w:val="16"/>
        </w:rPr>
        <w:t xml:space="preserve"> </w:t>
      </w:r>
      <w:r w:rsidRPr="009A6333">
        <w:rPr>
          <w:rFonts w:asciiTheme="majorHAnsi" w:hAnsiTheme="majorHAnsi"/>
          <w:vanish/>
          <w:sz w:val="16"/>
        </w:rPr>
        <w:t>imports4</w:t>
      </w:r>
      <w:r w:rsidRPr="006667E6">
        <w:rPr>
          <w:rFonts w:asciiTheme="majorHAnsi" w:hAnsiTheme="majorHAnsi"/>
          <w:sz w:val="16"/>
        </w:rPr>
        <w:t xml:space="preserve"> </w:t>
      </w:r>
      <w:r w:rsidRPr="009A6333">
        <w:rPr>
          <w:rFonts w:asciiTheme="majorHAnsi" w:hAnsiTheme="majorHAnsi"/>
          <w:vanish/>
          <w:sz w:val="16"/>
        </w:rPr>
        <w:t>3</w:t>
      </w:r>
      <w:r w:rsidRPr="006667E6">
        <w:rPr>
          <w:rFonts w:asciiTheme="majorHAnsi" w:hAnsiTheme="majorHAnsi"/>
          <w:sz w:val="16"/>
        </w:rPr>
        <w:t xml:space="preserve"> </w:t>
      </w:r>
      <w:r w:rsidRPr="006667E6">
        <w:rPr>
          <w:rStyle w:val="Emphasis"/>
          <w:rFonts w:asciiTheme="majorHAnsi" w:hAnsiTheme="majorHAnsi"/>
          <w:highlight w:val="cyan"/>
        </w:rPr>
        <w:t>dramatically lowers prices and increases access to anti-retroviral treatment</w:t>
      </w:r>
      <w:r w:rsidRPr="009A6333">
        <w:rPr>
          <w:rFonts w:asciiTheme="majorHAnsi" w:hAnsiTheme="majorHAnsi"/>
          <w:bCs/>
          <w:vanish/>
          <w:sz w:val="16"/>
        </w:rPr>
        <w:t>.</w:t>
      </w:r>
      <w:r w:rsidRPr="006667E6">
        <w:rPr>
          <w:rFonts w:asciiTheme="majorHAnsi" w:hAnsiTheme="majorHAnsi"/>
          <w:bCs/>
          <w:sz w:val="16"/>
        </w:rPr>
        <w:t xml:space="preserve"> </w:t>
      </w:r>
      <w:r w:rsidRPr="009A6333">
        <w:rPr>
          <w:rFonts w:asciiTheme="majorHAnsi" w:hAnsiTheme="majorHAnsi"/>
          <w:vanish/>
          <w:sz w:val="16"/>
        </w:rPr>
        <w:t>44</w:t>
      </w:r>
      <w:r w:rsidRPr="006667E6">
        <w:rPr>
          <w:rFonts w:asciiTheme="majorHAnsi" w:hAnsiTheme="majorHAnsi"/>
          <w:sz w:val="16"/>
        </w:rPr>
        <w:t xml:space="preserve"> </w:t>
      </w:r>
      <w:r w:rsidRPr="009A6333">
        <w:rPr>
          <w:rFonts w:asciiTheme="majorHAnsi" w:hAnsiTheme="majorHAnsi"/>
          <w:vanish/>
          <w:sz w:val="16"/>
        </w:rPr>
        <w:t>Instead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true</w:t>
      </w:r>
      <w:r w:rsidRPr="006667E6">
        <w:rPr>
          <w:rFonts w:asciiTheme="majorHAnsi" w:hAnsiTheme="majorHAnsi"/>
          <w:sz w:val="16"/>
        </w:rPr>
        <w:t xml:space="preserve"> </w:t>
      </w:r>
      <w:r w:rsidRPr="009A6333">
        <w:rPr>
          <w:rFonts w:asciiTheme="majorHAnsi" w:hAnsiTheme="majorHAnsi"/>
          <w:vanish/>
          <w:sz w:val="16"/>
        </w:rPr>
        <w:t>barrier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unaffordability.</w:t>
      </w:r>
      <w:r w:rsidRPr="006667E6">
        <w:rPr>
          <w:rFonts w:asciiTheme="majorHAnsi" w:hAnsiTheme="majorHAnsi"/>
          <w:bCs/>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idea</w:t>
      </w:r>
      <w:r w:rsidRPr="006667E6">
        <w:rPr>
          <w:rFonts w:asciiTheme="majorHAnsi" w:hAnsiTheme="majorHAnsi"/>
          <w:sz w:val="16"/>
        </w:rPr>
        <w:t xml:space="preserve"> </w:t>
      </w:r>
      <w:r w:rsidRPr="009A6333">
        <w:rPr>
          <w:rFonts w:asciiTheme="majorHAnsi" w:hAnsiTheme="majorHAnsi"/>
          <w:vanish/>
          <w:sz w:val="16"/>
        </w:rPr>
        <w:t>should</w:t>
      </w:r>
      <w:r w:rsidRPr="006667E6">
        <w:rPr>
          <w:rFonts w:asciiTheme="majorHAnsi" w:hAnsiTheme="majorHAnsi"/>
          <w:sz w:val="16"/>
        </w:rPr>
        <w:t xml:space="preserve"> </w:t>
      </w:r>
      <w:r w:rsidRPr="009A6333">
        <w:rPr>
          <w:rFonts w:asciiTheme="majorHAnsi" w:hAnsiTheme="majorHAnsi"/>
          <w:vanish/>
          <w:sz w:val="16"/>
        </w:rPr>
        <w:t>empower</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truly</w:t>
      </w:r>
      <w:r w:rsidRPr="006667E6">
        <w:rPr>
          <w:rFonts w:asciiTheme="majorHAnsi" w:hAnsiTheme="majorHAnsi"/>
          <w:sz w:val="16"/>
        </w:rPr>
        <w:t xml:space="preserve"> </w:t>
      </w:r>
      <w:r w:rsidRPr="009A6333">
        <w:rPr>
          <w:rFonts w:asciiTheme="majorHAnsi" w:hAnsiTheme="majorHAnsi"/>
          <w:vanish/>
          <w:sz w:val="16"/>
        </w:rPr>
        <w:t>concerned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combating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while</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multidimensional</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immediate</w:t>
      </w:r>
      <w:r w:rsidRPr="006667E6">
        <w:rPr>
          <w:rFonts w:asciiTheme="majorHAnsi" w:hAnsiTheme="majorHAnsi"/>
          <w:sz w:val="16"/>
        </w:rPr>
        <w:t xml:space="preserve"> </w:t>
      </w:r>
      <w:r w:rsidRPr="009A6333">
        <w:rPr>
          <w:rFonts w:asciiTheme="majorHAnsi" w:hAnsiTheme="majorHAnsi"/>
          <w:vanish/>
          <w:sz w:val="16"/>
        </w:rPr>
        <w:t>solution</w:t>
      </w:r>
      <w:r w:rsidRPr="009A6333">
        <w:rPr>
          <w:rFonts w:asciiTheme="majorHAnsi" w:hAnsiTheme="majorHAnsi"/>
          <w:bCs/>
          <w:vanish/>
          <w:sz w:val="16"/>
        </w:rPr>
        <w:t>,</w:t>
      </w:r>
      <w:r w:rsidRPr="006667E6">
        <w:rPr>
          <w:rFonts w:asciiTheme="majorHAnsi" w:hAnsiTheme="majorHAnsi"/>
          <w:bCs/>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already</w:t>
      </w:r>
      <w:r w:rsidRPr="006667E6">
        <w:rPr>
          <w:rFonts w:asciiTheme="majorHAnsi" w:hAnsiTheme="majorHAnsi"/>
          <w:sz w:val="16"/>
        </w:rPr>
        <w:t xml:space="preserve"> </w:t>
      </w:r>
      <w:r w:rsidRPr="009A6333">
        <w:rPr>
          <w:rFonts w:asciiTheme="majorHAnsi" w:hAnsiTheme="majorHAnsi"/>
          <w:vanish/>
          <w:sz w:val="16"/>
        </w:rPr>
        <w:t>allows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manufacture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presently</w:t>
      </w:r>
      <w:r w:rsidRPr="006667E6">
        <w:rPr>
          <w:rFonts w:asciiTheme="majorHAnsi" w:hAnsiTheme="majorHAnsi"/>
          <w:sz w:val="16"/>
        </w:rPr>
        <w:t xml:space="preserve"> </w:t>
      </w:r>
      <w:r w:rsidRPr="009A6333">
        <w:rPr>
          <w:rFonts w:asciiTheme="majorHAnsi" w:hAnsiTheme="majorHAnsi"/>
          <w:vanish/>
          <w:sz w:val="16"/>
        </w:rPr>
        <w:t>suppress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production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antiretrovirals,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detriment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world's</w:t>
      </w:r>
      <w:r w:rsidRPr="006667E6">
        <w:rPr>
          <w:rFonts w:asciiTheme="majorHAnsi" w:hAnsiTheme="majorHAnsi"/>
          <w:sz w:val="16"/>
        </w:rPr>
        <w:t xml:space="preserve"> </w:t>
      </w:r>
      <w:r w:rsidRPr="009A6333">
        <w:rPr>
          <w:rFonts w:asciiTheme="majorHAnsi" w:hAnsiTheme="majorHAnsi"/>
          <w:vanish/>
          <w:sz w:val="16"/>
        </w:rPr>
        <w:t>poorest</w:t>
      </w:r>
      <w:r w:rsidRPr="006667E6">
        <w:rPr>
          <w:rFonts w:asciiTheme="majorHAnsi" w:hAnsiTheme="majorHAnsi"/>
          <w:sz w:val="16"/>
        </w:rPr>
        <w:t xml:space="preserve"> </w:t>
      </w:r>
      <w:r w:rsidRPr="009A6333">
        <w:rPr>
          <w:rFonts w:asciiTheme="majorHAnsi" w:hAnsiTheme="majorHAnsi"/>
          <w:vanish/>
          <w:sz w:val="16"/>
        </w:rPr>
        <w:t>HIV/AIDS</w:t>
      </w:r>
      <w:r w:rsidRPr="006667E6">
        <w:rPr>
          <w:rFonts w:asciiTheme="majorHAnsi" w:hAnsiTheme="majorHAnsi"/>
          <w:sz w:val="16"/>
        </w:rPr>
        <w:t xml:space="preserve"> </w:t>
      </w:r>
      <w:r w:rsidRPr="009A6333">
        <w:rPr>
          <w:rFonts w:asciiTheme="majorHAnsi" w:hAnsiTheme="majorHAnsi"/>
          <w:vanish/>
          <w:sz w:val="16"/>
        </w:rPr>
        <w:t>patients.</w:t>
      </w:r>
    </w:p>
    <w:p w14:paraId="1BFCD349"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 Plan saves millions of lives every year</w:t>
      </w:r>
    </w:p>
    <w:p w14:paraId="4D424AEB"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Pheage 16</w:t>
      </w:r>
      <w:r w:rsidRPr="006667E6">
        <w:rPr>
          <w:rFonts w:asciiTheme="majorHAnsi" w:hAnsiTheme="majorHAnsi"/>
          <w:b/>
          <w:bCs/>
        </w:rPr>
        <w:t xml:space="preserve"> </w:t>
      </w:r>
      <w:r w:rsidRPr="006667E6">
        <w:rPr>
          <w:rFonts w:asciiTheme="majorHAnsi" w:hAnsiTheme="majorHAnsi"/>
        </w:rPr>
        <w:t xml:space="preserve">[Tefo Pheage- journalist for African Renewal, December 2016, “Dying from lack of medicines,” United Nations Africa Renewal, </w:t>
      </w:r>
      <w:hyperlink r:id="rId96" w:history="1">
        <w:r w:rsidRPr="006667E6">
          <w:rPr>
            <w:rFonts w:asciiTheme="majorHAnsi" w:hAnsiTheme="majorHAnsi"/>
          </w:rPr>
          <w:t>https://www.un.org/africarenewal/magazine/december-2016-march-2017/dying-lack-medicines]/</w:t>
        </w:r>
      </w:hyperlink>
      <w:r w:rsidRPr="006667E6">
        <w:rPr>
          <w:rFonts w:asciiTheme="majorHAnsi" w:hAnsiTheme="majorHAnsi"/>
        </w:rPr>
        <w:t xml:space="preserve"> Triumph Debate</w:t>
      </w:r>
    </w:p>
    <w:p w14:paraId="03410A71"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Approximately</w:t>
      </w:r>
      <w:r w:rsidRPr="006667E6">
        <w:rPr>
          <w:rFonts w:asciiTheme="majorHAnsi" w:hAnsiTheme="majorHAnsi"/>
          <w:sz w:val="16"/>
        </w:rPr>
        <w:t xml:space="preserve"> </w:t>
      </w:r>
      <w:r w:rsidRPr="006667E6">
        <w:rPr>
          <w:rStyle w:val="Emphasis"/>
          <w:rFonts w:asciiTheme="majorHAnsi" w:hAnsiTheme="majorHAnsi"/>
          <w:highlight w:val="cyan"/>
        </w:rPr>
        <w:t xml:space="preserve">1.6 million Africans died of malaria, tuberculosis and HIV-related illnesses in 2015. These diseases can be prevented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6667E6">
        <w:rPr>
          <w:rStyle w:val="Emphasis"/>
          <w:rFonts w:asciiTheme="majorHAnsi" w:hAnsiTheme="majorHAnsi"/>
          <w:highlight w:val="cyan"/>
        </w:rPr>
        <w:t xml:space="preserve">with </w:t>
      </w:r>
      <w:r w:rsidRPr="009A6333">
        <w:rPr>
          <w:rFonts w:asciiTheme="majorHAnsi" w:hAnsiTheme="majorHAnsi"/>
          <w:vanish/>
          <w:sz w:val="16"/>
        </w:rPr>
        <w:t>timely</w:t>
      </w:r>
      <w:r w:rsidRPr="006667E6">
        <w:rPr>
          <w:rStyle w:val="Emphasis"/>
          <w:rFonts w:asciiTheme="majorHAnsi" w:hAnsiTheme="majorHAnsi"/>
          <w:highlight w:val="cyan"/>
        </w:rPr>
        <w:t xml:space="preserve"> access to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affordable</w:t>
      </w:r>
      <w:r w:rsidRPr="006667E6">
        <w:rPr>
          <w:rStyle w:val="Emphasis"/>
          <w:rFonts w:asciiTheme="majorHAnsi" w:hAnsiTheme="majorHAnsi"/>
          <w:highlight w:val="cyan"/>
        </w:rPr>
        <w:t xml:space="preserve"> medicines, </w:t>
      </w:r>
      <w:r w:rsidRPr="009A6333">
        <w:rPr>
          <w:rFonts w:asciiTheme="majorHAnsi" w:hAnsiTheme="majorHAnsi"/>
          <w:vanish/>
          <w:sz w:val="16"/>
        </w:rPr>
        <w:t>vaccines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services.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consumed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produced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continent,</w:t>
      </w:r>
      <w:r w:rsidRPr="006667E6">
        <w:rPr>
          <w:rFonts w:asciiTheme="majorHAnsi" w:hAnsiTheme="majorHAnsi"/>
          <w:sz w:val="16"/>
        </w:rPr>
        <w:t xml:space="preserve"> </w:t>
      </w:r>
      <w:r w:rsidRPr="009A6333">
        <w:rPr>
          <w:rFonts w:asciiTheme="majorHAnsi" w:hAnsiTheme="majorHAnsi"/>
          <w:vanish/>
          <w:sz w:val="16"/>
        </w:rPr>
        <w:t>meaning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sick</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do</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locally</w:t>
      </w:r>
      <w:r w:rsidRPr="006667E6">
        <w:rPr>
          <w:rFonts w:asciiTheme="majorHAnsi" w:hAnsiTheme="majorHAnsi"/>
          <w:sz w:val="16"/>
        </w:rPr>
        <w:t xml:space="preserve"> </w:t>
      </w:r>
      <w:r w:rsidRPr="009A6333">
        <w:rPr>
          <w:rFonts w:asciiTheme="majorHAnsi" w:hAnsiTheme="majorHAnsi"/>
          <w:vanish/>
          <w:sz w:val="16"/>
        </w:rPr>
        <w:t>produced</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buy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imported</w:t>
      </w:r>
      <w:r w:rsidRPr="006667E6">
        <w:rPr>
          <w:rFonts w:asciiTheme="majorHAnsi" w:hAnsiTheme="majorHAnsi"/>
          <w:sz w:val="16"/>
        </w:rPr>
        <w:t xml:space="preserve"> </w:t>
      </w:r>
      <w:r w:rsidRPr="009A6333">
        <w:rPr>
          <w:rFonts w:asciiTheme="majorHAnsi" w:hAnsiTheme="majorHAnsi"/>
          <w:vanish/>
          <w:sz w:val="16"/>
        </w:rPr>
        <w:t>ones.</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Africans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susceptible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big</w:t>
      </w:r>
      <w:r w:rsidRPr="006667E6">
        <w:rPr>
          <w:rFonts w:asciiTheme="majorHAnsi" w:hAnsiTheme="majorHAnsi"/>
          <w:sz w:val="16"/>
        </w:rPr>
        <w:t xml:space="preserve"> </w:t>
      </w:r>
      <w:r w:rsidRPr="009A6333">
        <w:rPr>
          <w:rFonts w:asciiTheme="majorHAnsi" w:hAnsiTheme="majorHAnsi"/>
          <w:vanish/>
          <w:sz w:val="16"/>
        </w:rPr>
        <w:t>killer</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continent:</w:t>
      </w:r>
      <w:r w:rsidRPr="006667E6">
        <w:rPr>
          <w:rFonts w:asciiTheme="majorHAnsi" w:hAnsiTheme="majorHAnsi"/>
          <w:sz w:val="16"/>
        </w:rPr>
        <w:t xml:space="preserve"> </w:t>
      </w:r>
      <w:r w:rsidRPr="009A6333">
        <w:rPr>
          <w:rFonts w:asciiTheme="majorHAnsi" w:hAnsiTheme="majorHAnsi"/>
          <w:vanish/>
          <w:sz w:val="16"/>
        </w:rPr>
        <w:t>malaria,</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HIV/AIDS.</w:t>
      </w:r>
      <w:r w:rsidRPr="006667E6">
        <w:rPr>
          <w:rFonts w:asciiTheme="majorHAnsi" w:hAnsiTheme="majorHAnsi"/>
          <w:sz w:val="16"/>
        </w:rPr>
        <w:t xml:space="preserve"> </w:t>
      </w:r>
      <w:r w:rsidRPr="009A6333">
        <w:rPr>
          <w:rFonts w:asciiTheme="majorHAnsi" w:hAnsiTheme="majorHAnsi"/>
          <w:vanish/>
          <w:sz w:val="16"/>
        </w:rPr>
        <w:t>Globally,</w:t>
      </w:r>
      <w:r w:rsidRPr="006667E6">
        <w:rPr>
          <w:rFonts w:asciiTheme="majorHAnsi" w:hAnsiTheme="majorHAnsi"/>
          <w:sz w:val="16"/>
        </w:rPr>
        <w:t xml:space="preserve"> </w:t>
      </w:r>
      <w:r w:rsidRPr="009A6333">
        <w:rPr>
          <w:rFonts w:asciiTheme="majorHAnsi" w:hAnsiTheme="majorHAnsi"/>
          <w:vanish/>
          <w:sz w:val="16"/>
        </w:rPr>
        <w:t>50%</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children</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five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die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pneumonia,</w:t>
      </w:r>
      <w:r w:rsidRPr="006667E6">
        <w:rPr>
          <w:rFonts w:asciiTheme="majorHAnsi" w:hAnsiTheme="majorHAnsi"/>
          <w:sz w:val="16"/>
        </w:rPr>
        <w:t xml:space="preserve"> </w:t>
      </w:r>
      <w:r w:rsidRPr="009A6333">
        <w:rPr>
          <w:rFonts w:asciiTheme="majorHAnsi" w:hAnsiTheme="majorHAnsi"/>
          <w:vanish/>
          <w:sz w:val="16"/>
        </w:rPr>
        <w:t>diarrhoea,</w:t>
      </w:r>
      <w:r w:rsidRPr="006667E6">
        <w:rPr>
          <w:rFonts w:asciiTheme="majorHAnsi" w:hAnsiTheme="majorHAnsi"/>
          <w:sz w:val="16"/>
        </w:rPr>
        <w:t xml:space="preserve"> </w:t>
      </w:r>
      <w:r w:rsidRPr="009A6333">
        <w:rPr>
          <w:rFonts w:asciiTheme="majorHAnsi" w:hAnsiTheme="majorHAnsi"/>
          <w:vanish/>
          <w:sz w:val="16"/>
        </w:rPr>
        <w:t>measles,</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malaria</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Organisation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organisation</w:t>
      </w:r>
      <w:r w:rsidRPr="006667E6">
        <w:rPr>
          <w:rFonts w:asciiTheme="majorHAnsi" w:hAnsiTheme="majorHAnsi"/>
          <w:sz w:val="16"/>
        </w:rPr>
        <w:t xml:space="preserve"> </w:t>
      </w:r>
      <w:r w:rsidRPr="009A6333">
        <w:rPr>
          <w:rFonts w:asciiTheme="majorHAnsi" w:hAnsiTheme="majorHAnsi"/>
          <w:vanish/>
          <w:sz w:val="16"/>
        </w:rPr>
        <w:t>defines</w:t>
      </w:r>
      <w:r w:rsidRPr="006667E6">
        <w:rPr>
          <w:rFonts w:asciiTheme="majorHAnsi" w:hAnsiTheme="majorHAnsi"/>
          <w:sz w:val="16"/>
        </w:rPr>
        <w:t xml:space="preserve"> </w:t>
      </w:r>
      <w:r w:rsidRPr="009A6333">
        <w:rPr>
          <w:rFonts w:asciiTheme="majorHAnsi" w:hAnsiTheme="majorHAnsi"/>
          <w:vanish/>
          <w:sz w:val="16"/>
        </w:rPr>
        <w:t>having</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having</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continuously</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facilities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hour’s</w:t>
      </w:r>
      <w:r w:rsidRPr="006667E6">
        <w:rPr>
          <w:rFonts w:asciiTheme="majorHAnsi" w:hAnsiTheme="majorHAnsi"/>
          <w:sz w:val="16"/>
        </w:rPr>
        <w:t xml:space="preserve"> </w:t>
      </w:r>
      <w:r w:rsidRPr="009A6333">
        <w:rPr>
          <w:rFonts w:asciiTheme="majorHAnsi" w:hAnsiTheme="majorHAnsi"/>
          <w:vanish/>
          <w:sz w:val="16"/>
        </w:rPr>
        <w:t>walk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parts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Zimbabwe,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nurses</w:t>
      </w:r>
      <w:r w:rsidRPr="006667E6">
        <w:rPr>
          <w:rFonts w:asciiTheme="majorHAnsi" w:hAnsiTheme="majorHAnsi"/>
          <w:sz w:val="16"/>
        </w:rPr>
        <w:t xml:space="preserve"> </w:t>
      </w:r>
      <w:r w:rsidRPr="009A6333">
        <w:rPr>
          <w:rFonts w:asciiTheme="majorHAnsi" w:hAnsiTheme="majorHAnsi"/>
          <w:vanish/>
          <w:sz w:val="16"/>
        </w:rPr>
        <w:t>give</w:t>
      </w:r>
      <w:r w:rsidRPr="006667E6">
        <w:rPr>
          <w:rFonts w:asciiTheme="majorHAnsi" w:hAnsiTheme="majorHAnsi"/>
          <w:sz w:val="16"/>
        </w:rPr>
        <w:t xml:space="preserve"> </w:t>
      </w:r>
      <w:r w:rsidRPr="009A6333">
        <w:rPr>
          <w:rFonts w:asciiTheme="majorHAnsi" w:hAnsiTheme="majorHAnsi"/>
          <w:vanish/>
          <w:sz w:val="16"/>
        </w:rPr>
        <w:t>painkillers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sick</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“treat-all</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says</w:t>
      </w:r>
      <w:r w:rsidRPr="006667E6">
        <w:rPr>
          <w:rFonts w:asciiTheme="majorHAnsi" w:hAnsiTheme="majorHAnsi"/>
          <w:sz w:val="16"/>
        </w:rPr>
        <w:t xml:space="preserve"> </w:t>
      </w:r>
      <w:r w:rsidRPr="009A6333">
        <w:rPr>
          <w:rFonts w:asciiTheme="majorHAnsi" w:hAnsiTheme="majorHAnsi"/>
          <w:vanish/>
          <w:sz w:val="16"/>
        </w:rPr>
        <w:t>Charles</w:t>
      </w:r>
      <w:r w:rsidRPr="006667E6">
        <w:rPr>
          <w:rFonts w:asciiTheme="majorHAnsi" w:hAnsiTheme="majorHAnsi"/>
          <w:sz w:val="16"/>
        </w:rPr>
        <w:t xml:space="preserve"> </w:t>
      </w:r>
      <w:r w:rsidRPr="009A6333">
        <w:rPr>
          <w:rFonts w:asciiTheme="majorHAnsi" w:hAnsiTheme="majorHAnsi"/>
          <w:vanish/>
          <w:sz w:val="16"/>
        </w:rPr>
        <w:t>Ndlovu,</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Zimbabwean</w:t>
      </w:r>
      <w:r w:rsidRPr="006667E6">
        <w:rPr>
          <w:rFonts w:asciiTheme="majorHAnsi" w:hAnsiTheme="majorHAnsi"/>
          <w:sz w:val="16"/>
        </w:rPr>
        <w:t xml:space="preserve"> </w:t>
      </w:r>
      <w:r w:rsidRPr="009A6333">
        <w:rPr>
          <w:rFonts w:asciiTheme="majorHAnsi" w:hAnsiTheme="majorHAnsi"/>
          <w:vanish/>
          <w:sz w:val="16"/>
        </w:rPr>
        <w:t>living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Botswana.</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family</w:t>
      </w:r>
      <w:r w:rsidRPr="006667E6">
        <w:rPr>
          <w:rFonts w:asciiTheme="majorHAnsi" w:hAnsiTheme="majorHAnsi"/>
          <w:sz w:val="16"/>
        </w:rPr>
        <w:t xml:space="preserve"> </w:t>
      </w:r>
      <w:r w:rsidRPr="009A6333">
        <w:rPr>
          <w:rFonts w:asciiTheme="majorHAnsi" w:hAnsiTheme="majorHAnsi"/>
          <w:vanish/>
          <w:sz w:val="16"/>
        </w:rPr>
        <w:t>members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Zimbabwe.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unavailable,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nurses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little</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Dave</w:t>
      </w:r>
      <w:r w:rsidRPr="006667E6">
        <w:rPr>
          <w:rFonts w:asciiTheme="majorHAnsi" w:hAnsiTheme="majorHAnsi"/>
          <w:sz w:val="16"/>
        </w:rPr>
        <w:t xml:space="preserve"> </w:t>
      </w:r>
      <w:r w:rsidRPr="009A6333">
        <w:rPr>
          <w:rFonts w:asciiTheme="majorHAnsi" w:hAnsiTheme="majorHAnsi"/>
          <w:vanish/>
          <w:sz w:val="16"/>
        </w:rPr>
        <w:t>Puo,</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Mpumalanga</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South</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says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you</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you</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informed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medication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advised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big</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cannot</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your</w:t>
      </w:r>
      <w:r w:rsidRPr="006667E6">
        <w:rPr>
          <w:rFonts w:asciiTheme="majorHAnsi" w:hAnsiTheme="majorHAnsi"/>
          <w:sz w:val="16"/>
        </w:rPr>
        <w:t xml:space="preserve"> </w:t>
      </w:r>
      <w:r w:rsidRPr="009A6333">
        <w:rPr>
          <w:rFonts w:asciiTheme="majorHAnsi" w:hAnsiTheme="majorHAnsi"/>
          <w:vanish/>
          <w:sz w:val="16"/>
        </w:rPr>
        <w:t>[empty]</w:t>
      </w:r>
      <w:r w:rsidRPr="006667E6">
        <w:rPr>
          <w:rFonts w:asciiTheme="majorHAnsi" w:hAnsiTheme="majorHAnsi"/>
          <w:sz w:val="16"/>
        </w:rPr>
        <w:t xml:space="preserve"> </w:t>
      </w:r>
      <w:r w:rsidRPr="009A6333">
        <w:rPr>
          <w:rFonts w:asciiTheme="majorHAnsi" w:hAnsiTheme="majorHAnsi"/>
          <w:vanish/>
          <w:sz w:val="16"/>
        </w:rPr>
        <w:t>pockets.”</w:t>
      </w:r>
      <w:r w:rsidRPr="006667E6">
        <w:rPr>
          <w:rFonts w:asciiTheme="majorHAnsi" w:hAnsiTheme="majorHAnsi"/>
          <w:sz w:val="16"/>
        </w:rPr>
        <w:t xml:space="preserve"> </w:t>
      </w:r>
      <w:r w:rsidRPr="009A6333">
        <w:rPr>
          <w:rFonts w:asciiTheme="majorHAnsi" w:hAnsiTheme="majorHAnsi"/>
          <w:vanish/>
          <w:sz w:val="16"/>
        </w:rPr>
        <w:t>Inhibiting</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p>
    <w:p w14:paraId="713A4832" w14:textId="77777777" w:rsidR="009A6333" w:rsidRPr="006667E6" w:rsidRDefault="009A6333" w:rsidP="009A6333">
      <w:pPr>
        <w:pStyle w:val="Heading2"/>
        <w:rPr>
          <w:rFonts w:asciiTheme="majorHAnsi" w:hAnsiTheme="majorHAnsi"/>
        </w:rPr>
      </w:pPr>
      <w:r w:rsidRPr="006667E6">
        <w:rPr>
          <w:rFonts w:asciiTheme="majorHAnsi" w:hAnsiTheme="majorHAnsi"/>
        </w:rPr>
        <w:lastRenderedPageBreak/>
        <w:t>Advantage Two is Contraception</w:t>
      </w:r>
    </w:p>
    <w:p w14:paraId="63F09A61" w14:textId="77777777" w:rsidR="009A6333" w:rsidRPr="006667E6" w:rsidRDefault="009A6333" w:rsidP="009A6333">
      <w:pPr>
        <w:pStyle w:val="Heading4"/>
        <w:rPr>
          <w:rFonts w:asciiTheme="majorHAnsi" w:hAnsiTheme="majorHAnsi"/>
        </w:rPr>
      </w:pPr>
      <w:r w:rsidRPr="006667E6">
        <w:rPr>
          <w:rFonts w:asciiTheme="majorHAnsi" w:hAnsiTheme="majorHAnsi"/>
        </w:rPr>
        <w:t>IP allows for misogynistic power structures to replicate through denial of access to contraception</w:t>
      </w:r>
    </w:p>
    <w:p w14:paraId="205F6185" w14:textId="77777777" w:rsidR="009A6333" w:rsidRPr="006667E6" w:rsidRDefault="009A6333" w:rsidP="009A6333">
      <w:pPr>
        <w:spacing w:line="240" w:lineRule="auto"/>
        <w:rPr>
          <w:rFonts w:asciiTheme="majorHAnsi" w:hAnsiTheme="majorHAnsi"/>
          <w:sz w:val="16"/>
        </w:rPr>
      </w:pPr>
      <w:r w:rsidRPr="006667E6">
        <w:rPr>
          <w:rStyle w:val="Style13ptBold"/>
          <w:rFonts w:asciiTheme="majorHAnsi" w:hAnsiTheme="majorHAnsi"/>
        </w:rPr>
        <w:t>Allen 1</w:t>
      </w:r>
      <w:r w:rsidRPr="006667E6">
        <w:rPr>
          <w:rFonts w:asciiTheme="majorHAnsi" w:hAnsiTheme="majorHAnsi"/>
          <w:sz w:val="16"/>
        </w:rPr>
        <w:t xml:space="preserve">: Allen, Scott A. [Indiana University Maurer School of Law] “Patents Fettering Reproductive Rights” </w:t>
      </w:r>
      <w:r w:rsidRPr="006667E6">
        <w:rPr>
          <w:rFonts w:asciiTheme="majorHAnsi" w:hAnsiTheme="majorHAnsi"/>
          <w:i/>
          <w:iCs/>
          <w:sz w:val="16"/>
        </w:rPr>
        <w:t xml:space="preserve">Indiana Law Journal, </w:t>
      </w:r>
      <w:r w:rsidRPr="006667E6">
        <w:rPr>
          <w:rFonts w:asciiTheme="majorHAnsi" w:hAnsiTheme="majorHAnsi"/>
          <w:sz w:val="16"/>
        </w:rPr>
        <w:t xml:space="preserve">2012. </w:t>
      </w:r>
      <w:hyperlink r:id="rId97" w:history="1">
        <w:r w:rsidRPr="006667E6">
          <w:rPr>
            <w:rStyle w:val="Hyperlink"/>
            <w:rFonts w:asciiTheme="majorHAnsi" w:hAnsiTheme="majorHAnsi"/>
            <w:sz w:val="16"/>
          </w:rPr>
          <w:t>https://www.repository.law.indiana.edu/cgi/viewcontent.cgi?article=3004&amp;context=ilj</w:t>
        </w:r>
      </w:hyperlink>
      <w:r w:rsidRPr="006667E6">
        <w:rPr>
          <w:rFonts w:asciiTheme="majorHAnsi" w:hAnsiTheme="majorHAnsi"/>
          <w:sz w:val="16"/>
        </w:rPr>
        <w:t xml:space="preserve"> JP. </w:t>
      </w:r>
    </w:p>
    <w:p w14:paraId="062CDC79" w14:textId="77777777" w:rsidR="009A6333" w:rsidRPr="006667E6" w:rsidRDefault="009A6333" w:rsidP="009A6333">
      <w:pPr>
        <w:spacing w:line="240" w:lineRule="auto"/>
        <w:rPr>
          <w:rFonts w:asciiTheme="majorHAnsi" w:hAnsiTheme="majorHAnsi"/>
          <w:sz w:val="16"/>
        </w:rPr>
      </w:pPr>
    </w:p>
    <w:p w14:paraId="0212C76E" w14:textId="77777777" w:rsidR="009A6333" w:rsidRPr="006667E6" w:rsidRDefault="009A6333" w:rsidP="009A6333">
      <w:pPr>
        <w:spacing w:line="240" w:lineRule="auto"/>
        <w:jc w:val="both"/>
        <w:rPr>
          <w:rFonts w:asciiTheme="majorHAnsi" w:hAnsiTheme="majorHAnsi"/>
          <w:sz w:val="16"/>
        </w:rPr>
      </w:pPr>
      <w:r w:rsidRPr="006667E6">
        <w:rPr>
          <w:rStyle w:val="Emphasis"/>
          <w:rFonts w:asciiTheme="majorHAnsi" w:hAnsiTheme="majorHAnsi"/>
          <w:highlight w:val="cyan"/>
        </w:rPr>
        <w:t>Because these patentable reproductive inventions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enabled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6667E6">
        <w:rPr>
          <w:rStyle w:val="Emphasis"/>
          <w:rFonts w:asciiTheme="majorHAnsi" w:hAnsiTheme="majorHAnsi"/>
          <w:highlight w:val="cyan"/>
        </w:rPr>
        <w:t>are often catalysts for reproductive rights, opposition to reproductive autonomy has translated into opposition to specific technologies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opposition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slowly</w:t>
      </w:r>
      <w:r w:rsidRPr="006667E6">
        <w:rPr>
          <w:rFonts w:asciiTheme="majorHAnsi" w:hAnsiTheme="majorHAnsi"/>
          <w:sz w:val="16"/>
        </w:rPr>
        <w:t xml:space="preserve"> </w:t>
      </w:r>
      <w:r w:rsidRPr="009A6333">
        <w:rPr>
          <w:rFonts w:asciiTheme="majorHAnsi" w:hAnsiTheme="majorHAnsi"/>
          <w:vanish/>
          <w:sz w:val="16"/>
        </w:rPr>
        <w:t>begun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find</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into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laws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monopolies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Unlike</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antiquity,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advanced</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now</w:t>
      </w:r>
      <w:r w:rsidRPr="006667E6">
        <w:rPr>
          <w:rFonts w:asciiTheme="majorHAnsi" w:hAnsiTheme="majorHAnsi"/>
          <w:sz w:val="16"/>
        </w:rPr>
        <w:t xml:space="preserve"> </w:t>
      </w:r>
      <w:r w:rsidRPr="009A6333">
        <w:rPr>
          <w:rFonts w:asciiTheme="majorHAnsi" w:hAnsiTheme="majorHAnsi"/>
          <w:vanish/>
          <w:sz w:val="16"/>
        </w:rPr>
        <w:t>constitutes</w:t>
      </w:r>
      <w:r w:rsidRPr="006667E6">
        <w:rPr>
          <w:rFonts w:asciiTheme="majorHAnsi" w:hAnsiTheme="majorHAnsi"/>
          <w:sz w:val="16"/>
        </w:rPr>
        <w:t xml:space="preserve"> </w:t>
      </w:r>
      <w:r w:rsidRPr="009A6333">
        <w:rPr>
          <w:rFonts w:asciiTheme="majorHAnsi" w:hAnsiTheme="majorHAnsi"/>
          <w:vanish/>
          <w:sz w:val="16"/>
        </w:rPr>
        <w:t>patent-eligible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potential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deeply</w:t>
      </w:r>
      <w:r w:rsidRPr="006667E6">
        <w:rPr>
          <w:rFonts w:asciiTheme="majorHAnsi" w:hAnsiTheme="majorHAnsi"/>
          <w:sz w:val="16"/>
        </w:rPr>
        <w:t xml:space="preserve"> </w:t>
      </w:r>
      <w:r w:rsidRPr="009A6333">
        <w:rPr>
          <w:rFonts w:asciiTheme="majorHAnsi" w:hAnsiTheme="majorHAnsi"/>
          <w:vanish/>
          <w:sz w:val="16"/>
        </w:rPr>
        <w:t>moral,</w:t>
      </w:r>
      <w:r w:rsidRPr="006667E6">
        <w:rPr>
          <w:rFonts w:asciiTheme="majorHAnsi" w:hAnsiTheme="majorHAnsi"/>
          <w:sz w:val="16"/>
        </w:rPr>
        <w:t xml:space="preserve"> </w:t>
      </w:r>
      <w:r w:rsidRPr="009A6333">
        <w:rPr>
          <w:rFonts w:asciiTheme="majorHAnsi" w:hAnsiTheme="majorHAnsi"/>
          <w:vanish/>
          <w:sz w:val="16"/>
        </w:rPr>
        <w:t>religious,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ideologies.</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commentator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noted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existence</w:t>
      </w:r>
      <w:r w:rsidRPr="006667E6">
        <w:rPr>
          <w:rFonts w:asciiTheme="majorHAnsi" w:hAnsiTheme="majorHAnsi"/>
          <w:sz w:val="16"/>
        </w:rPr>
        <w:t xml:space="preserve"> </w:t>
      </w:r>
      <w:r w:rsidRPr="009A6333">
        <w:rPr>
          <w:rFonts w:asciiTheme="majorHAnsi" w:hAnsiTheme="majorHAnsi"/>
          <w:vanish/>
          <w:sz w:val="16"/>
        </w:rPr>
        <w:t>becomes</w:t>
      </w:r>
      <w:r w:rsidRPr="006667E6">
        <w:rPr>
          <w:rFonts w:asciiTheme="majorHAnsi" w:hAnsiTheme="majorHAnsi"/>
          <w:sz w:val="16"/>
        </w:rPr>
        <w:t xml:space="preserve"> </w:t>
      </w:r>
      <w:r w:rsidRPr="009A6333">
        <w:rPr>
          <w:rFonts w:asciiTheme="majorHAnsi" w:hAnsiTheme="majorHAnsi"/>
          <w:vanish/>
          <w:sz w:val="16"/>
        </w:rPr>
        <w:t>increasingly</w:t>
      </w:r>
      <w:r w:rsidRPr="006667E6">
        <w:rPr>
          <w:rFonts w:asciiTheme="majorHAnsi" w:hAnsiTheme="majorHAnsi"/>
          <w:sz w:val="16"/>
        </w:rPr>
        <w:t xml:space="preserve"> </w:t>
      </w:r>
      <w:r w:rsidRPr="009A6333">
        <w:rPr>
          <w:rFonts w:asciiTheme="majorHAnsi" w:hAnsiTheme="majorHAnsi"/>
          <w:vanish/>
          <w:sz w:val="16"/>
        </w:rPr>
        <w:t>embedded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impact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traditionally</w:t>
      </w:r>
      <w:r w:rsidRPr="006667E6">
        <w:rPr>
          <w:rFonts w:asciiTheme="majorHAnsi" w:hAnsiTheme="majorHAnsi"/>
          <w:sz w:val="16"/>
        </w:rPr>
        <w:t xml:space="preserve"> </w:t>
      </w:r>
      <w:r w:rsidRPr="009A6333">
        <w:rPr>
          <w:rFonts w:asciiTheme="majorHAnsi" w:hAnsiTheme="majorHAnsi"/>
          <w:vanish/>
          <w:sz w:val="16"/>
        </w:rPr>
        <w:t>patentable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w:t>
      </w:r>
      <w:r w:rsidRPr="006667E6">
        <w:rPr>
          <w:rFonts w:asciiTheme="majorHAnsi" w:hAnsiTheme="majorHAnsi"/>
          <w:sz w:val="16"/>
        </w:rPr>
        <w:t xml:space="preserve"> </w:t>
      </w:r>
      <w:r w:rsidRPr="009A6333">
        <w:rPr>
          <w:rFonts w:asciiTheme="majorHAnsi" w:hAnsiTheme="majorHAnsi"/>
          <w:vanish/>
          <w:sz w:val="16"/>
        </w:rPr>
        <w:t>upon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exercise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liberties</w:t>
      </w:r>
      <w:r w:rsidRPr="006667E6">
        <w:rPr>
          <w:rFonts w:asciiTheme="majorHAnsi" w:hAnsiTheme="majorHAnsi"/>
          <w:sz w:val="16"/>
        </w:rPr>
        <w:t xml:space="preserve"> </w:t>
      </w:r>
      <w:r w:rsidRPr="009A6333">
        <w:rPr>
          <w:rFonts w:asciiTheme="majorHAnsi" w:hAnsiTheme="majorHAnsi"/>
          <w:vanish/>
          <w:sz w:val="16"/>
        </w:rPr>
        <w:t>grows.”9</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area</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fundamental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existence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reproduction—an</w:t>
      </w:r>
      <w:r w:rsidRPr="006667E6">
        <w:rPr>
          <w:rFonts w:asciiTheme="majorHAnsi" w:hAnsiTheme="majorHAnsi"/>
          <w:sz w:val="16"/>
        </w:rPr>
        <w:t xml:space="preserve"> </w:t>
      </w:r>
      <w:r w:rsidRPr="009A6333">
        <w:rPr>
          <w:rFonts w:asciiTheme="majorHAnsi" w:hAnsiTheme="majorHAnsi"/>
          <w:vanish/>
          <w:sz w:val="16"/>
        </w:rPr>
        <w:t>area</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recently</w:t>
      </w:r>
      <w:r w:rsidRPr="006667E6">
        <w:rPr>
          <w:rFonts w:asciiTheme="majorHAnsi" w:hAnsiTheme="majorHAnsi"/>
          <w:sz w:val="16"/>
        </w:rPr>
        <w:t xml:space="preserve"> </w:t>
      </w:r>
      <w:r w:rsidRPr="009A6333">
        <w:rPr>
          <w:rFonts w:asciiTheme="majorHAnsi" w:hAnsiTheme="majorHAnsi"/>
          <w:vanish/>
          <w:sz w:val="16"/>
        </w:rPr>
        <w:t>experienced</w:t>
      </w:r>
      <w:r w:rsidRPr="006667E6">
        <w:rPr>
          <w:rFonts w:asciiTheme="majorHAnsi" w:hAnsiTheme="majorHAnsi"/>
          <w:sz w:val="16"/>
        </w:rPr>
        <w:t xml:space="preserve"> </w:t>
      </w:r>
      <w:r w:rsidRPr="009A6333">
        <w:rPr>
          <w:rFonts w:asciiTheme="majorHAnsi" w:hAnsiTheme="majorHAnsi"/>
          <w:vanish/>
          <w:sz w:val="16"/>
        </w:rPr>
        <w:t>extraordinary</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6667E6">
        <w:rPr>
          <w:rStyle w:val="Emphasis"/>
          <w:rFonts w:asciiTheme="majorHAnsi" w:hAnsiTheme="majorHAnsi"/>
          <w:highlight w:val="cyan"/>
        </w:rPr>
        <w:t>in the last several decades, patents have been issued on technologies ranging from abortive methods, pharmaceuticals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instruments,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vitro</w:t>
      </w:r>
      <w:r w:rsidRPr="006667E6">
        <w:rPr>
          <w:rFonts w:asciiTheme="majorHAnsi" w:hAnsiTheme="majorHAnsi"/>
          <w:sz w:val="16"/>
        </w:rPr>
        <w:t xml:space="preserve"> </w:t>
      </w:r>
      <w:r w:rsidRPr="009A6333">
        <w:rPr>
          <w:rFonts w:asciiTheme="majorHAnsi" w:hAnsiTheme="majorHAnsi"/>
          <w:vanish/>
          <w:sz w:val="16"/>
        </w:rPr>
        <w:t>fertilization</w:t>
      </w:r>
      <w:r w:rsidRPr="006667E6">
        <w:rPr>
          <w:rFonts w:asciiTheme="majorHAnsi" w:hAnsiTheme="majorHAnsi"/>
          <w:sz w:val="16"/>
        </w:rPr>
        <w:t xml:space="preserve"> </w:t>
      </w:r>
      <w:r w:rsidRPr="009A6333">
        <w:rPr>
          <w:rFonts w:asciiTheme="majorHAnsi" w:hAnsiTheme="majorHAnsi"/>
          <w:vanish/>
          <w:sz w:val="16"/>
        </w:rPr>
        <w:t>(IVF),13</w:t>
      </w:r>
      <w:r w:rsidRPr="006667E6">
        <w:rPr>
          <w:rFonts w:asciiTheme="majorHAnsi" w:hAnsiTheme="majorHAnsi"/>
          <w:sz w:val="16"/>
        </w:rPr>
        <w:t xml:space="preserve"> </w:t>
      </w:r>
      <w:r w:rsidRPr="009A6333">
        <w:rPr>
          <w:rFonts w:asciiTheme="majorHAnsi" w:hAnsiTheme="majorHAnsi"/>
          <w:vanish/>
          <w:sz w:val="16"/>
        </w:rPr>
        <w:t>cloning</w:t>
      </w:r>
      <w:r w:rsidRPr="006667E6">
        <w:rPr>
          <w:rFonts w:asciiTheme="majorHAnsi" w:hAnsiTheme="majorHAnsi"/>
          <w:sz w:val="16"/>
        </w:rPr>
        <w:t xml:space="preserve"> </w:t>
      </w:r>
      <w:r w:rsidRPr="009A6333">
        <w:rPr>
          <w:rFonts w:asciiTheme="majorHAnsi" w:hAnsiTheme="majorHAnsi"/>
          <w:vanish/>
          <w:sz w:val="16"/>
        </w:rPr>
        <w:t>(e.g.,</w:t>
      </w:r>
      <w:r w:rsidRPr="006667E6">
        <w:rPr>
          <w:rFonts w:asciiTheme="majorHAnsi" w:hAnsiTheme="majorHAnsi"/>
          <w:sz w:val="16"/>
        </w:rPr>
        <w:t xml:space="preserve"> </w:t>
      </w:r>
      <w:r w:rsidRPr="009A6333">
        <w:rPr>
          <w:rFonts w:asciiTheme="majorHAnsi" w:hAnsiTheme="majorHAnsi"/>
          <w:vanish/>
          <w:sz w:val="16"/>
        </w:rPr>
        <w:t>Dolly),14</w:t>
      </w:r>
      <w:r w:rsidRPr="006667E6">
        <w:rPr>
          <w:rFonts w:asciiTheme="majorHAnsi" w:hAnsiTheme="majorHAnsi"/>
          <w:sz w:val="16"/>
        </w:rPr>
        <w:t xml:space="preserve"> </w:t>
      </w:r>
      <w:r w:rsidRPr="006667E6">
        <w:rPr>
          <w:rStyle w:val="Emphasis"/>
          <w:rFonts w:asciiTheme="majorHAnsi" w:hAnsiTheme="majorHAnsi"/>
          <w:highlight w:val="cyan"/>
        </w:rPr>
        <w:t>and in vitro pre-implantation genetic diagnostic (PGD) procedures</w:t>
      </w:r>
      <w:r w:rsidRPr="009A6333">
        <w:rPr>
          <w:rFonts w:asciiTheme="majorHAnsi" w:hAnsiTheme="majorHAnsi"/>
          <w:vanish/>
          <w:sz w:val="16"/>
        </w:rPr>
        <w:t>.15</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knowledge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capabilities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expanded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exponential</w:t>
      </w:r>
      <w:r w:rsidRPr="006667E6">
        <w:rPr>
          <w:rFonts w:asciiTheme="majorHAnsi" w:hAnsiTheme="majorHAnsi"/>
          <w:sz w:val="16"/>
        </w:rPr>
        <w:t xml:space="preserve"> </w:t>
      </w:r>
      <w:r w:rsidRPr="009A6333">
        <w:rPr>
          <w:rFonts w:asciiTheme="majorHAnsi" w:hAnsiTheme="majorHAnsi"/>
          <w:vanish/>
          <w:sz w:val="16"/>
        </w:rPr>
        <w:t>ways,</w:t>
      </w:r>
      <w:r w:rsidRPr="006667E6">
        <w:rPr>
          <w:rFonts w:asciiTheme="majorHAnsi" w:hAnsiTheme="majorHAnsi"/>
          <w:sz w:val="16"/>
        </w:rPr>
        <w:t xml:space="preserve"> </w:t>
      </w:r>
      <w:r w:rsidRPr="009A6333">
        <w:rPr>
          <w:rFonts w:asciiTheme="majorHAnsi" w:hAnsiTheme="majorHAnsi"/>
          <w:vanish/>
          <w:sz w:val="16"/>
        </w:rPr>
        <w:t>promising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holds</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advancements.</w:t>
      </w:r>
      <w:r w:rsidRPr="006667E6">
        <w:rPr>
          <w:rFonts w:asciiTheme="majorHAnsi" w:hAnsiTheme="majorHAnsi"/>
          <w:sz w:val="16"/>
        </w:rPr>
        <w:t xml:space="preserve"> </w:t>
      </w:r>
      <w:r w:rsidRPr="009A6333">
        <w:rPr>
          <w:rFonts w:asciiTheme="majorHAnsi" w:hAnsiTheme="majorHAnsi"/>
          <w:vanish/>
          <w:sz w:val="16"/>
        </w:rPr>
        <w:t>Much</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practical</w:t>
      </w:r>
      <w:r w:rsidRPr="006667E6">
        <w:rPr>
          <w:rFonts w:asciiTheme="majorHAnsi" w:hAnsiTheme="majorHAnsi"/>
          <w:sz w:val="16"/>
        </w:rPr>
        <w:t xml:space="preserve"> </w:t>
      </w:r>
      <w:r w:rsidRPr="009A6333">
        <w:rPr>
          <w:rFonts w:asciiTheme="majorHAnsi" w:hAnsiTheme="majorHAnsi"/>
          <w:vanish/>
          <w:sz w:val="16"/>
        </w:rPr>
        <w:t>knowledge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owned,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potential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owned,</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intellectual</w:t>
      </w:r>
      <w:r w:rsidRPr="006667E6">
        <w:rPr>
          <w:rFonts w:asciiTheme="majorHAnsi" w:hAnsiTheme="majorHAnsi"/>
          <w:sz w:val="16"/>
        </w:rPr>
        <w:t xml:space="preserve"> </w:t>
      </w:r>
      <w:r w:rsidRPr="009A6333">
        <w:rPr>
          <w:rFonts w:asciiTheme="majorHAnsi" w:hAnsiTheme="majorHAnsi"/>
          <w:vanish/>
          <w:sz w:val="16"/>
        </w:rPr>
        <w:t>property.</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“twenty-first</w:t>
      </w:r>
      <w:r w:rsidRPr="006667E6">
        <w:rPr>
          <w:rFonts w:asciiTheme="majorHAnsi" w:hAnsiTheme="majorHAnsi"/>
          <w:sz w:val="16"/>
        </w:rPr>
        <w:t xml:space="preserve"> </w:t>
      </w:r>
      <w:r w:rsidRPr="009A6333">
        <w:rPr>
          <w:rFonts w:asciiTheme="majorHAnsi" w:hAnsiTheme="majorHAnsi"/>
          <w:vanish/>
          <w:sz w:val="16"/>
        </w:rPr>
        <w:t>century”</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developments,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perceived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liberties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accompany</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growth,16</w:t>
      </w:r>
      <w:r w:rsidRPr="006667E6">
        <w:rPr>
          <w:rFonts w:asciiTheme="majorHAnsi" w:hAnsiTheme="majorHAnsi"/>
          <w:sz w:val="16"/>
        </w:rPr>
        <w:t xml:space="preserve"> </w:t>
      </w:r>
      <w:r w:rsidRPr="009A6333">
        <w:rPr>
          <w:rFonts w:asciiTheme="majorHAnsi" w:hAnsiTheme="majorHAnsi"/>
          <w:vanish/>
          <w:sz w:val="16"/>
        </w:rPr>
        <w:t>pose</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challenges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constitutionally</w:t>
      </w:r>
      <w:r w:rsidRPr="006667E6">
        <w:rPr>
          <w:rFonts w:asciiTheme="majorHAnsi" w:hAnsiTheme="majorHAnsi"/>
          <w:sz w:val="16"/>
        </w:rPr>
        <w:t xml:space="preserve"> </w:t>
      </w:r>
      <w:r w:rsidRPr="009A6333">
        <w:rPr>
          <w:rFonts w:asciiTheme="majorHAnsi" w:hAnsiTheme="majorHAnsi"/>
          <w:vanish/>
          <w:sz w:val="16"/>
        </w:rPr>
        <w:t>empowered</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“promot[ing]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Progress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Science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useful</w:t>
      </w:r>
      <w:r w:rsidRPr="006667E6">
        <w:rPr>
          <w:rFonts w:asciiTheme="majorHAnsi" w:hAnsiTheme="majorHAnsi"/>
          <w:sz w:val="16"/>
        </w:rPr>
        <w:t xml:space="preserve"> </w:t>
      </w:r>
      <w:r w:rsidRPr="009A6333">
        <w:rPr>
          <w:rFonts w:asciiTheme="majorHAnsi" w:hAnsiTheme="majorHAnsi"/>
          <w:vanish/>
          <w:sz w:val="16"/>
        </w:rPr>
        <w:t>Arts”17</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eighteenth-century</w:t>
      </w:r>
      <w:r w:rsidRPr="006667E6">
        <w:rPr>
          <w:rFonts w:asciiTheme="majorHAnsi" w:hAnsiTheme="majorHAnsi"/>
          <w:sz w:val="16"/>
        </w:rPr>
        <w:t xml:space="preserve"> </w:t>
      </w:r>
      <w:r w:rsidRPr="009A6333">
        <w:rPr>
          <w:rFonts w:asciiTheme="majorHAnsi" w:hAnsiTheme="majorHAnsi"/>
          <w:vanish/>
          <w:sz w:val="16"/>
        </w:rPr>
        <w:t>origins.</w:t>
      </w:r>
      <w:r w:rsidRPr="006667E6">
        <w:rPr>
          <w:rFonts w:asciiTheme="majorHAnsi" w:hAnsiTheme="majorHAnsi"/>
          <w:sz w:val="16"/>
        </w:rPr>
        <w:t xml:space="preserve"> </w:t>
      </w:r>
      <w:r w:rsidRPr="009A6333">
        <w:rPr>
          <w:rFonts w:asciiTheme="majorHAnsi" w:hAnsiTheme="majorHAnsi"/>
          <w:vanish/>
          <w:sz w:val="16"/>
        </w:rPr>
        <w:t>Whether</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Framers</w:t>
      </w:r>
      <w:r w:rsidRPr="006667E6">
        <w:rPr>
          <w:rFonts w:asciiTheme="majorHAnsi" w:hAnsiTheme="majorHAnsi"/>
          <w:sz w:val="16"/>
        </w:rPr>
        <w:t xml:space="preserve"> </w:t>
      </w:r>
      <w:r w:rsidRPr="009A6333">
        <w:rPr>
          <w:rFonts w:asciiTheme="majorHAnsi" w:hAnsiTheme="majorHAnsi"/>
          <w:vanish/>
          <w:sz w:val="16"/>
        </w:rPr>
        <w:t>contemplated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vast</w:t>
      </w:r>
      <w:r w:rsidRPr="006667E6">
        <w:rPr>
          <w:rFonts w:asciiTheme="majorHAnsi" w:hAnsiTheme="majorHAnsi"/>
          <w:sz w:val="16"/>
        </w:rPr>
        <w:t xml:space="preserve"> </w:t>
      </w:r>
      <w:r w:rsidRPr="009A6333">
        <w:rPr>
          <w:rFonts w:asciiTheme="majorHAnsi" w:hAnsiTheme="majorHAnsi"/>
          <w:vanish/>
          <w:sz w:val="16"/>
        </w:rPr>
        <w:t>universe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procreative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developments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traditionally</w:t>
      </w:r>
      <w:r w:rsidRPr="006667E6">
        <w:rPr>
          <w:rFonts w:asciiTheme="majorHAnsi" w:hAnsiTheme="majorHAnsi"/>
          <w:sz w:val="16"/>
        </w:rPr>
        <w:t xml:space="preserve"> </w:t>
      </w:r>
      <w:r w:rsidRPr="009A6333">
        <w:rPr>
          <w:rFonts w:asciiTheme="majorHAnsi" w:hAnsiTheme="majorHAnsi"/>
          <w:vanish/>
          <w:sz w:val="16"/>
        </w:rPr>
        <w:t>patentable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matter,18</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w:t>
      </w:r>
      <w:r w:rsidRPr="006667E6">
        <w:rPr>
          <w:rFonts w:asciiTheme="majorHAnsi" w:hAnsiTheme="majorHAnsi"/>
          <w:sz w:val="16"/>
        </w:rPr>
        <w:t xml:space="preserve"> </w:t>
      </w:r>
      <w:r w:rsidRPr="009A6333">
        <w:rPr>
          <w:rFonts w:asciiTheme="majorHAnsi" w:hAnsiTheme="majorHAnsi"/>
          <w:vanish/>
          <w:sz w:val="16"/>
        </w:rPr>
        <w:t>remains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section</w:t>
      </w:r>
      <w:r w:rsidRPr="006667E6">
        <w:rPr>
          <w:rFonts w:asciiTheme="majorHAnsi" w:hAnsiTheme="majorHAnsi"/>
          <w:sz w:val="16"/>
        </w:rPr>
        <w:t xml:space="preserve"> </w:t>
      </w:r>
      <w:r w:rsidRPr="009A6333">
        <w:rPr>
          <w:rFonts w:asciiTheme="majorHAnsi" w:hAnsiTheme="majorHAnsi"/>
          <w:vanish/>
          <w:sz w:val="16"/>
        </w:rPr>
        <w:t>101</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Act19</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stands,</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related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reproduction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routinely</w:t>
      </w:r>
      <w:r w:rsidRPr="006667E6">
        <w:rPr>
          <w:rFonts w:asciiTheme="majorHAnsi" w:hAnsiTheme="majorHAnsi"/>
          <w:sz w:val="16"/>
        </w:rPr>
        <w:t xml:space="preserve"> </w:t>
      </w:r>
      <w:r w:rsidRPr="009A6333">
        <w:rPr>
          <w:rFonts w:asciiTheme="majorHAnsi" w:hAnsiTheme="majorHAnsi"/>
          <w:vanish/>
          <w:sz w:val="16"/>
        </w:rPr>
        <w:t>fall</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broad</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Framers</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contemplate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broad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robust</w:t>
      </w:r>
      <w:r w:rsidRPr="006667E6">
        <w:rPr>
          <w:rFonts w:asciiTheme="majorHAnsi" w:hAnsiTheme="majorHAnsi"/>
          <w:sz w:val="16"/>
        </w:rPr>
        <w:t xml:space="preserve"> </w:t>
      </w:r>
      <w:r w:rsidRPr="009A6333">
        <w:rPr>
          <w:rFonts w:asciiTheme="majorHAnsi" w:hAnsiTheme="majorHAnsi"/>
          <w:vanish/>
          <w:sz w:val="16"/>
        </w:rPr>
        <w:t>incentives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invent—a</w:t>
      </w:r>
      <w:r w:rsidRPr="006667E6">
        <w:rPr>
          <w:rFonts w:asciiTheme="majorHAnsi" w:hAnsiTheme="majorHAnsi"/>
          <w:sz w:val="16"/>
        </w:rPr>
        <w:t xml:space="preserve"> </w:t>
      </w:r>
      <w:r w:rsidRPr="009A6333">
        <w:rPr>
          <w:rFonts w:asciiTheme="majorHAnsi" w:hAnsiTheme="majorHAnsi"/>
          <w:vanish/>
          <w:sz w:val="16"/>
        </w:rPr>
        <w:t>set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incentives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helped</w:t>
      </w:r>
      <w:r w:rsidRPr="006667E6">
        <w:rPr>
          <w:rFonts w:asciiTheme="majorHAnsi" w:hAnsiTheme="majorHAnsi"/>
          <w:sz w:val="16"/>
        </w:rPr>
        <w:t xml:space="preserve"> </w:t>
      </w:r>
      <w:r w:rsidRPr="009A6333">
        <w:rPr>
          <w:rFonts w:asciiTheme="majorHAnsi" w:hAnsiTheme="majorHAnsi"/>
          <w:vanish/>
          <w:sz w:val="16"/>
        </w:rPr>
        <w:t>establish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States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superpower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feel</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best</w:t>
      </w:r>
      <w:r w:rsidRPr="006667E6">
        <w:rPr>
          <w:rFonts w:asciiTheme="majorHAnsi" w:hAnsiTheme="majorHAnsi"/>
          <w:sz w:val="16"/>
        </w:rPr>
        <w:t xml:space="preserve"> </w:t>
      </w:r>
      <w:r w:rsidRPr="009A6333">
        <w:rPr>
          <w:rFonts w:asciiTheme="majorHAnsi" w:hAnsiTheme="majorHAnsi"/>
          <w:vanish/>
          <w:sz w:val="16"/>
        </w:rPr>
        <w:t>left</w:t>
      </w:r>
      <w:r w:rsidRPr="006667E6">
        <w:rPr>
          <w:rFonts w:asciiTheme="majorHAnsi" w:hAnsiTheme="majorHAnsi"/>
          <w:sz w:val="16"/>
        </w:rPr>
        <w:t xml:space="preserve"> </w:t>
      </w:r>
      <w:r w:rsidRPr="009A6333">
        <w:rPr>
          <w:rFonts w:asciiTheme="majorHAnsi" w:hAnsiTheme="majorHAnsi"/>
          <w:vanish/>
          <w:sz w:val="16"/>
        </w:rPr>
        <w:t>untouched.</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configured,</w:t>
      </w:r>
      <w:r w:rsidRPr="006667E6">
        <w:rPr>
          <w:rFonts w:asciiTheme="majorHAnsi" w:hAnsiTheme="majorHAnsi"/>
          <w:sz w:val="16"/>
        </w:rPr>
        <w:t xml:space="preserve"> </w:t>
      </w:r>
      <w:r w:rsidRPr="006667E6">
        <w:rPr>
          <w:rStyle w:val="Emphasis"/>
          <w:rFonts w:asciiTheme="majorHAnsi" w:hAnsiTheme="majorHAnsi"/>
          <w:highlight w:val="cyan"/>
        </w:rPr>
        <w:t>the patent system is susceptible to use by those opposed to reproductive rights—those who desire to prohibit access to reproductive and procreative technologies that directly bear on reproductive rights.</w:t>
      </w:r>
      <w:r w:rsidRPr="006667E6">
        <w:rPr>
          <w:rFonts w:asciiTheme="majorHAnsi" w:hAnsiTheme="majorHAnsi"/>
          <w:sz w:val="16"/>
        </w:rPr>
        <w:t xml:space="preserve"> </w:t>
      </w:r>
      <w:r w:rsidRPr="009A6333">
        <w:rPr>
          <w:rFonts w:asciiTheme="majorHAnsi" w:hAnsiTheme="majorHAnsi"/>
          <w:vanish/>
          <w:sz w:val="16"/>
        </w:rPr>
        <w:t>Taken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extreme,</w:t>
      </w:r>
      <w:r w:rsidRPr="006667E6">
        <w:rPr>
          <w:rFonts w:asciiTheme="majorHAnsi" w:hAnsiTheme="majorHAnsi"/>
          <w:sz w:val="16"/>
        </w:rPr>
        <w:t xml:space="preserve"> </w:t>
      </w:r>
      <w:r w:rsidRPr="006667E6">
        <w:rPr>
          <w:rStyle w:val="Emphasis"/>
          <w:rFonts w:asciiTheme="majorHAnsi" w:hAnsiTheme="majorHAnsi"/>
          <w:highlight w:val="cyan"/>
        </w:rPr>
        <w:t xml:space="preserve">those who want to </w:t>
      </w:r>
      <w:r w:rsidRPr="009A6333">
        <w:rPr>
          <w:rFonts w:asciiTheme="majorHAnsi" w:hAnsiTheme="majorHAnsi"/>
          <w:vanish/>
          <w:sz w:val="16"/>
        </w:rPr>
        <w:t>limit</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exercise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constitutionally</w:t>
      </w:r>
      <w:r w:rsidRPr="006667E6">
        <w:rPr>
          <w:rFonts w:asciiTheme="majorHAnsi" w:hAnsiTheme="majorHAnsi"/>
          <w:sz w:val="16"/>
        </w:rPr>
        <w:t xml:space="preserve"> </w:t>
      </w:r>
      <w:r w:rsidRPr="009A6333">
        <w:rPr>
          <w:rFonts w:asciiTheme="majorHAnsi" w:hAnsiTheme="majorHAnsi"/>
          <w:vanish/>
          <w:sz w:val="16"/>
        </w:rPr>
        <w:t>protected</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constitutional</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desire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highlight w:val="yellow"/>
        </w:rPr>
        <w:t xml:space="preserve"> </w:t>
      </w:r>
      <w:r w:rsidRPr="006667E6">
        <w:rPr>
          <w:rStyle w:val="Emphasis"/>
          <w:rFonts w:asciiTheme="majorHAnsi" w:hAnsiTheme="majorHAnsi"/>
          <w:highlight w:val="cyan"/>
        </w:rPr>
        <w:t>deny access to technologies on other moral bases, could obtain patent rights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application,</w:t>
      </w:r>
      <w:r w:rsidRPr="006667E6">
        <w:rPr>
          <w:rFonts w:asciiTheme="majorHAnsi" w:hAnsiTheme="majorHAnsi"/>
          <w:sz w:val="16"/>
        </w:rPr>
        <w:t xml:space="preserve"> </w:t>
      </w:r>
      <w:r w:rsidRPr="009A6333">
        <w:rPr>
          <w:rFonts w:asciiTheme="majorHAnsi" w:hAnsiTheme="majorHAnsi"/>
          <w:vanish/>
          <w:sz w:val="16"/>
        </w:rPr>
        <w:t>assignment,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license)</w:t>
      </w:r>
      <w:r w:rsidRPr="006667E6">
        <w:rPr>
          <w:rFonts w:asciiTheme="majorHAnsi" w:hAnsiTheme="majorHAnsi"/>
          <w:sz w:val="16"/>
        </w:rPr>
        <w:t xml:space="preserve"> </w:t>
      </w:r>
      <w:r w:rsidRPr="006667E6">
        <w:rPr>
          <w:rStyle w:val="Emphasis"/>
          <w:rFonts w:asciiTheme="majorHAnsi" w:hAnsiTheme="majorHAnsi"/>
          <w:highlight w:val="cyan"/>
        </w:rPr>
        <w:t>on reproductive technologies and then enforce those governmentally granted property rights against any infringer.</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words,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same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affords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choices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found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Constitution</w:t>
      </w:r>
      <w:r w:rsidRPr="006667E6">
        <w:rPr>
          <w:rFonts w:asciiTheme="majorHAnsi" w:hAnsiTheme="majorHAnsi"/>
          <w:sz w:val="16"/>
        </w:rPr>
        <w:t xml:space="preserve"> </w:t>
      </w:r>
      <w:r w:rsidRPr="009A6333">
        <w:rPr>
          <w:rFonts w:asciiTheme="majorHAnsi" w:hAnsiTheme="majorHAnsi"/>
          <w:vanish/>
          <w:sz w:val="16"/>
        </w:rPr>
        <w:t>could</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forced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grant</w:t>
      </w:r>
      <w:r w:rsidRPr="006667E6">
        <w:rPr>
          <w:rFonts w:asciiTheme="majorHAnsi" w:hAnsiTheme="majorHAnsi"/>
          <w:sz w:val="16"/>
        </w:rPr>
        <w:t xml:space="preserve"> </w:t>
      </w:r>
      <w:r w:rsidRPr="009A6333">
        <w:rPr>
          <w:rFonts w:asciiTheme="majorHAnsi" w:hAnsiTheme="majorHAnsi"/>
          <w:vanish/>
          <w:sz w:val="16"/>
        </w:rPr>
        <w:t>limitations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private</w:t>
      </w:r>
      <w:r w:rsidRPr="006667E6">
        <w:rPr>
          <w:rFonts w:asciiTheme="majorHAnsi" w:hAnsiTheme="majorHAnsi"/>
          <w:sz w:val="16"/>
        </w:rPr>
        <w:t xml:space="preserve"> </w:t>
      </w:r>
      <w:r w:rsidRPr="009A6333">
        <w:rPr>
          <w:rFonts w:asciiTheme="majorHAnsi" w:hAnsiTheme="majorHAnsi"/>
          <w:vanish/>
          <w:sz w:val="16"/>
        </w:rPr>
        <w:t>patentee’s</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technologies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inventions—regardless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societal</w:t>
      </w:r>
      <w:r w:rsidRPr="006667E6">
        <w:rPr>
          <w:rFonts w:asciiTheme="majorHAnsi" w:hAnsiTheme="majorHAnsi"/>
          <w:sz w:val="16"/>
        </w:rPr>
        <w:t xml:space="preserve"> </w:t>
      </w:r>
      <w:r w:rsidRPr="009A6333">
        <w:rPr>
          <w:rFonts w:asciiTheme="majorHAnsi" w:hAnsiTheme="majorHAnsi"/>
          <w:vanish/>
          <w:sz w:val="16"/>
        </w:rPr>
        <w:t>value.</w:t>
      </w:r>
      <w:r w:rsidRPr="006667E6">
        <w:rPr>
          <w:rFonts w:asciiTheme="majorHAnsi" w:hAnsiTheme="majorHAnsi"/>
          <w:sz w:val="16"/>
        </w:rPr>
        <w:t xml:space="preserve"> </w:t>
      </w:r>
    </w:p>
    <w:p w14:paraId="257986A7" w14:textId="77777777" w:rsidR="009A6333" w:rsidRPr="006667E6" w:rsidRDefault="009A6333" w:rsidP="009A6333">
      <w:pPr>
        <w:pStyle w:val="Heading4"/>
        <w:rPr>
          <w:rFonts w:asciiTheme="majorHAnsi" w:hAnsiTheme="majorHAnsi"/>
        </w:rPr>
      </w:pPr>
      <w:r w:rsidRPr="006667E6">
        <w:rPr>
          <w:rFonts w:asciiTheme="majorHAnsi" w:hAnsiTheme="majorHAnsi"/>
        </w:rPr>
        <w:t>Studies prove it- TRIPS prevents access to reproductive health products</w:t>
      </w:r>
    </w:p>
    <w:p w14:paraId="422F7748" w14:textId="77777777" w:rsidR="009A6333" w:rsidRPr="006667E6" w:rsidRDefault="009A6333" w:rsidP="009A6333">
      <w:pPr>
        <w:rPr>
          <w:rFonts w:asciiTheme="majorHAnsi" w:hAnsiTheme="majorHAnsi"/>
        </w:rPr>
      </w:pPr>
      <w:r w:rsidRPr="006667E6">
        <w:rPr>
          <w:rFonts w:asciiTheme="majorHAnsi" w:hAnsiTheme="majorHAnsi"/>
        </w:rPr>
        <w:t xml:space="preserve">Jennifer, </w:t>
      </w:r>
      <w:r w:rsidRPr="006667E6">
        <w:rPr>
          <w:rStyle w:val="Style13ptBold"/>
          <w:rFonts w:asciiTheme="majorHAnsi" w:hAnsiTheme="majorHAnsi"/>
        </w:rPr>
        <w:t>Mike., 20,</w:t>
      </w:r>
      <w:r w:rsidRPr="006667E6">
        <w:rPr>
          <w:rFonts w:asciiTheme="majorHAnsi" w:hAnsiTheme="majorHAnsi"/>
        </w:rPr>
        <w:t xml:space="preserve"> Access to essential medicines to guarantee women's rights to health: The pharmaceutical patents connection, Wiley Online Library, 6-29-2020, DOA: 9-17-2021, https://onlinelibrary.wiley.com/doi/full/10.1111/jwip.12161, r0w@n</w:t>
      </w:r>
      <w:r>
        <w:rPr>
          <w:rFonts w:asciiTheme="majorHAnsi" w:hAnsiTheme="majorHAnsi"/>
        </w:rPr>
        <w:t xml:space="preserve">. </w:t>
      </w:r>
      <w:r>
        <w:rPr>
          <w:rFonts w:asciiTheme="majorHAnsi" w:hAnsiTheme="majorHAnsi"/>
          <w:sz w:val="16"/>
        </w:rPr>
        <w:t>Bracketed for gendered language</w:t>
      </w:r>
    </w:p>
    <w:p w14:paraId="31FFE1FE" w14:textId="77777777" w:rsidR="009A6333" w:rsidRPr="006667E6" w:rsidRDefault="009A6333" w:rsidP="009A6333">
      <w:pPr>
        <w:rPr>
          <w:rFonts w:asciiTheme="majorHAnsi" w:hAnsiTheme="majorHAnsi"/>
          <w:sz w:val="16"/>
        </w:rPr>
      </w:pPr>
      <w:r w:rsidRPr="009A6333">
        <w:rPr>
          <w:rFonts w:asciiTheme="majorHAnsi" w:hAnsiTheme="majorHAnsi"/>
          <w:vanish/>
          <w:sz w:val="16"/>
        </w:rPr>
        <w:t>Furthermore,</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health-related</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said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(WHO, 2017,</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ill-health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dysfunction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menstrual</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urinary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faecal</w:t>
      </w:r>
      <w:r w:rsidRPr="006667E6">
        <w:rPr>
          <w:rFonts w:asciiTheme="majorHAnsi" w:hAnsiTheme="majorHAnsi"/>
          <w:sz w:val="16"/>
        </w:rPr>
        <w:t xml:space="preserve"> </w:t>
      </w:r>
      <w:r w:rsidRPr="009A6333">
        <w:rPr>
          <w:rFonts w:asciiTheme="majorHAnsi" w:hAnsiTheme="majorHAnsi"/>
          <w:vanish/>
          <w:sz w:val="16"/>
        </w:rPr>
        <w:t>incontinence</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obstetric</w:t>
      </w:r>
      <w:r w:rsidRPr="006667E6">
        <w:rPr>
          <w:rFonts w:asciiTheme="majorHAnsi" w:hAnsiTheme="majorHAnsi"/>
          <w:sz w:val="16"/>
        </w:rPr>
        <w:t xml:space="preserve"> </w:t>
      </w:r>
      <w:r w:rsidRPr="009A6333">
        <w:rPr>
          <w:rFonts w:asciiTheme="majorHAnsi" w:hAnsiTheme="majorHAnsi"/>
          <w:vanish/>
          <w:sz w:val="16"/>
        </w:rPr>
        <w:t>fistulae,</w:t>
      </w:r>
      <w:r w:rsidRPr="006667E6">
        <w:rPr>
          <w:rFonts w:asciiTheme="majorHAnsi" w:hAnsiTheme="majorHAnsi"/>
          <w:sz w:val="16"/>
        </w:rPr>
        <w:t xml:space="preserve"> </w:t>
      </w:r>
      <w:r w:rsidRPr="009A6333">
        <w:rPr>
          <w:rFonts w:asciiTheme="majorHAnsi" w:hAnsiTheme="majorHAnsi"/>
          <w:vanish/>
          <w:sz w:val="16"/>
        </w:rPr>
        <w:t>uterine</w:t>
      </w:r>
      <w:r w:rsidRPr="006667E6">
        <w:rPr>
          <w:rFonts w:asciiTheme="majorHAnsi" w:hAnsiTheme="majorHAnsi"/>
          <w:sz w:val="16"/>
        </w:rPr>
        <w:t xml:space="preserve"> </w:t>
      </w:r>
      <w:r w:rsidRPr="009A6333">
        <w:rPr>
          <w:rFonts w:asciiTheme="majorHAnsi" w:hAnsiTheme="majorHAnsi"/>
          <w:vanish/>
          <w:sz w:val="16"/>
        </w:rPr>
        <w:t>prolapse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loss</w:t>
      </w:r>
      <w:r w:rsidRPr="006667E6">
        <w:rPr>
          <w:rFonts w:asciiTheme="majorHAnsi" w:hAnsiTheme="majorHAnsi"/>
          <w:sz w:val="16"/>
        </w:rPr>
        <w:t xml:space="preserve"> </w:t>
      </w:r>
      <w:r w:rsidRPr="009A6333">
        <w:rPr>
          <w:rFonts w:asciiTheme="majorHAnsi" w:hAnsiTheme="majorHAnsi"/>
          <w:vanish/>
          <w:sz w:val="16"/>
        </w:rPr>
        <w:t>(Filippi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w:t>
      </w:r>
      <w:r w:rsidRPr="006667E6">
        <w:rPr>
          <w:rFonts w:asciiTheme="majorHAnsi" w:hAnsiTheme="majorHAnsi"/>
          <w:sz w:val="16"/>
        </w:rPr>
        <w:t xml:space="preserve"> </w:t>
      </w:r>
      <w:r w:rsidRPr="009A6333">
        <w:rPr>
          <w:rFonts w:asciiTheme="majorHAnsi" w:hAnsiTheme="majorHAnsi"/>
          <w:vanish/>
          <w:sz w:val="16"/>
        </w:rPr>
        <w:t>Timilsina, 2018,</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18–19).</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interventions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avoidable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situations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theirrr</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postpartum</w:t>
      </w:r>
      <w:r w:rsidRPr="006667E6">
        <w:rPr>
          <w:rFonts w:asciiTheme="majorHAnsi" w:hAnsiTheme="majorHAnsi"/>
          <w:sz w:val="16"/>
        </w:rPr>
        <w:t xml:space="preserve"> </w:t>
      </w:r>
      <w:r w:rsidRPr="009A6333">
        <w:rPr>
          <w:rFonts w:asciiTheme="majorHAnsi" w:hAnsiTheme="majorHAnsi"/>
          <w:vanish/>
          <w:sz w:val="16"/>
        </w:rPr>
        <w:t>haemorrhage</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prevented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magnesium</w:t>
      </w:r>
      <w:r w:rsidRPr="006667E6">
        <w:rPr>
          <w:rFonts w:asciiTheme="majorHAnsi" w:hAnsiTheme="majorHAnsi"/>
          <w:sz w:val="16"/>
        </w:rPr>
        <w:t xml:space="preserve"> </w:t>
      </w:r>
      <w:r w:rsidRPr="009A6333">
        <w:rPr>
          <w:rFonts w:asciiTheme="majorHAnsi" w:hAnsiTheme="majorHAnsi"/>
          <w:vanish/>
          <w:sz w:val="16"/>
        </w:rPr>
        <w:t>sulfate</w:t>
      </w:r>
      <w:r w:rsidRPr="006667E6">
        <w:rPr>
          <w:rFonts w:asciiTheme="majorHAnsi" w:hAnsiTheme="majorHAnsi"/>
          <w:sz w:val="16"/>
        </w:rPr>
        <w:t xml:space="preserve"> </w:t>
      </w:r>
      <w:r w:rsidRPr="009A6333">
        <w:rPr>
          <w:rFonts w:asciiTheme="majorHAnsi" w:hAnsiTheme="majorHAnsi"/>
          <w:vanish/>
          <w:sz w:val="16"/>
        </w:rPr>
        <w:t>(MgSO4)</w:t>
      </w:r>
      <w:r w:rsidRPr="006667E6">
        <w:rPr>
          <w:rFonts w:asciiTheme="majorHAnsi" w:hAnsiTheme="majorHAnsi"/>
          <w:sz w:val="16"/>
        </w:rPr>
        <w:t xml:space="preserve"> </w:t>
      </w:r>
      <w:r w:rsidRPr="009A6333">
        <w:rPr>
          <w:rFonts w:asciiTheme="majorHAnsi" w:hAnsiTheme="majorHAnsi"/>
          <w:vanish/>
          <w:sz w:val="16"/>
        </w:rPr>
        <w:t>injection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ampicillin,</w:t>
      </w:r>
      <w:r w:rsidRPr="006667E6">
        <w:rPr>
          <w:rFonts w:asciiTheme="majorHAnsi" w:hAnsiTheme="majorHAnsi"/>
          <w:sz w:val="16"/>
        </w:rPr>
        <w:t xml:space="preserve"> </w:t>
      </w:r>
      <w:r w:rsidRPr="009A6333">
        <w:rPr>
          <w:rFonts w:asciiTheme="majorHAnsi" w:hAnsiTheme="majorHAnsi"/>
          <w:vanish/>
          <w:sz w:val="16"/>
        </w:rPr>
        <w:t>gentamicin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metronidazole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procaine</w:t>
      </w:r>
      <w:r w:rsidRPr="006667E6">
        <w:rPr>
          <w:rFonts w:asciiTheme="majorHAnsi" w:hAnsiTheme="majorHAnsi"/>
          <w:sz w:val="16"/>
        </w:rPr>
        <w:t xml:space="preserve"> </w:t>
      </w:r>
      <w:r w:rsidRPr="009A6333">
        <w:rPr>
          <w:rFonts w:asciiTheme="majorHAnsi" w:hAnsiTheme="majorHAnsi"/>
          <w:vanish/>
          <w:sz w:val="16"/>
        </w:rPr>
        <w:t>benzylpenicillin,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ceftriaxone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neonatal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(Tran</w:t>
      </w:r>
      <w:r w:rsidRPr="006667E6">
        <w:rPr>
          <w:rFonts w:asciiTheme="majorHAnsi" w:hAnsiTheme="majorHAnsi"/>
          <w:sz w:val="16"/>
        </w:rPr>
        <w:t xml:space="preserve"> </w:t>
      </w:r>
      <w:r w:rsidRPr="009A6333">
        <w:rPr>
          <w:rFonts w:asciiTheme="majorHAnsi" w:hAnsiTheme="majorHAnsi"/>
          <w:vanish/>
          <w:sz w:val="16"/>
        </w:rPr>
        <w:t>&amp;</w:t>
      </w:r>
      <w:r w:rsidRPr="006667E6">
        <w:rPr>
          <w:rFonts w:asciiTheme="majorHAnsi" w:hAnsiTheme="majorHAnsi"/>
          <w:sz w:val="16"/>
        </w:rPr>
        <w:t xml:space="preserve"> </w:t>
      </w:r>
      <w:r w:rsidRPr="009A6333">
        <w:rPr>
          <w:rFonts w:asciiTheme="majorHAnsi" w:hAnsiTheme="majorHAnsi"/>
          <w:vanish/>
          <w:sz w:val="16"/>
        </w:rPr>
        <w:t>Bero, 2015).</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medications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resulting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preventable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Style w:val="Emphasis"/>
          <w:rFonts w:asciiTheme="majorHAnsi" w:hAnsiTheme="majorHAnsi"/>
          <w:highlight w:val="cyan"/>
        </w:rPr>
        <w:t>). Lack of 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Tanzania</w:t>
      </w:r>
      <w:r w:rsidRPr="006667E6">
        <w:rPr>
          <w:rFonts w:asciiTheme="majorHAnsi" w:hAnsiTheme="majorHAnsi"/>
          <w:sz w:val="16"/>
        </w:rPr>
        <w:t xml:space="preserve"> </w:t>
      </w:r>
      <w:r w:rsidRPr="006667E6">
        <w:rPr>
          <w:rStyle w:val="Emphasis"/>
          <w:rFonts w:asciiTheme="majorHAnsi" w:hAnsiTheme="majorHAnsi"/>
          <w:highlight w:val="cyan"/>
        </w:rPr>
        <w:t>has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6667E6">
        <w:rPr>
          <w:rStyle w:val="Emphasis"/>
          <w:rFonts w:asciiTheme="majorHAnsi" w:hAnsiTheme="majorHAnsi"/>
          <w:highlight w:val="cyan"/>
        </w:rPr>
        <w:t>been traced to institutional</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socioeconomic,</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cultural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6667E6">
        <w:rPr>
          <w:rStyle w:val="Emphasis"/>
          <w:rFonts w:asciiTheme="majorHAnsi" w:hAnsiTheme="majorHAnsi"/>
          <w:highlight w:val="cyan"/>
        </w:rPr>
        <w:t>barriers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heat-stable</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List</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WHO, 2019a).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formulation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similar</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standard</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offers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advantage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tropical</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refrigeration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storage.</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pregnant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oral</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vaginal</w:t>
      </w:r>
      <w:r w:rsidRPr="006667E6">
        <w:rPr>
          <w:rFonts w:asciiTheme="majorHAnsi" w:hAnsiTheme="majorHAnsi"/>
          <w:sz w:val="16"/>
        </w:rPr>
        <w:t xml:space="preserve"> </w:t>
      </w:r>
      <w:r w:rsidRPr="009A6333">
        <w:rPr>
          <w:rFonts w:asciiTheme="majorHAnsi" w:hAnsiTheme="majorHAnsi"/>
          <w:vanish/>
          <w:sz w:val="16"/>
        </w:rPr>
        <w:t>ring,</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intravaginal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others</w:t>
      </w:r>
      <w:r w:rsidRPr="006667E6">
        <w:rPr>
          <w:rFonts w:asciiTheme="majorHAnsi" w:hAnsiTheme="majorHAnsi"/>
          <w:sz w:val="16"/>
        </w:rPr>
        <w:t xml:space="preserve"> </w:t>
      </w:r>
      <w:r w:rsidRPr="009A6333">
        <w:rPr>
          <w:rFonts w:asciiTheme="majorHAnsi" w:hAnsiTheme="majorHAnsi"/>
          <w:vanish/>
          <w:sz w:val="16"/>
        </w:rPr>
        <w:t>(WHO, 2019b).</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preferred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discretely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conveniently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circumvent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aforementioned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Section 1.1.1.</w:t>
      </w:r>
      <w:r w:rsidRPr="006667E6">
        <w:rPr>
          <w:rFonts w:asciiTheme="majorHAnsi" w:hAnsiTheme="majorHAnsi"/>
          <w:sz w:val="16"/>
        </w:rPr>
        <w:t xml:space="preserve"> </w:t>
      </w:r>
      <w:r w:rsidRPr="009A6333">
        <w:rPr>
          <w:rFonts w:asciiTheme="majorHAnsi" w:hAnsiTheme="majorHAnsi"/>
          <w:vanish/>
          <w:sz w:val="16"/>
        </w:rPr>
        <w:t>Studies,</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indicate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arising</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early</w:t>
      </w:r>
      <w:r w:rsidRPr="006667E6">
        <w:rPr>
          <w:rFonts w:asciiTheme="majorHAnsi" w:hAnsiTheme="majorHAnsi"/>
          <w:sz w:val="16"/>
        </w:rPr>
        <w:t xml:space="preserve"> </w:t>
      </w:r>
      <w:r w:rsidRPr="009A6333">
        <w:rPr>
          <w:rFonts w:asciiTheme="majorHAnsi" w:hAnsiTheme="majorHAnsi"/>
          <w:vanish/>
          <w:sz w:val="16"/>
        </w:rPr>
        <w:t>childbearing,</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STIs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6667E6">
        <w:rPr>
          <w:rStyle w:val="Emphasis"/>
          <w:rFonts w:asciiTheme="majorHAnsi" w:hAnsiTheme="majorHAnsi"/>
          <w:highlight w:val="cyan"/>
        </w:rPr>
        <w:t xml:space="preserve">essential medicines and contraceptives for reproductive health are often not available to the majority of </w:t>
      </w:r>
      <w:r>
        <w:rPr>
          <w:rStyle w:val="Emphasis"/>
          <w:rFonts w:asciiTheme="majorHAnsi" w:hAnsiTheme="majorHAnsi"/>
          <w:highlight w:val="cyan"/>
        </w:rPr>
        <w:t>[people]</w:t>
      </w:r>
      <w:r w:rsidRPr="006667E6">
        <w:rPr>
          <w:rStyle w:val="Emphasis"/>
          <w:rFonts w:asciiTheme="majorHAnsi" w:hAnsiTheme="majorHAnsi"/>
          <w:highlight w:val="cyan"/>
        </w:rPr>
        <w:t xml:space="preserve"> who need them</w:t>
      </w:r>
      <w:r w:rsidRPr="006667E6">
        <w:rPr>
          <w:rFonts w:asciiTheme="majorHAnsi" w:hAnsiTheme="majorHAnsi"/>
          <w:sz w:val="16"/>
        </w:rPr>
        <w:t xml:space="preserve"> </w:t>
      </w:r>
      <w:r w:rsidRPr="009A6333">
        <w:rPr>
          <w:rFonts w:asciiTheme="majorHAnsi" w:hAnsiTheme="majorHAnsi"/>
          <w:vanish/>
          <w:sz w:val="16"/>
        </w:rPr>
        <w:t>(Hall, 2005;</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 2001).</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respect,</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32–34),</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observation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Mifepristone,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6667E6">
        <w:rPr>
          <w:rStyle w:val="Emphasis"/>
          <w:rFonts w:asciiTheme="majorHAnsi" w:hAnsiTheme="majorHAnsi"/>
          <w:highlight w:val="cyan"/>
        </w:rPr>
        <w:t>useful medicine for safe abortion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self-administered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induce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noninvasive</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weeks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gestation</w:t>
      </w:r>
      <w:r w:rsidRPr="006667E6">
        <w:rPr>
          <w:rFonts w:asciiTheme="majorHAnsi" w:hAnsiTheme="majorHAnsi"/>
          <w:sz w:val="16"/>
        </w:rPr>
        <w:t xml:space="preserve"> </w:t>
      </w:r>
      <w:r w:rsidRPr="006667E6">
        <w:rPr>
          <w:rStyle w:val="Emphasis"/>
          <w:rFonts w:asciiTheme="majorHAnsi" w:hAnsiTheme="majorHAnsi"/>
          <w:highlight w:val="cyan"/>
        </w:rPr>
        <w:t>is still prohibitive to most [people]</w:t>
      </w:r>
      <w:r w:rsidRPr="006667E6">
        <w:rPr>
          <w:rFonts w:asciiTheme="majorHAnsi" w:hAnsiTheme="majorHAnsi"/>
          <w:sz w:val="16"/>
        </w:rPr>
        <w:t xml:space="preserve"> </w:t>
      </w:r>
      <w:r w:rsidRPr="009A6333">
        <w:rPr>
          <w:rFonts w:asciiTheme="majorHAnsi" w:hAnsiTheme="majorHAnsi"/>
          <w:vanish/>
          <w:sz w:val="16"/>
        </w:rPr>
        <w:t>wanting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compositions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methods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impacted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patent-right</w:t>
      </w:r>
      <w:r w:rsidRPr="006667E6">
        <w:rPr>
          <w:rFonts w:asciiTheme="majorHAnsi" w:hAnsiTheme="majorHAnsi"/>
          <w:sz w:val="16"/>
        </w:rPr>
        <w:t xml:space="preserve"> </w:t>
      </w:r>
      <w:r w:rsidRPr="009A6333">
        <w:rPr>
          <w:rFonts w:asciiTheme="majorHAnsi" w:hAnsiTheme="majorHAnsi"/>
          <w:vanish/>
          <w:sz w:val="16"/>
        </w:rPr>
        <w:t>restrictions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indicates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6667E6">
        <w:rPr>
          <w:rStyle w:val="Emphasis"/>
          <w:rFonts w:asciiTheme="majorHAnsi" w:hAnsiTheme="majorHAnsi"/>
          <w:highlight w:val="cyan"/>
        </w:rPr>
        <w:t>contraceptives</w:t>
      </w:r>
      <w:r w:rsidRPr="006667E6">
        <w:rPr>
          <w:rStyle w:val="Emphasis"/>
          <w:rFonts w:asciiTheme="majorHAnsi" w:hAnsiTheme="majorHAnsi"/>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process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extracting</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composition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6667E6">
        <w:rPr>
          <w:rStyle w:val="Emphasis"/>
          <w:rFonts w:asciiTheme="majorHAnsi" w:hAnsiTheme="majorHAnsi"/>
          <w:highlight w:val="cyan"/>
        </w:rPr>
        <w:t>are more widely patented</w:t>
      </w:r>
      <w:r w:rsidRPr="006667E6">
        <w:rPr>
          <w:rStyle w:val="Emphasis"/>
          <w:rFonts w:asciiTheme="majorHAnsi" w:hAnsiTheme="majorHAnsi"/>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Watch;</w:t>
      </w:r>
      <w:r w:rsidRPr="006667E6">
        <w:rPr>
          <w:rFonts w:asciiTheme="majorHAnsi" w:hAnsiTheme="majorHAnsi"/>
          <w:sz w:val="16"/>
        </w:rPr>
        <w:t xml:space="preserve"> </w:t>
      </w:r>
      <w:r w:rsidRPr="009A6333">
        <w:rPr>
          <w:rFonts w:asciiTheme="majorHAnsi" w:hAnsiTheme="majorHAnsi"/>
          <w:vanish/>
          <w:sz w:val="16"/>
        </w:rPr>
        <w:t>European</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Office;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Pool, 2013,</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6667E6">
        <w:rPr>
          <w:rStyle w:val="Emphasis"/>
          <w:rFonts w:asciiTheme="majorHAnsi" w:hAnsiTheme="majorHAnsi"/>
          <w:highlight w:val="cyan"/>
        </w:rPr>
        <w:t>due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6667E6">
        <w:rPr>
          <w:rStyle w:val="Emphasis"/>
          <w:rFonts w:asciiTheme="majorHAnsi" w:hAnsiTheme="majorHAnsi"/>
          <w:highlight w:val="cyan"/>
        </w:rPr>
        <w:t>to changes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national</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laws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6667E6">
        <w:rPr>
          <w:rStyle w:val="Emphasis"/>
          <w:rFonts w:asciiTheme="majorHAnsi" w:hAnsiTheme="majorHAnsi"/>
          <w:highlight w:val="cyan"/>
        </w:rPr>
        <w:t>following the entry into</w:t>
      </w:r>
      <w:r w:rsidRPr="006667E6">
        <w:rPr>
          <w:rFonts w:asciiTheme="majorHAnsi" w:hAnsiTheme="majorHAnsi"/>
          <w:sz w:val="16"/>
        </w:rPr>
        <w:t xml:space="preserve"> </w:t>
      </w:r>
      <w:r w:rsidRPr="009A6333">
        <w:rPr>
          <w:rFonts w:asciiTheme="majorHAnsi" w:hAnsiTheme="majorHAnsi"/>
          <w:vanish/>
          <w:sz w:val="16"/>
        </w:rPr>
        <w:t>force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6667E6">
        <w:rPr>
          <w:rStyle w:val="Emphasis"/>
          <w:rFonts w:asciiTheme="majorHAnsi" w:hAnsiTheme="majorHAnsi"/>
          <w:highlight w:val="cyan"/>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patenting</w:t>
      </w:r>
      <w:r w:rsidRPr="006667E6">
        <w:rPr>
          <w:rFonts w:asciiTheme="majorHAnsi" w:hAnsiTheme="majorHAnsi"/>
          <w:sz w:val="16"/>
        </w:rPr>
        <w:t xml:space="preserve"> </w:t>
      </w:r>
      <w:r w:rsidRPr="009A6333">
        <w:rPr>
          <w:rFonts w:asciiTheme="majorHAnsi" w:hAnsiTheme="majorHAnsi"/>
          <w:vanish/>
          <w:sz w:val="16"/>
        </w:rPr>
        <w:t>practices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applicants</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Pool, 2013,</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Invariably,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better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mean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restricted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contracepti</w:t>
      </w:r>
    </w:p>
    <w:p w14:paraId="408DA923" w14:textId="77777777" w:rsidR="009A6333" w:rsidRPr="006667E6" w:rsidRDefault="009A6333" w:rsidP="009A6333">
      <w:pPr>
        <w:pStyle w:val="Heading4"/>
        <w:rPr>
          <w:rFonts w:asciiTheme="majorHAnsi" w:hAnsiTheme="majorHAnsi"/>
        </w:rPr>
      </w:pPr>
      <w:r w:rsidRPr="006667E6">
        <w:rPr>
          <w:rFonts w:asciiTheme="majorHAnsi" w:hAnsiTheme="majorHAnsi"/>
        </w:rPr>
        <w:t xml:space="preserve">Millions of unsafe abortions happen because of a lack of access to contraceptives due to TRIPS. </w:t>
      </w:r>
    </w:p>
    <w:p w14:paraId="159E71B8" w14:textId="77777777" w:rsidR="009A6333" w:rsidRPr="006667E6" w:rsidRDefault="009A6333" w:rsidP="009A6333">
      <w:pPr>
        <w:spacing w:line="240" w:lineRule="auto"/>
        <w:rPr>
          <w:rFonts w:asciiTheme="majorHAnsi" w:hAnsiTheme="majorHAnsi"/>
          <w:sz w:val="16"/>
        </w:rPr>
      </w:pPr>
      <w:r w:rsidRPr="006667E6">
        <w:rPr>
          <w:rStyle w:val="Style13ptBold"/>
          <w:rFonts w:asciiTheme="majorHAnsi" w:hAnsiTheme="majorHAnsi"/>
        </w:rPr>
        <w:t>Mike 1</w:t>
      </w:r>
      <w:r w:rsidRPr="006667E6">
        <w:rPr>
          <w:rFonts w:asciiTheme="majorHAnsi" w:hAnsiTheme="majorHAnsi"/>
          <w:sz w:val="16"/>
        </w:rPr>
        <w:t xml:space="preserve">: Mike, Jennifer H. [School of Law, American University of Nigeria, Yola, Nigeria, Nigeria] “Access to essential medicines to guarantee women's rights to health: The pharmaceutical patents connection” </w:t>
      </w:r>
      <w:r w:rsidRPr="006667E6">
        <w:rPr>
          <w:rFonts w:asciiTheme="majorHAnsi" w:hAnsiTheme="majorHAnsi"/>
          <w:i/>
          <w:iCs/>
          <w:sz w:val="16"/>
        </w:rPr>
        <w:t xml:space="preserve">Wiley Online Library, </w:t>
      </w:r>
      <w:r w:rsidRPr="006667E6">
        <w:rPr>
          <w:rFonts w:asciiTheme="majorHAnsi" w:hAnsiTheme="majorHAnsi"/>
          <w:sz w:val="16"/>
        </w:rPr>
        <w:t xml:space="preserve">2020. </w:t>
      </w:r>
      <w:hyperlink r:id="rId98" w:history="1">
        <w:r w:rsidRPr="006667E6">
          <w:rPr>
            <w:rStyle w:val="Hyperlink"/>
            <w:rFonts w:asciiTheme="majorHAnsi" w:hAnsiTheme="majorHAnsi"/>
            <w:sz w:val="16"/>
          </w:rPr>
          <w:t>https://onlinelibrary.wiley.com/doi/full/10.1111/jwip.12161</w:t>
        </w:r>
      </w:hyperlink>
      <w:r w:rsidRPr="006667E6">
        <w:rPr>
          <w:rFonts w:asciiTheme="majorHAnsi" w:hAnsiTheme="majorHAnsi"/>
          <w:sz w:val="16"/>
        </w:rPr>
        <w:t xml:space="preserve"> JP </w:t>
      </w:r>
      <w:r>
        <w:rPr>
          <w:rFonts w:asciiTheme="majorHAnsi" w:hAnsiTheme="majorHAnsi"/>
          <w:sz w:val="16"/>
        </w:rPr>
        <w:t>Bracketed for gendered language</w:t>
      </w:r>
    </w:p>
    <w:p w14:paraId="7A7D56B0" w14:textId="77777777" w:rsidR="009A6333" w:rsidRPr="006667E6" w:rsidRDefault="009A6333" w:rsidP="009A6333">
      <w:pPr>
        <w:spacing w:line="240" w:lineRule="auto"/>
        <w:rPr>
          <w:rFonts w:asciiTheme="majorHAnsi" w:hAnsiTheme="majorHAnsi"/>
          <w:b/>
          <w:bCs/>
          <w:sz w:val="16"/>
          <w:u w:val="single"/>
        </w:rPr>
      </w:pPr>
    </w:p>
    <w:p w14:paraId="35739CA4" w14:textId="77777777" w:rsidR="009A6333" w:rsidRPr="006667E6" w:rsidRDefault="009A6333" w:rsidP="009A6333">
      <w:pPr>
        <w:spacing w:line="240" w:lineRule="auto"/>
        <w:jc w:val="both"/>
        <w:rPr>
          <w:rStyle w:val="Emphasis"/>
          <w:rFonts w:asciiTheme="majorHAnsi" w:hAnsiTheme="majorHAnsi"/>
        </w:rPr>
      </w:pPr>
      <w:r w:rsidRPr="009A6333">
        <w:rPr>
          <w:rFonts w:asciiTheme="majorHAnsi" w:hAnsiTheme="majorHAnsi"/>
          <w:vanish/>
        </w:rPr>
        <w:t>Particularly,</w:t>
      </w:r>
      <w:r w:rsidRPr="006667E6">
        <w:rPr>
          <w:rFonts w:asciiTheme="majorHAnsi" w:hAnsiTheme="majorHAnsi"/>
        </w:rPr>
        <w:t xml:space="preserve"> </w:t>
      </w:r>
      <w:r w:rsidRPr="006667E6">
        <w:rPr>
          <w:rStyle w:val="Emphasis"/>
          <w:rFonts w:asciiTheme="majorHAnsi" w:hAnsiTheme="majorHAnsi"/>
          <w:highlight w:val="cyan"/>
        </w:rPr>
        <w:t>contraceptives are</w:t>
      </w:r>
      <w:r w:rsidRPr="006667E6">
        <w:rPr>
          <w:rFonts w:asciiTheme="majorHAnsi" w:hAnsiTheme="majorHAnsi"/>
          <w:highlight w:val="cyan"/>
        </w:rPr>
        <w:t xml:space="preserve"> </w:t>
      </w:r>
      <w:r w:rsidRPr="009A6333">
        <w:rPr>
          <w:rFonts w:asciiTheme="majorHAnsi" w:hAnsiTheme="majorHAnsi"/>
          <w:vanish/>
        </w:rPr>
        <w:t>essential</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as</w:t>
      </w:r>
      <w:r w:rsidRPr="006667E6">
        <w:rPr>
          <w:rFonts w:asciiTheme="majorHAnsi" w:hAnsiTheme="majorHAnsi"/>
        </w:rPr>
        <w:t xml:space="preserve"> </w:t>
      </w:r>
      <w:r w:rsidRPr="009A6333">
        <w:rPr>
          <w:rFonts w:asciiTheme="majorHAnsi" w:hAnsiTheme="majorHAnsi"/>
          <w:vanish/>
        </w:rPr>
        <w:t>they</w:t>
      </w:r>
      <w:r w:rsidRPr="006667E6">
        <w:rPr>
          <w:rFonts w:asciiTheme="majorHAnsi" w:hAnsiTheme="majorHAnsi"/>
        </w:rPr>
        <w:t xml:space="preserve"> </w:t>
      </w:r>
      <w:r w:rsidRPr="009A6333">
        <w:rPr>
          <w:rFonts w:asciiTheme="majorHAnsi" w:hAnsiTheme="majorHAnsi"/>
          <w:vanish/>
        </w:rPr>
        <w:t>are</w:t>
      </w:r>
      <w:r w:rsidRPr="006667E6">
        <w:rPr>
          <w:rFonts w:asciiTheme="majorHAnsi" w:hAnsiTheme="majorHAnsi"/>
          <w:highlight w:val="yellow"/>
        </w:rPr>
        <w:t xml:space="preserve"> </w:t>
      </w:r>
      <w:r w:rsidRPr="006667E6">
        <w:rPr>
          <w:rStyle w:val="Emphasis"/>
          <w:rFonts w:asciiTheme="majorHAnsi" w:hAnsiTheme="majorHAnsi"/>
          <w:highlight w:val="cyan"/>
        </w:rPr>
        <w:t>necessary to</w:t>
      </w:r>
      <w:r w:rsidRPr="006667E6">
        <w:rPr>
          <w:rFonts w:asciiTheme="majorHAnsi" w:hAnsiTheme="majorHAnsi"/>
          <w:highlight w:val="yellow"/>
        </w:rPr>
        <w:t xml:space="preserve"> </w:t>
      </w:r>
      <w:r w:rsidRPr="009A6333">
        <w:rPr>
          <w:rFonts w:asciiTheme="majorHAnsi" w:hAnsiTheme="majorHAnsi"/>
          <w:vanish/>
        </w:rPr>
        <w:t>curtail</w:t>
      </w:r>
      <w:r w:rsidRPr="006667E6">
        <w:rPr>
          <w:rFonts w:asciiTheme="majorHAnsi" w:hAnsiTheme="majorHAnsi"/>
        </w:rPr>
        <w:t xml:space="preserve"> </w:t>
      </w:r>
      <w:r w:rsidRPr="009A6333">
        <w:rPr>
          <w:rFonts w:asciiTheme="majorHAnsi" w:hAnsiTheme="majorHAnsi"/>
          <w:vanish/>
        </w:rPr>
        <w:t>early</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unwanted</w:t>
      </w:r>
      <w:r w:rsidRPr="006667E6">
        <w:rPr>
          <w:rFonts w:asciiTheme="majorHAnsi" w:hAnsiTheme="majorHAnsi"/>
        </w:rPr>
        <w:t xml:space="preserve"> </w:t>
      </w:r>
      <w:r w:rsidRPr="009A6333">
        <w:rPr>
          <w:rFonts w:asciiTheme="majorHAnsi" w:hAnsiTheme="majorHAnsi"/>
          <w:vanish/>
        </w:rPr>
        <w:t>childbearing,</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6667E6">
        <w:rPr>
          <w:rStyle w:val="Emphasis"/>
          <w:rFonts w:asciiTheme="majorHAnsi" w:hAnsiTheme="majorHAnsi"/>
          <w:highlight w:val="cyan"/>
        </w:rPr>
        <w:t>prevent unplanned pregnancies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especially</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damaging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welfare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woman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rPr>
        <w:t>Significantly,</w:t>
      </w:r>
      <w:r w:rsidRPr="006667E6">
        <w:rPr>
          <w:rFonts w:asciiTheme="majorHAnsi" w:hAnsiTheme="majorHAnsi"/>
        </w:rPr>
        <w:t xml:space="preserve"> </w:t>
      </w:r>
      <w:r w:rsidRPr="009A6333">
        <w:rPr>
          <w:rFonts w:asciiTheme="majorHAnsi" w:hAnsiTheme="majorHAnsi"/>
          <w:vanish/>
        </w:rPr>
        <w:t>access</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appropriate</w:t>
      </w:r>
      <w:r w:rsidRPr="006667E6">
        <w:rPr>
          <w:rFonts w:asciiTheme="majorHAnsi" w:hAnsiTheme="majorHAnsi"/>
        </w:rPr>
        <w:t xml:space="preserve"> </w:t>
      </w:r>
      <w:r w:rsidRPr="009A6333">
        <w:rPr>
          <w:rFonts w:asciiTheme="majorHAnsi" w:hAnsiTheme="majorHAnsi"/>
          <w:vanish/>
        </w:rPr>
        <w:t>drugs</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contraceptives,</w:t>
      </w:r>
      <w:r w:rsidRPr="006667E6">
        <w:rPr>
          <w:rFonts w:asciiTheme="majorHAnsi" w:hAnsiTheme="majorHAnsi"/>
        </w:rPr>
        <w:t xml:space="preserve"> </w:t>
      </w:r>
      <w:r w:rsidRPr="009A6333">
        <w:rPr>
          <w:rFonts w:asciiTheme="majorHAnsi" w:hAnsiTheme="majorHAnsi"/>
          <w:vanish/>
        </w:rPr>
        <w:t>including</w:t>
      </w:r>
      <w:r w:rsidRPr="006667E6">
        <w:rPr>
          <w:rFonts w:asciiTheme="majorHAnsi" w:hAnsiTheme="majorHAnsi"/>
        </w:rPr>
        <w:t xml:space="preserve"> </w:t>
      </w:r>
      <w:r w:rsidRPr="009A6333">
        <w:rPr>
          <w:rFonts w:asciiTheme="majorHAnsi" w:hAnsiTheme="majorHAnsi"/>
          <w:vanish/>
        </w:rPr>
        <w:t>emergency</w:t>
      </w:r>
      <w:r w:rsidRPr="006667E6">
        <w:rPr>
          <w:rFonts w:asciiTheme="majorHAnsi" w:hAnsiTheme="majorHAnsi"/>
        </w:rPr>
        <w:t xml:space="preserve"> </w:t>
      </w:r>
      <w:r w:rsidRPr="009A6333">
        <w:rPr>
          <w:rFonts w:asciiTheme="majorHAnsi" w:hAnsiTheme="majorHAnsi"/>
          <w:vanish/>
        </w:rPr>
        <w:t>contraception,</w:t>
      </w:r>
      <w:r w:rsidRPr="006667E6">
        <w:rPr>
          <w:rFonts w:asciiTheme="majorHAnsi" w:hAnsiTheme="majorHAnsi"/>
        </w:rPr>
        <w:t xml:space="preserve"> </w:t>
      </w:r>
      <w:r w:rsidRPr="009A6333">
        <w:rPr>
          <w:rFonts w:asciiTheme="majorHAnsi" w:hAnsiTheme="majorHAnsi"/>
          <w:vanish/>
        </w:rPr>
        <w:t>could</w:t>
      </w:r>
      <w:r w:rsidRPr="006667E6">
        <w:rPr>
          <w:rFonts w:asciiTheme="majorHAnsi" w:hAnsiTheme="majorHAnsi"/>
        </w:rPr>
        <w:t xml:space="preserve"> </w:t>
      </w:r>
      <w:r w:rsidRPr="009A6333">
        <w:rPr>
          <w:rFonts w:asciiTheme="majorHAnsi" w:hAnsiTheme="majorHAnsi"/>
          <w:vanish/>
        </w:rPr>
        <w:t>prevent</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control</w:t>
      </w:r>
      <w:r w:rsidRPr="006667E6">
        <w:rPr>
          <w:rFonts w:asciiTheme="majorHAnsi" w:hAnsiTheme="majorHAnsi"/>
        </w:rPr>
        <w:t xml:space="preserve"> </w:t>
      </w:r>
      <w:r w:rsidRPr="009A6333">
        <w:rPr>
          <w:rFonts w:asciiTheme="majorHAnsi" w:hAnsiTheme="majorHAnsi"/>
          <w:vanish/>
        </w:rPr>
        <w:t>unsafe</w:t>
      </w:r>
      <w:r w:rsidRPr="006667E6">
        <w:rPr>
          <w:rFonts w:asciiTheme="majorHAnsi" w:hAnsiTheme="majorHAnsi"/>
        </w:rPr>
        <w:t xml:space="preserve"> </w:t>
      </w:r>
      <w:r w:rsidRPr="009A6333">
        <w:rPr>
          <w:rFonts w:asciiTheme="majorHAnsi" w:hAnsiTheme="majorHAnsi"/>
          <w:vanish/>
        </w:rPr>
        <w:t>sex</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even</w:t>
      </w:r>
      <w:r w:rsidRPr="006667E6">
        <w:rPr>
          <w:rFonts w:asciiTheme="majorHAnsi" w:hAnsiTheme="majorHAnsi"/>
        </w:rPr>
        <w:t xml:space="preserve"> </w:t>
      </w:r>
      <w:r w:rsidRPr="009A6333">
        <w:rPr>
          <w:rFonts w:asciiTheme="majorHAnsi" w:hAnsiTheme="majorHAnsi"/>
          <w:vanish/>
        </w:rPr>
        <w:t>reduce</w:t>
      </w:r>
      <w:r w:rsidRPr="006667E6">
        <w:rPr>
          <w:rFonts w:asciiTheme="majorHAnsi" w:hAnsiTheme="majorHAnsi"/>
        </w:rPr>
        <w:t xml:space="preserve"> </w:t>
      </w:r>
      <w:r w:rsidRPr="009A6333">
        <w:rPr>
          <w:rFonts w:asciiTheme="majorHAnsi" w:hAnsiTheme="majorHAnsi"/>
          <w:vanish/>
        </w:rPr>
        <w:t>vertical</w:t>
      </w:r>
      <w:r w:rsidRPr="006667E6">
        <w:rPr>
          <w:rFonts w:asciiTheme="majorHAnsi" w:hAnsiTheme="majorHAnsi"/>
        </w:rPr>
        <w:t xml:space="preserve"> </w:t>
      </w:r>
      <w:r w:rsidRPr="009A6333">
        <w:rPr>
          <w:rFonts w:asciiTheme="majorHAnsi" w:hAnsiTheme="majorHAnsi"/>
          <w:vanish/>
        </w:rPr>
        <w:t>HIV</w:t>
      </w:r>
      <w:r w:rsidRPr="006667E6">
        <w:rPr>
          <w:rFonts w:asciiTheme="majorHAnsi" w:hAnsiTheme="majorHAnsi"/>
        </w:rPr>
        <w:t xml:space="preserve"> </w:t>
      </w:r>
      <w:r w:rsidRPr="009A6333">
        <w:rPr>
          <w:rFonts w:asciiTheme="majorHAnsi" w:hAnsiTheme="majorHAnsi"/>
          <w:vanish/>
        </w:rPr>
        <w:t>transmission</w:t>
      </w:r>
      <w:r w:rsidRPr="006667E6">
        <w:rPr>
          <w:rFonts w:asciiTheme="majorHAnsi" w:hAnsiTheme="majorHAnsi"/>
        </w:rPr>
        <w:t xml:space="preserve"> </w:t>
      </w:r>
      <w:r w:rsidRPr="009A6333">
        <w:rPr>
          <w:rFonts w:asciiTheme="majorHAnsi" w:hAnsiTheme="majorHAnsi"/>
          <w:vanish/>
        </w:rPr>
        <w:t>(Nanda</w:t>
      </w:r>
      <w:r w:rsidRPr="006667E6">
        <w:rPr>
          <w:rFonts w:asciiTheme="majorHAnsi" w:hAnsiTheme="majorHAnsi"/>
        </w:rPr>
        <w:t xml:space="preserve"> </w:t>
      </w:r>
      <w:r w:rsidRPr="009A6333">
        <w:rPr>
          <w:rFonts w:asciiTheme="majorHAnsi" w:hAnsiTheme="majorHAnsi"/>
          <w:vanish/>
        </w:rPr>
        <w:t>et</w:t>
      </w:r>
      <w:r w:rsidRPr="006667E6">
        <w:rPr>
          <w:rFonts w:asciiTheme="majorHAnsi" w:hAnsiTheme="majorHAnsi"/>
        </w:rPr>
        <w:t xml:space="preserve"> </w:t>
      </w:r>
      <w:r w:rsidRPr="009A6333">
        <w:rPr>
          <w:rFonts w:asciiTheme="majorHAnsi" w:hAnsiTheme="majorHAnsi"/>
          <w:vanish/>
        </w:rPr>
        <w:t>al.,</w:t>
      </w:r>
      <w:r w:rsidRPr="006667E6">
        <w:rPr>
          <w:rFonts w:asciiTheme="majorHAnsi" w:hAnsiTheme="majorHAnsi"/>
        </w:rPr>
        <w:t xml:space="preserve"> </w:t>
      </w:r>
      <w:r w:rsidRPr="009A6333">
        <w:rPr>
          <w:rFonts w:asciiTheme="majorHAnsi" w:hAnsiTheme="majorHAnsi"/>
          <w:vanish/>
        </w:rPr>
        <w:t>2017;</w:t>
      </w:r>
      <w:r w:rsidRPr="006667E6">
        <w:rPr>
          <w:rFonts w:asciiTheme="majorHAnsi" w:hAnsiTheme="majorHAnsi"/>
        </w:rPr>
        <w:t xml:space="preserve"> </w:t>
      </w:r>
      <w:r w:rsidRPr="009A6333">
        <w:rPr>
          <w:rFonts w:asciiTheme="majorHAnsi" w:hAnsiTheme="majorHAnsi"/>
          <w:vanish/>
        </w:rPr>
        <w:t>Perehudoff,</w:t>
      </w:r>
      <w:r w:rsidRPr="006667E6">
        <w:rPr>
          <w:rFonts w:asciiTheme="majorHAnsi" w:hAnsiTheme="majorHAnsi"/>
        </w:rPr>
        <w:t xml:space="preserve"> </w:t>
      </w:r>
      <w:r w:rsidRPr="009A6333">
        <w:rPr>
          <w:rFonts w:asciiTheme="majorHAnsi" w:hAnsiTheme="majorHAnsi"/>
          <w:vanish/>
        </w:rPr>
        <w:t>Pizzarossa,</w:t>
      </w:r>
      <w:r w:rsidRPr="006667E6">
        <w:rPr>
          <w:rFonts w:asciiTheme="majorHAnsi" w:hAnsiTheme="majorHAnsi"/>
        </w:rPr>
        <w:t xml:space="preserve"> </w:t>
      </w:r>
      <w:r w:rsidRPr="009A6333">
        <w:rPr>
          <w:rFonts w:asciiTheme="majorHAnsi" w:hAnsiTheme="majorHAnsi"/>
          <w:vanish/>
        </w:rPr>
        <w:t>&amp;</w:t>
      </w:r>
      <w:r w:rsidRPr="006667E6">
        <w:rPr>
          <w:rFonts w:asciiTheme="majorHAnsi" w:hAnsiTheme="majorHAnsi"/>
        </w:rPr>
        <w:t xml:space="preserve"> </w:t>
      </w:r>
      <w:r w:rsidRPr="009A6333">
        <w:rPr>
          <w:rFonts w:asciiTheme="majorHAnsi" w:hAnsiTheme="majorHAnsi"/>
          <w:vanish/>
        </w:rPr>
        <w:t>Stekelenburg,</w:t>
      </w:r>
      <w:r w:rsidRPr="006667E6">
        <w:rPr>
          <w:rFonts w:asciiTheme="majorHAnsi" w:hAnsiTheme="majorHAnsi"/>
        </w:rPr>
        <w:t xml:space="preserve"> </w:t>
      </w:r>
      <w:r w:rsidRPr="009A6333">
        <w:rPr>
          <w:rFonts w:asciiTheme="majorHAnsi" w:hAnsiTheme="majorHAnsi"/>
          <w:vanish/>
        </w:rPr>
        <w:t>2018;</w:t>
      </w:r>
      <w:r w:rsidRPr="006667E6">
        <w:rPr>
          <w:rFonts w:asciiTheme="majorHAnsi" w:hAnsiTheme="majorHAnsi"/>
        </w:rPr>
        <w:t xml:space="preserve"> </w:t>
      </w:r>
      <w:r w:rsidRPr="009A6333">
        <w:rPr>
          <w:rFonts w:asciiTheme="majorHAnsi" w:hAnsiTheme="majorHAnsi"/>
          <w:vanish/>
        </w:rPr>
        <w:t>WHO,</w:t>
      </w:r>
      <w:r w:rsidRPr="006667E6">
        <w:rPr>
          <w:rFonts w:asciiTheme="majorHAnsi" w:hAnsiTheme="majorHAnsi"/>
        </w:rPr>
        <w:t xml:space="preserve"> </w:t>
      </w:r>
      <w:r w:rsidRPr="009A6333">
        <w:rPr>
          <w:rFonts w:asciiTheme="majorHAnsi" w:hAnsiTheme="majorHAnsi"/>
          <w:vanish/>
        </w:rPr>
        <w:t>2004,</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14)</w:t>
      </w:r>
      <w:r w:rsidRPr="006667E6">
        <w:rPr>
          <w:rFonts w:asciiTheme="majorHAnsi" w:hAnsiTheme="majorHAnsi"/>
          <w:highlight w:val="yellow"/>
        </w:rPr>
        <w:t>.</w:t>
      </w:r>
      <w:r w:rsidRPr="009A6333">
        <w:rPr>
          <w:rFonts w:asciiTheme="majorHAnsi" w:hAnsiTheme="majorHAnsi"/>
          <w:vanish/>
          <w:sz w:val="16"/>
        </w:rPr>
        <w:t>13</w:t>
      </w:r>
      <w:r w:rsidRPr="006667E6">
        <w:rPr>
          <w:rFonts w:asciiTheme="majorHAnsi" w:hAnsiTheme="majorHAnsi"/>
          <w:sz w:val="16"/>
        </w:rPr>
        <w:t xml:space="preserve"> </w:t>
      </w:r>
      <w:r w:rsidRPr="009A6333">
        <w:rPr>
          <w:rFonts w:asciiTheme="majorHAnsi" w:hAnsiTheme="majorHAnsi"/>
          <w:vanish/>
          <w:sz w:val="16"/>
        </w:rPr>
        <w:t>Accessing</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termination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unwanted</w:t>
      </w:r>
      <w:r w:rsidRPr="006667E6">
        <w:rPr>
          <w:rFonts w:asciiTheme="majorHAnsi" w:hAnsiTheme="majorHAnsi"/>
          <w:sz w:val="16"/>
        </w:rPr>
        <w:t xml:space="preserve"> </w:t>
      </w:r>
      <w:r w:rsidRPr="009A6333">
        <w:rPr>
          <w:rFonts w:asciiTheme="majorHAnsi" w:hAnsiTheme="majorHAnsi"/>
          <w:vanish/>
          <w:sz w:val="16"/>
        </w:rPr>
        <w:t>pregnancies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option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(MSF,</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reveals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kills</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68,000</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every</w:t>
      </w:r>
      <w:r w:rsidRPr="006667E6">
        <w:rPr>
          <w:rFonts w:asciiTheme="majorHAnsi" w:hAnsiTheme="majorHAnsi"/>
          <w:sz w:val="16"/>
        </w:rPr>
        <w:t xml:space="preserve"> </w:t>
      </w:r>
      <w:r w:rsidRPr="009A6333">
        <w:rPr>
          <w:rFonts w:asciiTheme="majorHAnsi" w:hAnsiTheme="majorHAnsi"/>
          <w:vanish/>
          <w:sz w:val="16"/>
        </w:rPr>
        <w:t>year,</w:t>
      </w:r>
      <w:r w:rsidRPr="006667E6">
        <w:rPr>
          <w:rFonts w:asciiTheme="majorHAnsi" w:hAnsiTheme="majorHAnsi"/>
          <w:sz w:val="16"/>
        </w:rPr>
        <w:t xml:space="preserve"> </w:t>
      </w:r>
      <w:r w:rsidRPr="009A6333">
        <w:rPr>
          <w:rFonts w:asciiTheme="majorHAnsi" w:hAnsiTheme="majorHAnsi"/>
          <w:vanish/>
          <w:sz w:val="16"/>
        </w:rPr>
        <w:t>representing</w:t>
      </w:r>
      <w:r w:rsidRPr="006667E6">
        <w:rPr>
          <w:rFonts w:asciiTheme="majorHAnsi" w:hAnsiTheme="majorHAnsi"/>
          <w:sz w:val="16"/>
        </w:rPr>
        <w:t xml:space="preserve"> </w:t>
      </w:r>
      <w:r w:rsidRPr="009A6333">
        <w:rPr>
          <w:rFonts w:asciiTheme="majorHAnsi" w:hAnsiTheme="majorHAnsi"/>
          <w:vanish/>
          <w:sz w:val="16"/>
        </w:rPr>
        <w:t>13%</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pregnancy-related</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(Grimes</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2006;</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2002;</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rPr>
        <w:t>It</w:t>
      </w:r>
      <w:r w:rsidRPr="006667E6">
        <w:rPr>
          <w:rFonts w:asciiTheme="majorHAnsi" w:hAnsiTheme="majorHAnsi"/>
        </w:rPr>
        <w:t xml:space="preserve"> </w:t>
      </w:r>
      <w:r w:rsidRPr="009A6333">
        <w:rPr>
          <w:rFonts w:asciiTheme="majorHAnsi" w:hAnsiTheme="majorHAnsi"/>
          <w:vanish/>
        </w:rPr>
        <w:t>is</w:t>
      </w:r>
      <w:r w:rsidRPr="006667E6">
        <w:rPr>
          <w:rFonts w:asciiTheme="majorHAnsi" w:hAnsiTheme="majorHAnsi"/>
        </w:rPr>
        <w:t xml:space="preserve"> </w:t>
      </w:r>
      <w:r w:rsidRPr="009A6333">
        <w:rPr>
          <w:rFonts w:asciiTheme="majorHAnsi" w:hAnsiTheme="majorHAnsi"/>
          <w:vanish/>
        </w:rPr>
        <w:t>further</w:t>
      </w:r>
      <w:r w:rsidRPr="006667E6">
        <w:rPr>
          <w:rFonts w:asciiTheme="majorHAnsi" w:hAnsiTheme="majorHAnsi"/>
        </w:rPr>
        <w:t xml:space="preserve"> </w:t>
      </w:r>
      <w:r w:rsidRPr="009A6333">
        <w:rPr>
          <w:rFonts w:asciiTheme="majorHAnsi" w:hAnsiTheme="majorHAnsi"/>
          <w:vanish/>
        </w:rPr>
        <w:t>estimated</w:t>
      </w:r>
      <w:r w:rsidRPr="006667E6">
        <w:rPr>
          <w:rFonts w:asciiTheme="majorHAnsi" w:hAnsiTheme="majorHAnsi"/>
        </w:rPr>
        <w:t xml:space="preserve"> </w:t>
      </w:r>
      <w:r w:rsidRPr="006667E6">
        <w:rPr>
          <w:rStyle w:val="Emphasis"/>
          <w:rFonts w:asciiTheme="majorHAnsi" w:hAnsiTheme="majorHAnsi"/>
          <w:highlight w:val="cyan"/>
        </w:rPr>
        <w:t>that 25 million unsafe abortions take place</w:t>
      </w:r>
      <w:r w:rsidRPr="006667E6">
        <w:rPr>
          <w:rFonts w:asciiTheme="majorHAnsi" w:hAnsiTheme="majorHAnsi"/>
        </w:rPr>
        <w:t xml:space="preserve"> </w:t>
      </w:r>
      <w:r w:rsidRPr="009A6333">
        <w:rPr>
          <w:rFonts w:asciiTheme="majorHAnsi" w:hAnsiTheme="majorHAnsi"/>
          <w:vanish/>
        </w:rPr>
        <w:t>worldwide</w:t>
      </w:r>
      <w:r w:rsidRPr="006667E6">
        <w:rPr>
          <w:rFonts w:asciiTheme="majorHAnsi" w:hAnsiTheme="majorHAnsi"/>
        </w:rPr>
        <w:t xml:space="preserve"> </w:t>
      </w:r>
      <w:r w:rsidRPr="006667E6">
        <w:rPr>
          <w:rStyle w:val="Emphasis"/>
          <w:rFonts w:asciiTheme="majorHAnsi" w:hAnsiTheme="majorHAnsi"/>
          <w:highlight w:val="cyan"/>
        </w:rPr>
        <w:t>each year, majorly in developing countries</w:t>
      </w:r>
      <w:r w:rsidRPr="006667E6">
        <w:rPr>
          <w:rFonts w:asciiTheme="majorHAnsi" w:hAnsiTheme="majorHAnsi"/>
        </w:rPr>
        <w:t xml:space="preserve"> </w:t>
      </w:r>
      <w:r w:rsidRPr="009A6333">
        <w:rPr>
          <w:rFonts w:asciiTheme="majorHAnsi" w:hAnsiTheme="majorHAnsi"/>
          <w:vanish/>
        </w:rPr>
        <w:t>(WHO,</w:t>
      </w:r>
      <w:r w:rsidRPr="006667E6">
        <w:rPr>
          <w:rFonts w:asciiTheme="majorHAnsi" w:hAnsiTheme="majorHAnsi"/>
        </w:rPr>
        <w:t xml:space="preserve"> </w:t>
      </w:r>
      <w:r w:rsidRPr="009A6333">
        <w:rPr>
          <w:rFonts w:asciiTheme="majorHAnsi" w:hAnsiTheme="majorHAnsi"/>
          <w:vanish/>
        </w:rPr>
        <w:t>2019).</w:t>
      </w:r>
      <w:r w:rsidRPr="006667E6">
        <w:rPr>
          <w:rFonts w:asciiTheme="majorHAnsi" w:hAnsiTheme="majorHAnsi"/>
          <w:sz w:val="16"/>
        </w:rPr>
        <w:t xml:space="preserve"> </w:t>
      </w:r>
      <w:r w:rsidRPr="009A6333">
        <w:rPr>
          <w:rFonts w:asciiTheme="majorHAnsi" w:hAnsiTheme="majorHAnsi"/>
          <w:vanish/>
          <w:sz w:val="16"/>
        </w:rPr>
        <w:t>Following</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abortions,</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vulnerable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range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harms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affect</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life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well-being;</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suffer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genital</w:t>
      </w:r>
      <w:r w:rsidRPr="006667E6">
        <w:rPr>
          <w:rFonts w:asciiTheme="majorHAnsi" w:hAnsiTheme="majorHAnsi"/>
          <w:sz w:val="16"/>
        </w:rPr>
        <w:t xml:space="preserve"> </w:t>
      </w:r>
      <w:r w:rsidRPr="009A6333">
        <w:rPr>
          <w:rFonts w:asciiTheme="majorHAnsi" w:hAnsiTheme="majorHAnsi"/>
          <w:vanish/>
          <w:sz w:val="16"/>
        </w:rPr>
        <w:t>tract</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experience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infections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fatal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serious,</w:t>
      </w:r>
      <w:r w:rsidRPr="006667E6">
        <w:rPr>
          <w:rFonts w:asciiTheme="majorHAnsi" w:hAnsiTheme="majorHAnsi"/>
          <w:sz w:val="16"/>
        </w:rPr>
        <w:t xml:space="preserve"> </w:t>
      </w:r>
      <w:r w:rsidRPr="009A6333">
        <w:rPr>
          <w:rFonts w:asciiTheme="majorHAnsi" w:hAnsiTheme="majorHAnsi"/>
          <w:vanish/>
          <w:sz w:val="16"/>
        </w:rPr>
        <w:t>leading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infertility,</w:t>
      </w:r>
      <w:r w:rsidRPr="006667E6">
        <w:rPr>
          <w:rFonts w:asciiTheme="majorHAnsi" w:hAnsiTheme="majorHAnsi"/>
          <w:sz w:val="16"/>
        </w:rPr>
        <w:t xml:space="preserve"> </w:t>
      </w:r>
      <w:r w:rsidRPr="009A6333">
        <w:rPr>
          <w:rFonts w:asciiTheme="majorHAnsi" w:hAnsiTheme="majorHAnsi"/>
          <w:vanish/>
          <w:sz w:val="16"/>
        </w:rPr>
        <w:t>disability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worse,</w:t>
      </w:r>
      <w:r w:rsidRPr="006667E6">
        <w:rPr>
          <w:rFonts w:asciiTheme="majorHAnsi" w:hAnsiTheme="majorHAnsi"/>
          <w:sz w:val="16"/>
        </w:rPr>
        <w:t xml:space="preserve"> </w:t>
      </w:r>
      <w:r w:rsidRPr="009A6333">
        <w:rPr>
          <w:rFonts w:asciiTheme="majorHAnsi" w:hAnsiTheme="majorHAnsi"/>
          <w:vanish/>
          <w:sz w:val="16"/>
        </w:rPr>
        <w:t>death</w:t>
      </w:r>
      <w:r w:rsidRPr="006667E6">
        <w:rPr>
          <w:rFonts w:asciiTheme="majorHAnsi" w:hAnsiTheme="majorHAnsi"/>
          <w:sz w:val="16"/>
        </w:rPr>
        <w:t xml:space="preserve"> </w:t>
      </w:r>
      <w:r w:rsidRPr="009A6333">
        <w:rPr>
          <w:rFonts w:asciiTheme="majorHAnsi" w:hAnsiTheme="majorHAnsi"/>
          <w:vanish/>
          <w:sz w:val="16"/>
        </w:rPr>
        <w:t>(Perehudoff</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2018;</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addition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costs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families,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community</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large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rPr>
        <w:t>There</w:t>
      </w:r>
      <w:r w:rsidRPr="006667E6">
        <w:rPr>
          <w:rFonts w:asciiTheme="majorHAnsi" w:hAnsiTheme="majorHAnsi"/>
        </w:rPr>
        <w:t xml:space="preserve"> </w:t>
      </w:r>
      <w:r w:rsidRPr="009A6333">
        <w:rPr>
          <w:rFonts w:asciiTheme="majorHAnsi" w:hAnsiTheme="majorHAnsi"/>
          <w:vanish/>
        </w:rPr>
        <w:t>is</w:t>
      </w:r>
      <w:r w:rsidRPr="006667E6">
        <w:rPr>
          <w:rFonts w:asciiTheme="majorHAnsi" w:hAnsiTheme="majorHAnsi"/>
        </w:rPr>
        <w:t xml:space="preserve"> </w:t>
      </w:r>
      <w:r w:rsidRPr="009A6333">
        <w:rPr>
          <w:rFonts w:asciiTheme="majorHAnsi" w:hAnsiTheme="majorHAnsi"/>
          <w:vanish/>
        </w:rPr>
        <w:t>therefore</w:t>
      </w:r>
      <w:r w:rsidRPr="006667E6">
        <w:rPr>
          <w:rFonts w:asciiTheme="majorHAnsi" w:hAnsiTheme="majorHAnsi"/>
        </w:rPr>
        <w:t xml:space="preserve"> </w:t>
      </w:r>
      <w:r w:rsidRPr="009A6333">
        <w:rPr>
          <w:rFonts w:asciiTheme="majorHAnsi" w:hAnsiTheme="majorHAnsi"/>
          <w:vanish/>
        </w:rPr>
        <w:t>a</w:t>
      </w:r>
      <w:r w:rsidRPr="006667E6">
        <w:rPr>
          <w:rFonts w:asciiTheme="majorHAnsi" w:hAnsiTheme="majorHAnsi"/>
        </w:rPr>
        <w:t xml:space="preserve"> </w:t>
      </w:r>
      <w:r w:rsidRPr="009A6333">
        <w:rPr>
          <w:rFonts w:asciiTheme="majorHAnsi" w:hAnsiTheme="majorHAnsi"/>
          <w:vanish/>
        </w:rPr>
        <w:t>need</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improve</w:t>
      </w:r>
      <w:r w:rsidRPr="006667E6">
        <w:rPr>
          <w:rFonts w:asciiTheme="majorHAnsi" w:hAnsiTheme="majorHAnsi"/>
        </w:rPr>
        <w:t xml:space="preserve"> </w:t>
      </w:r>
      <w:r w:rsidRPr="009A6333">
        <w:rPr>
          <w:rFonts w:asciiTheme="majorHAnsi" w:hAnsiTheme="majorHAnsi"/>
          <w:vanish/>
        </w:rPr>
        <w:t>access</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contraceptives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survey,</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estimated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risk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unplanned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unintended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choose</w:t>
      </w:r>
      <w:r w:rsidRPr="006667E6">
        <w:rPr>
          <w:rFonts w:asciiTheme="majorHAnsi" w:hAnsiTheme="majorHAnsi"/>
          <w:sz w:val="16"/>
        </w:rPr>
        <w:t xml:space="preserve"> </w:t>
      </w:r>
      <w:r w:rsidRPr="009A6333">
        <w:rPr>
          <w:rFonts w:asciiTheme="majorHAnsi" w:hAnsiTheme="majorHAnsi"/>
          <w:vanish/>
          <w:sz w:val="16"/>
        </w:rPr>
        <w:t>birth</w:t>
      </w:r>
      <w:r w:rsidRPr="006667E6">
        <w:rPr>
          <w:rFonts w:asciiTheme="majorHAnsi" w:hAnsiTheme="majorHAnsi"/>
          <w:sz w:val="16"/>
        </w:rPr>
        <w:t xml:space="preserve"> </w:t>
      </w:r>
      <w:r w:rsidRPr="009A6333">
        <w:rPr>
          <w:rFonts w:asciiTheme="majorHAnsi" w:hAnsiTheme="majorHAnsi"/>
          <w:vanish/>
          <w:sz w:val="16"/>
        </w:rPr>
        <w:t>control</w:t>
      </w:r>
      <w:r w:rsidRPr="006667E6">
        <w:rPr>
          <w:rFonts w:asciiTheme="majorHAnsi" w:hAnsiTheme="majorHAnsi"/>
          <w:sz w:val="16"/>
        </w:rPr>
        <w:t xml:space="preserve"> </w:t>
      </w:r>
      <w:r w:rsidRPr="009A6333">
        <w:rPr>
          <w:rFonts w:asciiTheme="majorHAnsi" w:hAnsiTheme="majorHAnsi"/>
          <w:vanish/>
          <w:sz w:val="16"/>
        </w:rPr>
        <w:t>using</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modern</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unable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do</w:t>
      </w:r>
      <w:r w:rsidRPr="006667E6">
        <w:rPr>
          <w:rFonts w:asciiTheme="majorHAnsi" w:hAnsiTheme="majorHAnsi"/>
          <w:sz w:val="16"/>
        </w:rPr>
        <w:t xml:space="preserve"> </w:t>
      </w:r>
      <w:r w:rsidRPr="009A6333">
        <w:rPr>
          <w:rFonts w:asciiTheme="majorHAnsi" w:hAnsiTheme="majorHAnsi"/>
          <w:vanish/>
          <w:sz w:val="16"/>
        </w:rPr>
        <w:t>so</w:t>
      </w:r>
      <w:r w:rsidRPr="006667E6">
        <w:rPr>
          <w:rFonts w:asciiTheme="majorHAnsi" w:hAnsiTheme="majorHAnsi"/>
          <w:sz w:val="16"/>
        </w:rPr>
        <w:t xml:space="preserve"> </w:t>
      </w:r>
      <w:r w:rsidRPr="009A6333">
        <w:rPr>
          <w:rFonts w:asciiTheme="majorHAnsi" w:hAnsiTheme="majorHAnsi"/>
          <w:vanish/>
          <w:sz w:val="16"/>
        </w:rPr>
        <w:t>(ICPD,</w:t>
      </w:r>
      <w:r w:rsidRPr="006667E6">
        <w:rPr>
          <w:rFonts w:asciiTheme="majorHAnsi" w:hAnsiTheme="majorHAnsi"/>
          <w:sz w:val="16"/>
        </w:rPr>
        <w:t xml:space="preserve"> </w:t>
      </w:r>
      <w:r w:rsidRPr="009A6333">
        <w:rPr>
          <w:rFonts w:asciiTheme="majorHAnsi" w:hAnsiTheme="majorHAnsi"/>
          <w:vanish/>
          <w:sz w:val="16"/>
        </w:rPr>
        <w:t>1995;</w:t>
      </w:r>
      <w:r w:rsidRPr="006667E6">
        <w:rPr>
          <w:rFonts w:asciiTheme="majorHAnsi" w:hAnsiTheme="majorHAnsi"/>
          <w:sz w:val="16"/>
        </w:rPr>
        <w:t xml:space="preserve"> </w:t>
      </w:r>
      <w:r w:rsidRPr="009A6333">
        <w:rPr>
          <w:rFonts w:asciiTheme="majorHAnsi" w:hAnsiTheme="majorHAnsi"/>
          <w:vanish/>
          <w:sz w:val="16"/>
        </w:rPr>
        <w:t>Logez</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2011;</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sz w:val="16"/>
        </w:rPr>
        <w:t>Furthermore,</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health-related</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said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ill-health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dysfunction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menstrual</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urinary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faecal</w:t>
      </w:r>
      <w:r w:rsidRPr="006667E6">
        <w:rPr>
          <w:rFonts w:asciiTheme="majorHAnsi" w:hAnsiTheme="majorHAnsi"/>
          <w:sz w:val="16"/>
        </w:rPr>
        <w:t xml:space="preserve"> </w:t>
      </w:r>
      <w:r w:rsidRPr="009A6333">
        <w:rPr>
          <w:rFonts w:asciiTheme="majorHAnsi" w:hAnsiTheme="majorHAnsi"/>
          <w:vanish/>
          <w:sz w:val="16"/>
        </w:rPr>
        <w:t>incontinence</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obstetric</w:t>
      </w:r>
      <w:r w:rsidRPr="006667E6">
        <w:rPr>
          <w:rFonts w:asciiTheme="majorHAnsi" w:hAnsiTheme="majorHAnsi"/>
          <w:sz w:val="16"/>
        </w:rPr>
        <w:t xml:space="preserve"> </w:t>
      </w:r>
      <w:r w:rsidRPr="009A6333">
        <w:rPr>
          <w:rFonts w:asciiTheme="majorHAnsi" w:hAnsiTheme="majorHAnsi"/>
          <w:vanish/>
          <w:sz w:val="16"/>
        </w:rPr>
        <w:t>fistulae,</w:t>
      </w:r>
      <w:r w:rsidRPr="006667E6">
        <w:rPr>
          <w:rFonts w:asciiTheme="majorHAnsi" w:hAnsiTheme="majorHAnsi"/>
          <w:sz w:val="16"/>
        </w:rPr>
        <w:t xml:space="preserve"> </w:t>
      </w:r>
      <w:r w:rsidRPr="009A6333">
        <w:rPr>
          <w:rFonts w:asciiTheme="majorHAnsi" w:hAnsiTheme="majorHAnsi"/>
          <w:vanish/>
          <w:sz w:val="16"/>
        </w:rPr>
        <w:t>uterine</w:t>
      </w:r>
      <w:r w:rsidRPr="006667E6">
        <w:rPr>
          <w:rFonts w:asciiTheme="majorHAnsi" w:hAnsiTheme="majorHAnsi"/>
          <w:sz w:val="16"/>
        </w:rPr>
        <w:t xml:space="preserve"> </w:t>
      </w:r>
      <w:r w:rsidRPr="009A6333">
        <w:rPr>
          <w:rFonts w:asciiTheme="majorHAnsi" w:hAnsiTheme="majorHAnsi"/>
          <w:vanish/>
          <w:sz w:val="16"/>
        </w:rPr>
        <w:t>prolapse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loss</w:t>
      </w:r>
      <w:r w:rsidRPr="006667E6">
        <w:rPr>
          <w:rFonts w:asciiTheme="majorHAnsi" w:hAnsiTheme="majorHAnsi"/>
          <w:sz w:val="16"/>
        </w:rPr>
        <w:t xml:space="preserve"> </w:t>
      </w:r>
      <w:r w:rsidRPr="009A6333">
        <w:rPr>
          <w:rFonts w:asciiTheme="majorHAnsi" w:hAnsiTheme="majorHAnsi"/>
          <w:vanish/>
          <w:sz w:val="16"/>
        </w:rPr>
        <w:t>(Filippi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w:t>
      </w:r>
      <w:r w:rsidRPr="006667E6">
        <w:rPr>
          <w:rFonts w:asciiTheme="majorHAnsi" w:hAnsiTheme="majorHAnsi"/>
          <w:sz w:val="16"/>
        </w:rPr>
        <w:t xml:space="preserve"> </w:t>
      </w:r>
      <w:r w:rsidRPr="009A6333">
        <w:rPr>
          <w:rFonts w:asciiTheme="majorHAnsi" w:hAnsiTheme="majorHAnsi"/>
          <w:vanish/>
          <w:sz w:val="16"/>
        </w:rPr>
        <w:t>Timilsina,</w:t>
      </w:r>
      <w:r w:rsidRPr="006667E6">
        <w:rPr>
          <w:rFonts w:asciiTheme="majorHAnsi" w:hAnsiTheme="majorHAnsi"/>
          <w:sz w:val="16"/>
        </w:rPr>
        <w:t xml:space="preserve"> </w:t>
      </w:r>
      <w:r w:rsidRPr="009A6333">
        <w:rPr>
          <w:rFonts w:asciiTheme="majorHAnsi" w:hAnsiTheme="majorHAnsi"/>
          <w:vanish/>
          <w:sz w:val="16"/>
        </w:rPr>
        <w:t>2018,</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18–19).</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interventions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avoidable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situations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theirrr</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postpartum</w:t>
      </w:r>
      <w:r w:rsidRPr="006667E6">
        <w:rPr>
          <w:rFonts w:asciiTheme="majorHAnsi" w:hAnsiTheme="majorHAnsi"/>
          <w:sz w:val="16"/>
        </w:rPr>
        <w:t xml:space="preserve"> </w:t>
      </w:r>
      <w:r w:rsidRPr="009A6333">
        <w:rPr>
          <w:rFonts w:asciiTheme="majorHAnsi" w:hAnsiTheme="majorHAnsi"/>
          <w:vanish/>
          <w:sz w:val="16"/>
        </w:rPr>
        <w:t>haemorrhage</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prevented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magnesium</w:t>
      </w:r>
      <w:r w:rsidRPr="006667E6">
        <w:rPr>
          <w:rFonts w:asciiTheme="majorHAnsi" w:hAnsiTheme="majorHAnsi"/>
          <w:sz w:val="16"/>
        </w:rPr>
        <w:t xml:space="preserve"> </w:t>
      </w:r>
      <w:r w:rsidRPr="009A6333">
        <w:rPr>
          <w:rFonts w:asciiTheme="majorHAnsi" w:hAnsiTheme="majorHAnsi"/>
          <w:vanish/>
          <w:sz w:val="16"/>
        </w:rPr>
        <w:t>sulfate</w:t>
      </w:r>
      <w:r w:rsidRPr="006667E6">
        <w:rPr>
          <w:rFonts w:asciiTheme="majorHAnsi" w:hAnsiTheme="majorHAnsi"/>
          <w:sz w:val="16"/>
        </w:rPr>
        <w:t xml:space="preserve"> </w:t>
      </w:r>
      <w:r w:rsidRPr="009A6333">
        <w:rPr>
          <w:rFonts w:asciiTheme="majorHAnsi" w:hAnsiTheme="majorHAnsi"/>
          <w:vanish/>
          <w:sz w:val="16"/>
        </w:rPr>
        <w:t>(MgSO4)</w:t>
      </w:r>
      <w:r w:rsidRPr="006667E6">
        <w:rPr>
          <w:rFonts w:asciiTheme="majorHAnsi" w:hAnsiTheme="majorHAnsi"/>
          <w:sz w:val="16"/>
        </w:rPr>
        <w:t xml:space="preserve"> </w:t>
      </w:r>
      <w:r w:rsidRPr="009A6333">
        <w:rPr>
          <w:rFonts w:asciiTheme="majorHAnsi" w:hAnsiTheme="majorHAnsi"/>
          <w:vanish/>
          <w:sz w:val="16"/>
        </w:rPr>
        <w:t>injection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ampicillin,</w:t>
      </w:r>
      <w:r w:rsidRPr="006667E6">
        <w:rPr>
          <w:rFonts w:asciiTheme="majorHAnsi" w:hAnsiTheme="majorHAnsi"/>
          <w:sz w:val="16"/>
        </w:rPr>
        <w:t xml:space="preserve"> </w:t>
      </w:r>
      <w:r w:rsidRPr="009A6333">
        <w:rPr>
          <w:rFonts w:asciiTheme="majorHAnsi" w:hAnsiTheme="majorHAnsi"/>
          <w:vanish/>
          <w:sz w:val="16"/>
        </w:rPr>
        <w:t>gentamicin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metronidazole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procaine</w:t>
      </w:r>
      <w:r w:rsidRPr="006667E6">
        <w:rPr>
          <w:rFonts w:asciiTheme="majorHAnsi" w:hAnsiTheme="majorHAnsi"/>
          <w:sz w:val="16"/>
        </w:rPr>
        <w:t xml:space="preserve"> </w:t>
      </w:r>
      <w:r w:rsidRPr="009A6333">
        <w:rPr>
          <w:rFonts w:asciiTheme="majorHAnsi" w:hAnsiTheme="majorHAnsi"/>
          <w:vanish/>
          <w:sz w:val="16"/>
        </w:rPr>
        <w:t>benzylpenicillin,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ceftriaxone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neonatal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(Tran</w:t>
      </w:r>
      <w:r w:rsidRPr="006667E6">
        <w:rPr>
          <w:rFonts w:asciiTheme="majorHAnsi" w:hAnsiTheme="majorHAnsi"/>
          <w:sz w:val="16"/>
        </w:rPr>
        <w:t xml:space="preserve"> </w:t>
      </w:r>
      <w:r w:rsidRPr="009A6333">
        <w:rPr>
          <w:rFonts w:asciiTheme="majorHAnsi" w:hAnsiTheme="majorHAnsi"/>
          <w:vanish/>
          <w:sz w:val="16"/>
        </w:rPr>
        <w:t>&amp;</w:t>
      </w:r>
      <w:r w:rsidRPr="006667E6">
        <w:rPr>
          <w:rFonts w:asciiTheme="majorHAnsi" w:hAnsiTheme="majorHAnsi"/>
          <w:sz w:val="16"/>
        </w:rPr>
        <w:t xml:space="preserve"> </w:t>
      </w:r>
      <w:r w:rsidRPr="009A6333">
        <w:rPr>
          <w:rFonts w:asciiTheme="majorHAnsi" w:hAnsiTheme="majorHAnsi"/>
          <w:vanish/>
          <w:sz w:val="16"/>
        </w:rPr>
        <w:t>Bero,</w:t>
      </w:r>
      <w:r w:rsidRPr="006667E6">
        <w:rPr>
          <w:rFonts w:asciiTheme="majorHAnsi" w:hAnsiTheme="majorHAnsi"/>
          <w:sz w:val="16"/>
        </w:rPr>
        <w:t xml:space="preserve"> </w:t>
      </w:r>
      <w:r w:rsidRPr="009A6333">
        <w:rPr>
          <w:rFonts w:asciiTheme="majorHAnsi" w:hAnsiTheme="majorHAnsi"/>
          <w:vanish/>
          <w:sz w:val="16"/>
        </w:rPr>
        <w:t>2015).</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medications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resulting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preventable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Tanzania</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traced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institutional,</w:t>
      </w:r>
      <w:r w:rsidRPr="006667E6">
        <w:rPr>
          <w:rFonts w:asciiTheme="majorHAnsi" w:hAnsiTheme="majorHAnsi"/>
          <w:sz w:val="16"/>
        </w:rPr>
        <w:t xml:space="preserve"> </w:t>
      </w:r>
      <w:r w:rsidRPr="009A6333">
        <w:rPr>
          <w:rFonts w:asciiTheme="majorHAnsi" w:hAnsiTheme="majorHAnsi"/>
          <w:vanish/>
          <w:sz w:val="16"/>
        </w:rPr>
        <w:t>socioeconomic,</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cultural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barriers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heat-stable</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List</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2019a).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formulation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similar</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standard</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offers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advantage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tropical</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refrigeration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storage.</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pregnant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oral</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vaginal</w:t>
      </w:r>
      <w:r w:rsidRPr="006667E6">
        <w:rPr>
          <w:rFonts w:asciiTheme="majorHAnsi" w:hAnsiTheme="majorHAnsi"/>
          <w:sz w:val="16"/>
        </w:rPr>
        <w:t xml:space="preserve"> </w:t>
      </w:r>
      <w:r w:rsidRPr="009A6333">
        <w:rPr>
          <w:rFonts w:asciiTheme="majorHAnsi" w:hAnsiTheme="majorHAnsi"/>
          <w:vanish/>
          <w:sz w:val="16"/>
        </w:rPr>
        <w:t>ring,</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intravaginal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others</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2019b).</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preferred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discretely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conveniently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circumvent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aforementioned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Section</w:t>
      </w:r>
      <w:r w:rsidRPr="006667E6">
        <w:rPr>
          <w:rFonts w:asciiTheme="majorHAnsi" w:hAnsiTheme="majorHAnsi"/>
          <w:sz w:val="16"/>
        </w:rPr>
        <w:t xml:space="preserve"> </w:t>
      </w:r>
      <w:r w:rsidRPr="009A6333">
        <w:rPr>
          <w:rFonts w:asciiTheme="majorHAnsi" w:hAnsiTheme="majorHAnsi"/>
          <w:vanish/>
          <w:sz w:val="16"/>
        </w:rPr>
        <w:t>1.1.1.</w:t>
      </w:r>
      <w:r w:rsidRPr="006667E6">
        <w:rPr>
          <w:rFonts w:asciiTheme="majorHAnsi" w:hAnsiTheme="majorHAnsi"/>
          <w:sz w:val="16"/>
        </w:rPr>
        <w:t xml:space="preserve"> </w:t>
      </w:r>
      <w:r w:rsidRPr="009A6333">
        <w:rPr>
          <w:rFonts w:asciiTheme="majorHAnsi" w:hAnsiTheme="majorHAnsi"/>
          <w:vanish/>
          <w:sz w:val="16"/>
        </w:rPr>
        <w:t>Studies,</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indicate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arising</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early</w:t>
      </w:r>
      <w:r w:rsidRPr="006667E6">
        <w:rPr>
          <w:rFonts w:asciiTheme="majorHAnsi" w:hAnsiTheme="majorHAnsi"/>
          <w:sz w:val="16"/>
        </w:rPr>
        <w:t xml:space="preserve"> </w:t>
      </w:r>
      <w:r w:rsidRPr="009A6333">
        <w:rPr>
          <w:rFonts w:asciiTheme="majorHAnsi" w:hAnsiTheme="majorHAnsi"/>
          <w:vanish/>
          <w:sz w:val="16"/>
        </w:rPr>
        <w:t>childbearing,</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STIs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respect,</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32–34),</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observation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Mifepristone,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useful</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self-administered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induce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noninvasive</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weeks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gestation</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still</w:t>
      </w:r>
      <w:r w:rsidRPr="006667E6">
        <w:rPr>
          <w:rFonts w:asciiTheme="majorHAnsi" w:hAnsiTheme="majorHAnsi"/>
          <w:sz w:val="16"/>
        </w:rPr>
        <w:t xml:space="preserve"> </w:t>
      </w:r>
      <w:r w:rsidRPr="009A6333">
        <w:rPr>
          <w:rFonts w:asciiTheme="majorHAnsi" w:hAnsiTheme="majorHAnsi"/>
          <w:vanish/>
          <w:sz w:val="16"/>
        </w:rPr>
        <w:t>prohibitive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wanting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6667E6">
        <w:rPr>
          <w:rStyle w:val="Emphasis"/>
          <w:rFonts w:asciiTheme="majorHAnsi" w:hAnsiTheme="majorHAnsi"/>
          <w:highlight w:val="cyan"/>
        </w:rPr>
        <w:t>Some of</w:t>
      </w:r>
      <w:r w:rsidRPr="006667E6">
        <w:rPr>
          <w:rFonts w:asciiTheme="majorHAnsi" w:hAnsiTheme="majorHAnsi"/>
        </w:rPr>
        <w:t xml:space="preserve"> </w:t>
      </w:r>
      <w:r w:rsidRPr="009A6333">
        <w:rPr>
          <w:rFonts w:asciiTheme="majorHAnsi" w:hAnsiTheme="majorHAnsi"/>
          <w:vanish/>
        </w:rPr>
        <w:t>these</w:t>
      </w:r>
      <w:r w:rsidRPr="006667E6">
        <w:rPr>
          <w:rFonts w:asciiTheme="majorHAnsi" w:hAnsiTheme="majorHAnsi"/>
        </w:rPr>
        <w:t xml:space="preserve"> </w:t>
      </w:r>
      <w:r w:rsidRPr="006667E6">
        <w:rPr>
          <w:rStyle w:val="Emphasis"/>
          <w:rFonts w:asciiTheme="majorHAnsi" w:hAnsiTheme="majorHAnsi"/>
          <w:highlight w:val="cyan"/>
        </w:rPr>
        <w:t>essential contraceptives</w:t>
      </w:r>
      <w:r w:rsidRPr="009A6333">
        <w:rPr>
          <w:rFonts w:asciiTheme="majorHAnsi" w:hAnsiTheme="majorHAnsi"/>
          <w:vanish/>
        </w:rPr>
        <w:t>,</w:t>
      </w:r>
      <w:r w:rsidRPr="006667E6">
        <w:rPr>
          <w:rFonts w:asciiTheme="majorHAnsi" w:hAnsiTheme="majorHAnsi"/>
        </w:rPr>
        <w:t xml:space="preserve"> </w:t>
      </w:r>
      <w:r w:rsidRPr="009A6333">
        <w:rPr>
          <w:rFonts w:asciiTheme="majorHAnsi" w:hAnsiTheme="majorHAnsi"/>
          <w:vanish/>
        </w:rPr>
        <w:t>their</w:t>
      </w:r>
      <w:r w:rsidRPr="006667E6">
        <w:rPr>
          <w:rFonts w:asciiTheme="majorHAnsi" w:hAnsiTheme="majorHAnsi"/>
        </w:rPr>
        <w:t xml:space="preserve"> </w:t>
      </w:r>
      <w:r w:rsidRPr="009A6333">
        <w:rPr>
          <w:rFonts w:asciiTheme="majorHAnsi" w:hAnsiTheme="majorHAnsi"/>
          <w:vanish/>
        </w:rPr>
        <w:t>compositions</w:t>
      </w:r>
      <w:r w:rsidRPr="006667E6">
        <w:rPr>
          <w:rFonts w:asciiTheme="majorHAnsi" w:hAnsiTheme="majorHAnsi"/>
        </w:rPr>
        <w:t xml:space="preserve"> </w:t>
      </w:r>
      <w:r w:rsidRPr="006667E6">
        <w:rPr>
          <w:rStyle w:val="Emphasis"/>
          <w:rFonts w:asciiTheme="majorHAnsi" w:hAnsiTheme="majorHAnsi"/>
          <w:highlight w:val="cyan"/>
        </w:rPr>
        <w:t>or methods may be impacted by patent-right restrictions as data indicates that contraceptives</w:t>
      </w:r>
      <w:r w:rsidRPr="006667E6">
        <w:rPr>
          <w:rFonts w:asciiTheme="majorHAnsi" w:hAnsiTheme="majorHAnsi"/>
        </w:rPr>
        <w:t xml:space="preserve"> </w:t>
      </w:r>
      <w:r w:rsidRPr="009A6333">
        <w:rPr>
          <w:rFonts w:asciiTheme="majorHAnsi" w:hAnsiTheme="majorHAnsi"/>
          <w:vanish/>
        </w:rPr>
        <w:t>such</w:t>
      </w:r>
      <w:r w:rsidRPr="006667E6">
        <w:rPr>
          <w:rFonts w:asciiTheme="majorHAnsi" w:hAnsiTheme="majorHAnsi"/>
        </w:rPr>
        <w:t xml:space="preserve"> </w:t>
      </w:r>
      <w:r w:rsidRPr="009A6333">
        <w:rPr>
          <w:rFonts w:asciiTheme="majorHAnsi" w:hAnsiTheme="majorHAnsi"/>
          <w:vanish/>
        </w:rPr>
        <w:t>as</w:t>
      </w:r>
      <w:r w:rsidRPr="006667E6">
        <w:rPr>
          <w:rFonts w:asciiTheme="majorHAnsi" w:hAnsiTheme="majorHAnsi"/>
        </w:rPr>
        <w:t xml:space="preserve"> </w:t>
      </w:r>
      <w:r w:rsidRPr="009A6333">
        <w:rPr>
          <w:rFonts w:asciiTheme="majorHAnsi" w:hAnsiTheme="majorHAnsi"/>
          <w:vanish/>
        </w:rPr>
        <w:t>raltegravir,</w:t>
      </w:r>
      <w:r w:rsidRPr="006667E6">
        <w:rPr>
          <w:rFonts w:asciiTheme="majorHAnsi" w:hAnsiTheme="majorHAnsi"/>
        </w:rPr>
        <w:t xml:space="preserve"> </w:t>
      </w:r>
      <w:r w:rsidRPr="009A6333">
        <w:rPr>
          <w:rFonts w:asciiTheme="majorHAnsi" w:hAnsiTheme="majorHAnsi"/>
          <w:vanish/>
        </w:rPr>
        <w:t>levonorgestrel,</w:t>
      </w:r>
      <w:r w:rsidRPr="006667E6">
        <w:rPr>
          <w:rFonts w:asciiTheme="majorHAnsi" w:hAnsiTheme="majorHAnsi"/>
        </w:rPr>
        <w:t xml:space="preserve"> </w:t>
      </w:r>
      <w:r w:rsidRPr="009A6333">
        <w:rPr>
          <w:rFonts w:asciiTheme="majorHAnsi" w:hAnsiTheme="majorHAnsi"/>
          <w:vanish/>
        </w:rPr>
        <w:t>medroxyprogesterone</w:t>
      </w:r>
      <w:r w:rsidRPr="006667E6">
        <w:rPr>
          <w:rFonts w:asciiTheme="majorHAnsi" w:hAnsiTheme="majorHAnsi"/>
        </w:rPr>
        <w:t xml:space="preserve"> </w:t>
      </w:r>
      <w:r w:rsidRPr="009A6333">
        <w:rPr>
          <w:rFonts w:asciiTheme="majorHAnsi" w:hAnsiTheme="majorHAnsi"/>
          <w:vanish/>
        </w:rPr>
        <w:t>acetate,</w:t>
      </w:r>
      <w:r w:rsidRPr="006667E6">
        <w:rPr>
          <w:rFonts w:asciiTheme="majorHAnsi" w:hAnsiTheme="majorHAnsi"/>
        </w:rPr>
        <w:t xml:space="preserve"> </w:t>
      </w:r>
      <w:r w:rsidRPr="009A6333">
        <w:rPr>
          <w:rFonts w:asciiTheme="majorHAnsi" w:hAnsiTheme="majorHAnsi"/>
          <w:vanish/>
        </w:rPr>
        <w:t>process</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extracting</w:t>
      </w:r>
      <w:r w:rsidRPr="006667E6">
        <w:rPr>
          <w:rFonts w:asciiTheme="majorHAnsi" w:hAnsiTheme="majorHAnsi"/>
        </w:rPr>
        <w:t xml:space="preserve"> </w:t>
      </w:r>
      <w:r w:rsidRPr="009A6333">
        <w:rPr>
          <w:rFonts w:asciiTheme="majorHAnsi" w:hAnsiTheme="majorHAnsi"/>
          <w:vanish/>
        </w:rPr>
        <w:t>ergometrine,</w:t>
      </w:r>
      <w:r w:rsidRPr="006667E6">
        <w:rPr>
          <w:rFonts w:asciiTheme="majorHAnsi" w:hAnsiTheme="majorHAnsi"/>
        </w:rPr>
        <w:t xml:space="preserve"> </w:t>
      </w:r>
      <w:r w:rsidRPr="009A6333">
        <w:rPr>
          <w:rFonts w:asciiTheme="majorHAnsi" w:hAnsiTheme="majorHAnsi"/>
          <w:vanish/>
        </w:rPr>
        <w:t>progesterone</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the</w:t>
      </w:r>
      <w:r w:rsidRPr="006667E6">
        <w:rPr>
          <w:rFonts w:asciiTheme="majorHAnsi" w:hAnsiTheme="majorHAnsi"/>
        </w:rPr>
        <w:t xml:space="preserve"> </w:t>
      </w:r>
      <w:r w:rsidRPr="009A6333">
        <w:rPr>
          <w:rFonts w:asciiTheme="majorHAnsi" w:hAnsiTheme="majorHAnsi"/>
          <w:vanish/>
        </w:rPr>
        <w:t>composition</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carbetocin</w:t>
      </w:r>
      <w:r w:rsidRPr="006667E6">
        <w:rPr>
          <w:rFonts w:asciiTheme="majorHAnsi" w:hAnsiTheme="majorHAnsi"/>
        </w:rPr>
        <w:t xml:space="preserve"> </w:t>
      </w:r>
      <w:r w:rsidRPr="006667E6">
        <w:rPr>
          <w:rStyle w:val="Emphasis"/>
          <w:rFonts w:asciiTheme="majorHAnsi" w:hAnsiTheme="majorHAnsi"/>
          <w:highlight w:val="cyan"/>
        </w:rPr>
        <w:t>are</w:t>
      </w:r>
      <w:r w:rsidRPr="006667E6">
        <w:rPr>
          <w:rFonts w:asciiTheme="majorHAnsi" w:hAnsiTheme="majorHAnsi"/>
        </w:rPr>
        <w:t xml:space="preserve"> </w:t>
      </w:r>
      <w:r w:rsidRPr="009A6333">
        <w:rPr>
          <w:rFonts w:asciiTheme="majorHAnsi" w:hAnsiTheme="majorHAnsi"/>
          <w:vanish/>
        </w:rPr>
        <w:t>more</w:t>
      </w:r>
      <w:r w:rsidRPr="006667E6">
        <w:rPr>
          <w:rFonts w:asciiTheme="majorHAnsi" w:hAnsiTheme="majorHAnsi"/>
        </w:rPr>
        <w:t xml:space="preserve"> </w:t>
      </w:r>
      <w:r w:rsidRPr="006667E6">
        <w:rPr>
          <w:rStyle w:val="Emphasis"/>
          <w:rFonts w:asciiTheme="majorHAnsi" w:hAnsiTheme="majorHAnsi"/>
          <w:highlight w:val="cyan"/>
        </w:rPr>
        <w:t>widely patented</w:t>
      </w:r>
      <w:r w:rsidRPr="006667E6">
        <w:rPr>
          <w:rFonts w:asciiTheme="majorHAnsi" w:hAnsiTheme="majorHAnsi"/>
        </w:rPr>
        <w:t xml:space="preserve"> </w:t>
      </w:r>
      <w:r w:rsidRPr="009A6333">
        <w:rPr>
          <w:rFonts w:asciiTheme="majorHAnsi" w:hAnsiTheme="majorHAnsi"/>
          <w:vanish/>
        </w:rPr>
        <w:t>(Drug</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Watch;</w:t>
      </w:r>
      <w:r w:rsidRPr="006667E6">
        <w:rPr>
          <w:rFonts w:asciiTheme="majorHAnsi" w:hAnsiTheme="majorHAnsi"/>
        </w:rPr>
        <w:t xml:space="preserve"> </w:t>
      </w:r>
      <w:r w:rsidRPr="009A6333">
        <w:rPr>
          <w:rFonts w:asciiTheme="majorHAnsi" w:hAnsiTheme="majorHAnsi"/>
          <w:vanish/>
        </w:rPr>
        <w:t>European</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Office;</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Pool,</w:t>
      </w:r>
      <w:r w:rsidRPr="006667E6">
        <w:rPr>
          <w:rFonts w:asciiTheme="majorHAnsi" w:hAnsiTheme="majorHAnsi"/>
        </w:rPr>
        <w:t xml:space="preserve"> </w:t>
      </w:r>
      <w:r w:rsidRPr="009A6333">
        <w:rPr>
          <w:rFonts w:asciiTheme="majorHAnsi" w:hAnsiTheme="majorHAnsi"/>
          <w:vanish/>
        </w:rPr>
        <w:t>2013,</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11).</w:t>
      </w:r>
      <w:r w:rsidRPr="006667E6">
        <w:rPr>
          <w:rFonts w:asciiTheme="majorHAnsi" w:hAnsiTheme="majorHAnsi"/>
        </w:rPr>
        <w:t xml:space="preserve"> </w:t>
      </w:r>
      <w:r w:rsidRPr="009A6333">
        <w:rPr>
          <w:rFonts w:asciiTheme="majorHAnsi" w:hAnsiTheme="majorHAnsi"/>
          <w:vanish/>
        </w:rPr>
        <w:t>This</w:t>
      </w:r>
      <w:r w:rsidRPr="006667E6">
        <w:rPr>
          <w:rFonts w:asciiTheme="majorHAnsi" w:hAnsiTheme="majorHAnsi"/>
        </w:rPr>
        <w:t xml:space="preserve"> </w:t>
      </w:r>
      <w:r w:rsidRPr="009A6333">
        <w:rPr>
          <w:rFonts w:asciiTheme="majorHAnsi" w:hAnsiTheme="majorHAnsi"/>
          <w:vanish/>
        </w:rPr>
        <w:t>may</w:t>
      </w:r>
      <w:r w:rsidRPr="006667E6">
        <w:rPr>
          <w:rFonts w:asciiTheme="majorHAnsi" w:hAnsiTheme="majorHAnsi"/>
        </w:rPr>
        <w:t xml:space="preserve"> </w:t>
      </w:r>
      <w:r w:rsidRPr="009A6333">
        <w:rPr>
          <w:rFonts w:asciiTheme="majorHAnsi" w:hAnsiTheme="majorHAnsi"/>
          <w:vanish/>
        </w:rPr>
        <w:t>be</w:t>
      </w:r>
      <w:r w:rsidRPr="006667E6">
        <w:rPr>
          <w:rFonts w:asciiTheme="majorHAnsi" w:hAnsiTheme="majorHAnsi"/>
          <w:highlight w:val="yellow"/>
        </w:rPr>
        <w:t xml:space="preserve"> </w:t>
      </w:r>
      <w:r w:rsidRPr="006667E6">
        <w:rPr>
          <w:rStyle w:val="Emphasis"/>
          <w:rFonts w:asciiTheme="majorHAnsi" w:hAnsiTheme="majorHAnsi"/>
          <w:highlight w:val="cyan"/>
        </w:rPr>
        <w:t>due</w:t>
      </w:r>
      <w:r w:rsidRPr="006667E6">
        <w:rPr>
          <w:rFonts w:asciiTheme="majorHAnsi" w:hAnsiTheme="majorHAnsi"/>
        </w:rPr>
        <w:t xml:space="preserve"> </w:t>
      </w:r>
      <w:r w:rsidRPr="009A6333">
        <w:rPr>
          <w:rFonts w:asciiTheme="majorHAnsi" w:hAnsiTheme="majorHAnsi"/>
          <w:vanish/>
        </w:rPr>
        <w:t>in</w:t>
      </w:r>
      <w:r w:rsidRPr="006667E6">
        <w:rPr>
          <w:rFonts w:asciiTheme="majorHAnsi" w:hAnsiTheme="majorHAnsi"/>
        </w:rPr>
        <w:t xml:space="preserve"> </w:t>
      </w:r>
      <w:r w:rsidRPr="009A6333">
        <w:rPr>
          <w:rFonts w:asciiTheme="majorHAnsi" w:hAnsiTheme="majorHAnsi"/>
          <w:vanish/>
        </w:rPr>
        <w:t>part</w:t>
      </w:r>
      <w:r w:rsidRPr="006667E6">
        <w:rPr>
          <w:rFonts w:asciiTheme="majorHAnsi" w:hAnsiTheme="majorHAnsi"/>
        </w:rPr>
        <w:t xml:space="preserve"> </w:t>
      </w:r>
      <w:r w:rsidRPr="006667E6">
        <w:rPr>
          <w:rStyle w:val="Emphasis"/>
          <w:rFonts w:asciiTheme="majorHAnsi" w:hAnsiTheme="majorHAnsi"/>
          <w:highlight w:val="cyan"/>
        </w:rPr>
        <w:t xml:space="preserve">to changes in national patent laws in many countries following the entry into </w:t>
      </w:r>
      <w:r w:rsidRPr="006667E6">
        <w:rPr>
          <w:rStyle w:val="Emphasis"/>
          <w:rFonts w:asciiTheme="majorHAnsi" w:hAnsiTheme="majorHAnsi"/>
          <w:highlight w:val="cyan"/>
        </w:rPr>
        <w:lastRenderedPageBreak/>
        <w:t>force of the TRIPS Agreement</w:t>
      </w:r>
      <w:r w:rsidRPr="009A6333">
        <w:rPr>
          <w:rFonts w:asciiTheme="majorHAnsi" w:hAnsiTheme="majorHAnsi"/>
          <w:vanish/>
        </w:rPr>
        <w:t>,</w:t>
      </w:r>
      <w:r w:rsidRPr="006667E6">
        <w:rPr>
          <w:rFonts w:asciiTheme="majorHAnsi" w:hAnsiTheme="majorHAnsi"/>
        </w:rPr>
        <w:t xml:space="preserve"> </w:t>
      </w:r>
      <w:r w:rsidRPr="009A6333">
        <w:rPr>
          <w:rFonts w:asciiTheme="majorHAnsi" w:hAnsiTheme="majorHAnsi"/>
          <w:vanish/>
        </w:rPr>
        <w:t>or</w:t>
      </w:r>
      <w:r w:rsidRPr="006667E6">
        <w:rPr>
          <w:rFonts w:asciiTheme="majorHAnsi" w:hAnsiTheme="majorHAnsi"/>
        </w:rPr>
        <w:t xml:space="preserve"> </w:t>
      </w:r>
      <w:r w:rsidRPr="009A6333">
        <w:rPr>
          <w:rFonts w:asciiTheme="majorHAnsi" w:hAnsiTheme="majorHAnsi"/>
          <w:vanish/>
        </w:rPr>
        <w:t>the</w:t>
      </w:r>
      <w:r w:rsidRPr="006667E6">
        <w:rPr>
          <w:rFonts w:asciiTheme="majorHAnsi" w:hAnsiTheme="majorHAnsi"/>
        </w:rPr>
        <w:t xml:space="preserve"> </w:t>
      </w:r>
      <w:r w:rsidRPr="009A6333">
        <w:rPr>
          <w:rFonts w:asciiTheme="majorHAnsi" w:hAnsiTheme="majorHAnsi"/>
          <w:vanish/>
        </w:rPr>
        <w:t>patenting</w:t>
      </w:r>
      <w:r w:rsidRPr="006667E6">
        <w:rPr>
          <w:rFonts w:asciiTheme="majorHAnsi" w:hAnsiTheme="majorHAnsi"/>
        </w:rPr>
        <w:t xml:space="preserve"> </w:t>
      </w:r>
      <w:r w:rsidRPr="009A6333">
        <w:rPr>
          <w:rFonts w:asciiTheme="majorHAnsi" w:hAnsiTheme="majorHAnsi"/>
          <w:vanish/>
        </w:rPr>
        <w:t>practices</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applicants</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Pool,</w:t>
      </w:r>
      <w:r w:rsidRPr="006667E6">
        <w:rPr>
          <w:rFonts w:asciiTheme="majorHAnsi" w:hAnsiTheme="majorHAnsi"/>
        </w:rPr>
        <w:t xml:space="preserve"> </w:t>
      </w:r>
      <w:r w:rsidRPr="009A6333">
        <w:rPr>
          <w:rFonts w:asciiTheme="majorHAnsi" w:hAnsiTheme="majorHAnsi"/>
          <w:vanish/>
        </w:rPr>
        <w:t>2013,</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11)</w:t>
      </w:r>
      <w:r w:rsidRPr="006667E6">
        <w:rPr>
          <w:rFonts w:asciiTheme="majorHAnsi" w:hAnsiTheme="majorHAnsi"/>
          <w:highlight w:val="yellow"/>
        </w:rPr>
        <w:t>.</w:t>
      </w:r>
      <w:r w:rsidRPr="006667E6">
        <w:rPr>
          <w:rFonts w:asciiTheme="majorHAnsi" w:hAnsiTheme="majorHAnsi"/>
        </w:rPr>
        <w:t xml:space="preserve"> </w:t>
      </w:r>
      <w:r w:rsidRPr="009A6333">
        <w:rPr>
          <w:rFonts w:asciiTheme="majorHAnsi" w:hAnsiTheme="majorHAnsi"/>
          <w:vanish/>
        </w:rPr>
        <w:t>Invariably,</w:t>
      </w:r>
      <w:r w:rsidRPr="006667E6">
        <w:rPr>
          <w:rFonts w:asciiTheme="majorHAnsi" w:hAnsiTheme="majorHAnsi"/>
        </w:rPr>
        <w:t xml:space="preserve"> </w:t>
      </w:r>
      <w:r w:rsidRPr="006667E6">
        <w:rPr>
          <w:rStyle w:val="Emphasis"/>
          <w:rFonts w:asciiTheme="majorHAnsi" w:hAnsiTheme="majorHAnsi"/>
          <w:highlight w:val="cyan"/>
        </w:rPr>
        <w:t xml:space="preserve">the inability to access better and high quality therapeutic treatments may mean that majority of </w:t>
      </w:r>
      <w:r>
        <w:rPr>
          <w:rStyle w:val="Emphasis"/>
          <w:rFonts w:asciiTheme="majorHAnsi" w:hAnsiTheme="majorHAnsi"/>
          <w:highlight w:val="cyan"/>
        </w:rPr>
        <w:t>[people]</w:t>
      </w:r>
      <w:r w:rsidRPr="006667E6">
        <w:rPr>
          <w:rStyle w:val="Emphasis"/>
          <w:rFonts w:asciiTheme="majorHAnsi" w:hAnsiTheme="majorHAnsi"/>
          <w:highlight w:val="cyan"/>
        </w:rPr>
        <w:t>, particularly in developing countries, may be restricted to a limited choice of contraceptives.</w:t>
      </w:r>
    </w:p>
    <w:p w14:paraId="2F4D1F6A" w14:textId="77777777" w:rsidR="009A6333" w:rsidRPr="006667E6" w:rsidRDefault="009A6333" w:rsidP="009A6333">
      <w:pPr>
        <w:rPr>
          <w:rFonts w:asciiTheme="majorHAnsi" w:hAnsiTheme="majorHAnsi"/>
          <w:sz w:val="16"/>
        </w:rPr>
      </w:pPr>
    </w:p>
    <w:p w14:paraId="3CBAE533" w14:textId="77777777" w:rsidR="009A6333" w:rsidRPr="006667E6" w:rsidRDefault="009A6333" w:rsidP="009A6333">
      <w:pPr>
        <w:pStyle w:val="Heading4"/>
        <w:rPr>
          <w:rFonts w:asciiTheme="majorHAnsi" w:hAnsiTheme="majorHAnsi" w:cs="Times New Roman"/>
          <w:sz w:val="27"/>
        </w:rPr>
      </w:pPr>
      <w:r w:rsidRPr="006667E6">
        <w:rPr>
          <w:rFonts w:asciiTheme="majorHAnsi" w:hAnsiTheme="majorHAnsi"/>
        </w:rPr>
        <w:t>This saves thousands every year and is key to global poverty reduction efforts</w:t>
      </w:r>
    </w:p>
    <w:p w14:paraId="68F79823" w14:textId="77777777" w:rsidR="009A6333" w:rsidRPr="006667E6" w:rsidRDefault="009A6333" w:rsidP="009A6333">
      <w:pPr>
        <w:pStyle w:val="NormalWeb"/>
        <w:spacing w:before="0" w:beforeAutospacing="0" w:after="0" w:afterAutospacing="0" w:line="480" w:lineRule="auto"/>
        <w:rPr>
          <w:rFonts w:asciiTheme="majorHAnsi" w:hAnsiTheme="majorHAnsi"/>
        </w:rPr>
      </w:pPr>
      <w:r w:rsidRPr="006667E6">
        <w:rPr>
          <w:rFonts w:asciiTheme="majorHAnsi" w:hAnsiTheme="majorHAnsi"/>
          <w:i/>
          <w:iCs/>
          <w:color w:val="000000"/>
          <w:sz w:val="20"/>
          <w:szCs w:val="20"/>
        </w:rPr>
        <w:t>(</w:t>
      </w:r>
      <w:r w:rsidRPr="006667E6">
        <w:rPr>
          <w:rStyle w:val="Style13ptBold"/>
          <w:rFonts w:asciiTheme="majorHAnsi" w:hAnsiTheme="majorHAnsi"/>
        </w:rPr>
        <w:t>Hocker 17</w:t>
      </w:r>
      <w:r w:rsidRPr="006667E6">
        <w:rPr>
          <w:rFonts w:asciiTheme="majorHAnsi" w:hAnsiTheme="majorHAnsi"/>
          <w:i/>
          <w:iCs/>
          <w:color w:val="000000"/>
          <w:sz w:val="20"/>
          <w:szCs w:val="20"/>
        </w:rPr>
        <w:t xml:space="preserve">) Kaitlin Hocker, 3 REASONS WHY CONTRACEPTION REDUCES POVERTY, The Borgen Project, 8/3/17, DOA: 7/27/20, </w:t>
      </w:r>
      <w:hyperlink r:id="rId99" w:history="1">
        <w:r w:rsidRPr="006667E6">
          <w:rPr>
            <w:rStyle w:val="Hyperlink"/>
            <w:rFonts w:asciiTheme="majorHAnsi" w:eastAsiaTheme="majorEastAsia" w:hAnsiTheme="majorHAnsi"/>
            <w:i/>
            <w:iCs/>
            <w:color w:val="1155CC"/>
            <w:sz w:val="20"/>
            <w:szCs w:val="20"/>
          </w:rPr>
          <w:t>https://borgenproject.org/contraception-reduces-poverty/</w:t>
        </w:r>
      </w:hyperlink>
      <w:r w:rsidRPr="006667E6">
        <w:rPr>
          <w:rFonts w:asciiTheme="majorHAnsi" w:hAnsiTheme="majorHAnsi"/>
          <w:i/>
          <w:iCs/>
          <w:color w:val="000000"/>
          <w:sz w:val="20"/>
          <w:szCs w:val="20"/>
        </w:rPr>
        <w:t>, RG</w:t>
      </w:r>
      <w:r w:rsidRPr="006667E6">
        <w:rPr>
          <w:rFonts w:asciiTheme="majorHAnsi" w:hAnsiTheme="majorHAnsi"/>
          <w:sz w:val="16"/>
        </w:rPr>
        <w:t xml:space="preserve"> </w:t>
      </w:r>
      <w:r>
        <w:rPr>
          <w:rFonts w:asciiTheme="majorHAnsi" w:hAnsiTheme="majorHAnsi"/>
          <w:sz w:val="16"/>
        </w:rPr>
        <w:t>Bracketed for gendered language</w:t>
      </w:r>
    </w:p>
    <w:p w14:paraId="7D9462E8" w14:textId="77777777" w:rsidR="009A6333" w:rsidRPr="006667E6" w:rsidRDefault="009A6333" w:rsidP="009A6333">
      <w:pPr>
        <w:pStyle w:val="NormalWeb"/>
        <w:spacing w:before="0" w:beforeAutospacing="0" w:after="0" w:afterAutospacing="0" w:line="480" w:lineRule="auto"/>
        <w:rPr>
          <w:rFonts w:asciiTheme="majorHAnsi" w:hAnsiTheme="majorHAnsi"/>
          <w:sz w:val="16"/>
        </w:rPr>
      </w:pPr>
      <w:r w:rsidRPr="009A6333">
        <w:rPr>
          <w:rFonts w:asciiTheme="majorHAnsi" w:hAnsiTheme="majorHAnsi"/>
          <w:vanish/>
          <w:color w:val="000000"/>
          <w:sz w:val="16"/>
          <w:szCs w:val="22"/>
        </w:rPr>
        <w:t>Here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three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facts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relationship</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between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contraception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w:t>
      </w:r>
      <w:r w:rsidRPr="009A6333">
        <w:rPr>
          <w:rFonts w:asciiTheme="majorHAnsi" w:hAnsiTheme="majorHAnsi"/>
          <w:vanish/>
          <w:color w:val="000000"/>
          <w:sz w:val="16"/>
          <w:szCs w:val="14"/>
        </w:rPr>
        <w:t>:</w:t>
      </w:r>
      <w:r w:rsidRPr="006667E6">
        <w:rPr>
          <w:rFonts w:asciiTheme="majorHAnsi" w:hAnsiTheme="majorHAnsi"/>
          <w:color w:val="000000"/>
          <w:sz w:val="16"/>
          <w:szCs w:val="14"/>
        </w:rPr>
        <w:t xml:space="preserve"> </w:t>
      </w:r>
      <w:r w:rsidRPr="006667E6">
        <w:rPr>
          <w:rStyle w:val="Emphasis"/>
          <w:rFonts w:asciiTheme="majorHAnsi" w:hAnsiTheme="majorHAnsi"/>
          <w:highlight w:val="cyan"/>
        </w:rPr>
        <w:t xml:space="preserve">If </w:t>
      </w:r>
      <w:r>
        <w:rPr>
          <w:rStyle w:val="Emphasis"/>
          <w:rFonts w:asciiTheme="majorHAnsi" w:hAnsiTheme="majorHAnsi"/>
          <w:highlight w:val="cyan"/>
        </w:rPr>
        <w:t>[people]</w:t>
      </w:r>
      <w:r w:rsidRPr="006667E6">
        <w:rPr>
          <w:rStyle w:val="Emphasis"/>
          <w:rFonts w:asciiTheme="majorHAnsi" w:hAnsiTheme="majorHAnsi"/>
          <w:highlight w:val="cyan"/>
        </w:rPr>
        <w:t xml:space="preserve"> who currently 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sexual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health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information,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well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as</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proper contraception, were allowed access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reproductive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tools,</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an estimated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35</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million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abortions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76,000 maternal deaths would be prevented each year</w:t>
      </w:r>
      <w:r w:rsidRPr="009A6333">
        <w:rPr>
          <w:rFonts w:asciiTheme="majorHAnsi" w:hAnsiTheme="majorHAnsi"/>
          <w:vanish/>
          <w:color w:val="000000"/>
          <w:sz w:val="16"/>
          <w:szCs w:val="22"/>
        </w:rPr>
        <w: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Given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abortions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exceed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price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standard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birth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control,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women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could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instead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spend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this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money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provide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their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improve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their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quality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life.</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Saving women from</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premature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death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from</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unwanted pregnancy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due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reproductive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education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resources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only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beneficial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regard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humanitarian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measures,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also</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strengthens the economic security of the household. More people being integrated into the workforce, followed by a decrease in the number of dependents, provides a boost to economies worldwide.</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dense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working-age</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live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developed</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surplus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contributing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respective</w:t>
      </w:r>
      <w:r w:rsidRPr="006667E6">
        <w:rPr>
          <w:rFonts w:asciiTheme="majorHAnsi" w:hAnsiTheme="majorHAnsi"/>
          <w:sz w:val="16"/>
        </w:rPr>
        <w:t xml:space="preserve"> </w:t>
      </w:r>
      <w:r w:rsidRPr="009A6333">
        <w:rPr>
          <w:rFonts w:asciiTheme="majorHAnsi" w:hAnsiTheme="majorHAnsi"/>
          <w:vanish/>
          <w:sz w:val="16"/>
        </w:rPr>
        <w:t>economy.</w:t>
      </w:r>
      <w:r w:rsidRPr="006667E6">
        <w:rPr>
          <w:rFonts w:asciiTheme="majorHAnsi" w:hAnsiTheme="majorHAnsi"/>
          <w:sz w:val="16"/>
        </w:rPr>
        <w:t xml:space="preserve"> </w:t>
      </w:r>
      <w:r w:rsidRPr="009A6333">
        <w:rPr>
          <w:rFonts w:asciiTheme="majorHAnsi" w:hAnsiTheme="majorHAnsi"/>
          <w:vanish/>
          <w:sz w:val="16"/>
        </w:rPr>
        <w:t>Contraception</w:t>
      </w:r>
      <w:r w:rsidRPr="006667E6">
        <w:rPr>
          <w:rFonts w:asciiTheme="majorHAnsi" w:hAnsiTheme="majorHAnsi"/>
          <w:sz w:val="16"/>
        </w:rPr>
        <w:t xml:space="preserve"> </w:t>
      </w:r>
      <w:r w:rsidRPr="009A6333">
        <w:rPr>
          <w:rFonts w:asciiTheme="majorHAnsi" w:hAnsiTheme="majorHAnsi"/>
          <w:vanish/>
          <w:sz w:val="16"/>
        </w:rPr>
        <w:t>reduces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sector</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because adults who either choose not to have children or delay the rate at which they have children have more</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resources to earn better-living potentials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compared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income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families.</w:t>
      </w:r>
      <w:r w:rsidRPr="006667E6">
        <w:rPr>
          <w:rFonts w:asciiTheme="majorHAnsi" w:hAnsiTheme="majorHAnsi"/>
          <w:sz w:val="16"/>
        </w:rPr>
        <w:t xml:space="preserve"> </w:t>
      </w:r>
      <w:r w:rsidRPr="009A6333">
        <w:rPr>
          <w:rFonts w:asciiTheme="majorHAnsi" w:hAnsiTheme="majorHAnsi"/>
          <w:vanish/>
          <w:sz w:val="16"/>
        </w:rPr>
        <w:t>While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international</w:t>
      </w:r>
      <w:r w:rsidRPr="006667E6">
        <w:rPr>
          <w:rFonts w:asciiTheme="majorHAnsi" w:hAnsiTheme="majorHAnsi"/>
          <w:sz w:val="16"/>
        </w:rPr>
        <w:t xml:space="preserve"> </w:t>
      </w:r>
      <w:r w:rsidRPr="009A6333">
        <w:rPr>
          <w:rFonts w:asciiTheme="majorHAnsi" w:hAnsiTheme="majorHAnsi"/>
          <w:vanish/>
          <w:sz w:val="16"/>
        </w:rPr>
        <w:t>aid</w:t>
      </w:r>
      <w:r w:rsidRPr="006667E6">
        <w:rPr>
          <w:rFonts w:asciiTheme="majorHAnsi" w:hAnsiTheme="majorHAnsi"/>
          <w:sz w:val="16"/>
        </w:rPr>
        <w:t xml:space="preserve"> </w:t>
      </w:r>
      <w:r w:rsidRPr="009A6333">
        <w:rPr>
          <w:rFonts w:asciiTheme="majorHAnsi" w:hAnsiTheme="majorHAnsi"/>
          <w:vanish/>
          <w:sz w:val="16"/>
        </w:rPr>
        <w:t>offer</w:t>
      </w:r>
      <w:r w:rsidRPr="006667E6">
        <w:rPr>
          <w:rFonts w:asciiTheme="majorHAnsi" w:hAnsiTheme="majorHAnsi"/>
          <w:sz w:val="16"/>
        </w:rPr>
        <w:t xml:space="preserve"> </w:t>
      </w:r>
      <w:r w:rsidRPr="009A6333">
        <w:rPr>
          <w:rFonts w:asciiTheme="majorHAnsi" w:hAnsiTheme="majorHAnsi"/>
          <w:vanish/>
          <w:sz w:val="16"/>
        </w:rPr>
        <w:t>clear</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fight</w:t>
      </w:r>
      <w:r w:rsidRPr="006667E6">
        <w:rPr>
          <w:rFonts w:asciiTheme="majorHAnsi" w:hAnsiTheme="majorHAnsi"/>
          <w:sz w:val="16"/>
        </w:rPr>
        <w:t xml:space="preserve"> </w:t>
      </w:r>
      <w:r w:rsidRPr="009A6333">
        <w:rPr>
          <w:rFonts w:asciiTheme="majorHAnsi" w:hAnsiTheme="majorHAnsi"/>
          <w:vanish/>
          <w:sz w:val="16"/>
        </w:rPr>
        <w:t>against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growth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excessive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population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counters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measures.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Given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current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population’s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exponential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growth,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economies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civil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services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developing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countries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already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capacity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resources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provide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influx</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people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come.</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The ways in which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global</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poverty is combatted today may no longer be effective in the future if contraception is not accessible</w:t>
      </w:r>
      <w:r w:rsidRPr="009A6333">
        <w:rPr>
          <w:rFonts w:asciiTheme="majorHAnsi" w:hAnsiTheme="majorHAnsi"/>
          <w:vanish/>
          <w:color w:val="000000"/>
          <w:sz w:val="16"/>
          <w:szCs w:val="22"/>
        </w:rPr>
        <w: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means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just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preventing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unwanted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pregnancies.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According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former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executive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director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Population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late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Babtunde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Osotimehin,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significant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investment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promote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human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capital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development,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combat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harness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demographic</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dividend,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contributing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equitable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sustainable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economic</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development.”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programming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ensure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contraception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reduces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will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remain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effective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generations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Additionally,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will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help</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planet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utilize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limited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resources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effectively.</w:t>
      </w:r>
    </w:p>
    <w:p w14:paraId="40A36993" w14:textId="77777777" w:rsidR="009A6333" w:rsidRPr="006667E6" w:rsidRDefault="009A6333" w:rsidP="009A6333">
      <w:pPr>
        <w:rPr>
          <w:rFonts w:asciiTheme="majorHAnsi" w:hAnsiTheme="majorHAnsi"/>
        </w:rPr>
      </w:pPr>
    </w:p>
    <w:p w14:paraId="5815F9A7" w14:textId="77777777" w:rsidR="009A6333" w:rsidRPr="006667E6" w:rsidRDefault="009A6333" w:rsidP="009A6333">
      <w:pPr>
        <w:pStyle w:val="Heading4"/>
        <w:rPr>
          <w:rFonts w:asciiTheme="majorHAnsi" w:hAnsiTheme="majorHAnsi"/>
        </w:rPr>
      </w:pPr>
      <w:r w:rsidRPr="006667E6">
        <w:rPr>
          <w:rFonts w:asciiTheme="majorHAnsi" w:hAnsiTheme="majorHAnsi"/>
        </w:rPr>
        <w:t>Contraception provides a direct rupture to cyclical poverty</w:t>
      </w:r>
    </w:p>
    <w:p w14:paraId="5E175FEC" w14:textId="77777777" w:rsidR="009A6333" w:rsidRPr="006667E6" w:rsidRDefault="009A6333" w:rsidP="009A6333">
      <w:pPr>
        <w:pStyle w:val="NormalWeb"/>
        <w:spacing w:before="0" w:beforeAutospacing="0" w:after="0" w:afterAutospacing="0" w:line="480" w:lineRule="auto"/>
        <w:rPr>
          <w:rFonts w:asciiTheme="majorHAnsi" w:hAnsiTheme="majorHAnsi"/>
        </w:rPr>
      </w:pPr>
      <w:r w:rsidRPr="006667E6">
        <w:rPr>
          <w:rStyle w:val="Style13ptBold"/>
          <w:rFonts w:asciiTheme="majorHAnsi" w:hAnsiTheme="majorHAnsi"/>
        </w:rPr>
        <w:t>(Bailey 14</w:t>
      </w:r>
      <w:r w:rsidRPr="006667E6">
        <w:rPr>
          <w:rFonts w:asciiTheme="majorHAnsi" w:hAnsiTheme="majorHAnsi"/>
          <w:i/>
          <w:iCs/>
          <w:color w:val="000000"/>
          <w:sz w:val="20"/>
          <w:szCs w:val="20"/>
        </w:rPr>
        <w:t xml:space="preserve">) Martha J. Bailey et. al, DO FAMILY PLANNING PROGRAMS DECREASE POVERTY? EVIDENCE FROM PUBLIC CENSUS DATA, The National Institute of Health, 10/22/14, DOA: 7/27/20, </w:t>
      </w:r>
      <w:hyperlink r:id="rId100" w:history="1">
        <w:r w:rsidRPr="006667E6">
          <w:rPr>
            <w:rStyle w:val="Hyperlink"/>
            <w:rFonts w:asciiTheme="majorHAnsi" w:eastAsiaTheme="majorEastAsia" w:hAnsiTheme="majorHAnsi"/>
            <w:i/>
            <w:iCs/>
            <w:color w:val="1155CC"/>
            <w:sz w:val="20"/>
            <w:szCs w:val="20"/>
          </w:rPr>
          <w:t>https://www.ncbi.nlm.nih.gov/pmc/articles/PMC4206087/</w:t>
        </w:r>
      </w:hyperlink>
      <w:r w:rsidRPr="006667E6">
        <w:rPr>
          <w:rFonts w:asciiTheme="majorHAnsi" w:hAnsiTheme="majorHAnsi"/>
          <w:i/>
          <w:iCs/>
          <w:color w:val="000000"/>
          <w:sz w:val="20"/>
          <w:szCs w:val="20"/>
        </w:rPr>
        <w:t>, RG</w:t>
      </w:r>
    </w:p>
    <w:p w14:paraId="41C7BBEC" w14:textId="77777777" w:rsidR="009A6333" w:rsidRPr="006667E6" w:rsidRDefault="009A6333" w:rsidP="009A6333">
      <w:pPr>
        <w:pStyle w:val="NormalWeb"/>
        <w:spacing w:before="0" w:beforeAutospacing="0" w:after="0" w:afterAutospacing="0" w:line="480" w:lineRule="auto"/>
        <w:rPr>
          <w:rFonts w:asciiTheme="majorHAnsi" w:hAnsiTheme="majorHAnsi"/>
          <w:sz w:val="16"/>
        </w:rPr>
      </w:pPr>
      <w:r w:rsidRPr="009A6333">
        <w:rPr>
          <w:rFonts w:asciiTheme="majorHAnsi" w:hAnsiTheme="majorHAnsi"/>
          <w:vanish/>
          <w:color w:val="000000"/>
          <w:sz w:val="16"/>
          <w:szCs w:val="14"/>
        </w:rPr>
        <w:t>Our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research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design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compares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rates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individuals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born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years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leading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up</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just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after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federally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began.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draw</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upon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several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public-use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datasets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measure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individuals’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ages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residence: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1980</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decennial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census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observes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potentially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affected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cohorts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2000</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census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2005–2011</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American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Community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Survey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(ACS)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observes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same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cohorts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adults.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22"/>
        </w:rPr>
        <w:t>Our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results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show</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that</w:t>
      </w:r>
      <w:r w:rsidRPr="006667E6">
        <w:rPr>
          <w:rFonts w:asciiTheme="majorHAnsi" w:hAnsiTheme="majorHAnsi"/>
          <w:color w:val="000000"/>
          <w:sz w:val="16"/>
          <w:szCs w:val="22"/>
        </w:rPr>
        <w:t xml:space="preserve"> </w:t>
      </w:r>
      <w:r w:rsidRPr="009A6333">
        <w:rPr>
          <w:rFonts w:asciiTheme="majorHAnsi" w:hAnsiTheme="majorHAnsi"/>
          <w:vanish/>
          <w:sz w:val="16"/>
        </w:rPr>
        <w:t>federally</w:t>
      </w:r>
      <w:r w:rsidRPr="006667E6">
        <w:rPr>
          <w:rFonts w:asciiTheme="majorHAnsi" w:hAnsiTheme="majorHAnsi"/>
          <w:sz w:val="16"/>
        </w:rPr>
        <w:t xml:space="preserve"> </w:t>
      </w:r>
      <w:r w:rsidRPr="009A6333">
        <w:rPr>
          <w:rFonts w:asciiTheme="majorHAnsi" w:hAnsiTheme="majorHAnsi"/>
          <w:vanish/>
          <w:sz w:val="16"/>
        </w:rPr>
        <w:t>funded</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family planning programs are associated with significant reductions in child poverty rates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later,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rates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adulthood.3</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Individuals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born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six</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after</w:t>
      </w:r>
      <w:r w:rsidRPr="006667E6">
        <w:rPr>
          <w:rFonts w:asciiTheme="majorHAnsi" w:hAnsiTheme="majorHAnsi"/>
          <w:sz w:val="16"/>
        </w:rPr>
        <w:t xml:space="preserve"> </w:t>
      </w:r>
      <w:r w:rsidRPr="009A6333">
        <w:rPr>
          <w:rFonts w:asciiTheme="majorHAnsi" w:hAnsiTheme="majorHAnsi"/>
          <w:vanish/>
          <w:sz w:val="16"/>
        </w:rPr>
        <w:t>program</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 xml:space="preserve">funding were 4.2 percent less likely to </w:t>
      </w:r>
      <w:r w:rsidRPr="006667E6">
        <w:rPr>
          <w:rStyle w:val="Emphasis"/>
          <w:rFonts w:asciiTheme="majorHAnsi" w:hAnsiTheme="majorHAnsi"/>
          <w:highlight w:val="cyan"/>
        </w:rPr>
        <w:lastRenderedPageBreak/>
        <w:t>live in poverty in childhood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2.4</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live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adulthood.</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color w:val="000000"/>
          <w:sz w:val="16"/>
          <w:szCs w:val="22"/>
        </w:rPr>
        <w:t>Although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non-white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children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experienced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large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children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experienced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greater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relative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rates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4.1</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6.1</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Non-whites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8.2</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2</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short,</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family planning programs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help</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break the cycle of poverty</w:t>
      </w:r>
      <w:r w:rsidRPr="009A6333">
        <w:rPr>
          <w:rFonts w:asciiTheme="majorHAnsi" w:hAnsiTheme="majorHAnsi"/>
          <w:vanish/>
          <w:color w:val="000000"/>
          <w:sz w:val="16"/>
          <w:szCs w:val="22"/>
        </w:rPr>
        <w: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14"/>
        </w:rPr>
        <w:t>Our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results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suggest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reduce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among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ultimately,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adulthood.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These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findings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complement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growing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body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research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suggests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investments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have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sizable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longer-term</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educational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attainment,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health,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labor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market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productivity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(Cunha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Heckman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2007,</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Almond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Currie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2011).</w:t>
      </w:r>
    </w:p>
    <w:p w14:paraId="268128C0" w14:textId="77777777" w:rsidR="009A6333" w:rsidRPr="006667E6" w:rsidRDefault="009A6333" w:rsidP="009A6333">
      <w:pPr>
        <w:rPr>
          <w:rFonts w:asciiTheme="majorHAnsi" w:hAnsiTheme="majorHAnsi"/>
        </w:rPr>
      </w:pPr>
    </w:p>
    <w:p w14:paraId="44050353" w14:textId="77777777" w:rsidR="009A6333" w:rsidRPr="006667E6" w:rsidRDefault="009A6333" w:rsidP="009A6333">
      <w:pPr>
        <w:pStyle w:val="Heading1"/>
        <w:spacing w:line="240" w:lineRule="auto"/>
        <w:rPr>
          <w:rFonts w:asciiTheme="majorHAnsi" w:hAnsiTheme="majorHAnsi"/>
        </w:rPr>
      </w:pPr>
      <w:r w:rsidRPr="006667E6">
        <w:rPr>
          <w:rFonts w:asciiTheme="majorHAnsi" w:hAnsiTheme="majorHAnsi"/>
        </w:rPr>
        <w:lastRenderedPageBreak/>
        <w:t>Framing</w:t>
      </w:r>
    </w:p>
    <w:p w14:paraId="0F5D5C20" w14:textId="77777777" w:rsidR="009A6333" w:rsidRPr="006667E6" w:rsidRDefault="009A6333" w:rsidP="009A6333">
      <w:pPr>
        <w:pStyle w:val="Heading4"/>
        <w:spacing w:line="240" w:lineRule="auto"/>
        <w:rPr>
          <w:rFonts w:asciiTheme="majorHAnsi" w:hAnsiTheme="majorHAnsi" w:cstheme="majorHAnsi"/>
        </w:rPr>
      </w:pPr>
      <w:r w:rsidRPr="006667E6">
        <w:rPr>
          <w:rFonts w:asciiTheme="majorHAnsi" w:hAnsiTheme="majorHAnsi" w:cstheme="majorHAnsi"/>
        </w:rPr>
        <w:t xml:space="preserve">The standard is </w:t>
      </w:r>
      <w:r w:rsidRPr="006667E6">
        <w:rPr>
          <w:rFonts w:asciiTheme="majorHAnsi" w:hAnsiTheme="majorHAnsi" w:cstheme="majorHAnsi"/>
          <w:u w:val="single"/>
        </w:rPr>
        <w:t>reducing structural violence</w:t>
      </w:r>
      <w:r w:rsidRPr="006667E6">
        <w:rPr>
          <w:rFonts w:asciiTheme="majorHAnsi" w:hAnsiTheme="majorHAnsi" w:cstheme="majorHAnsi"/>
        </w:rPr>
        <w:t xml:space="preserve">. </w:t>
      </w:r>
    </w:p>
    <w:p w14:paraId="0BA3EA5B"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CU</w:t>
      </w:r>
      <w:r w:rsidRPr="006667E6">
        <w:rPr>
          <w:rFonts w:asciiTheme="majorHAnsi" w:hAnsiTheme="majorHAnsi"/>
        </w:rPr>
        <w:t xml:space="preserve"> Online, </w:t>
      </w:r>
      <w:r w:rsidRPr="006667E6">
        <w:rPr>
          <w:rStyle w:val="Style13ptBold"/>
          <w:rFonts w:asciiTheme="majorHAnsi" w:hAnsiTheme="majorHAnsi"/>
        </w:rPr>
        <w:t>17</w:t>
      </w:r>
      <w:r w:rsidRPr="006667E6">
        <w:rPr>
          <w:rFonts w:asciiTheme="majorHAnsi" w:hAnsiTheme="majorHAnsi"/>
        </w:rPr>
        <w:t>, Recognizing and Addressing Structural Violence, 6-30-2017, DOA: 9-11-2021, https://online.campbellsville.edu/social-work/structural-violence/, r0w@n</w:t>
      </w:r>
    </w:p>
    <w:p w14:paraId="2A625769"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physical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easy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gets</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both</w:t>
      </w:r>
      <w:r w:rsidRPr="006667E6">
        <w:rPr>
          <w:rFonts w:asciiTheme="majorHAnsi" w:hAnsiTheme="majorHAnsi"/>
          <w:sz w:val="16"/>
        </w:rPr>
        <w:t xml:space="preserve"> </w:t>
      </w:r>
      <w:r w:rsidRPr="009A6333">
        <w:rPr>
          <w:rFonts w:asciiTheme="majorHAnsi" w:hAnsiTheme="majorHAnsi"/>
          <w:vanish/>
          <w:sz w:val="16"/>
        </w:rPr>
        <w:t>law</w:t>
      </w:r>
      <w:r w:rsidRPr="006667E6">
        <w:rPr>
          <w:rFonts w:asciiTheme="majorHAnsi" w:hAnsiTheme="majorHAnsi"/>
          <w:sz w:val="16"/>
        </w:rPr>
        <w:t xml:space="preserve"> </w:t>
      </w:r>
      <w:r w:rsidRPr="009A6333">
        <w:rPr>
          <w:rFonts w:asciiTheme="majorHAnsi" w:hAnsiTheme="majorHAnsi"/>
          <w:vanish/>
          <w:sz w:val="16"/>
        </w:rPr>
        <w:t>enforcement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news</w:t>
      </w:r>
      <w:r w:rsidRPr="006667E6">
        <w:rPr>
          <w:rFonts w:asciiTheme="majorHAnsi" w:hAnsiTheme="majorHAnsi"/>
          <w:sz w:val="16"/>
        </w:rPr>
        <w:t xml:space="preserve"> </w:t>
      </w:r>
      <w:r w:rsidRPr="009A6333">
        <w:rPr>
          <w:rFonts w:asciiTheme="majorHAnsi" w:hAnsiTheme="majorHAnsi"/>
          <w:vanish/>
          <w:sz w:val="16"/>
        </w:rPr>
        <w:t>media.</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violent</w:t>
      </w:r>
      <w:r w:rsidRPr="006667E6">
        <w:rPr>
          <w:rFonts w:asciiTheme="majorHAnsi" w:hAnsiTheme="majorHAnsi"/>
          <w:sz w:val="16"/>
        </w:rPr>
        <w:t xml:space="preserve"> </w:t>
      </w:r>
      <w:r w:rsidRPr="009A6333">
        <w:rPr>
          <w:rFonts w:asciiTheme="majorHAnsi" w:hAnsiTheme="majorHAnsi"/>
          <w:vanish/>
          <w:sz w:val="16"/>
        </w:rPr>
        <w:t>crime,</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assault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murder,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event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handled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ways.</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hand,</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invisible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challenging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respond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Addressing</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typically</w:t>
      </w:r>
      <w:r w:rsidRPr="006667E6">
        <w:rPr>
          <w:rFonts w:asciiTheme="majorHAnsi" w:hAnsiTheme="majorHAnsi"/>
          <w:sz w:val="16"/>
        </w:rPr>
        <w:t xml:space="preserve"> </w:t>
      </w:r>
      <w:r w:rsidRPr="009A6333">
        <w:rPr>
          <w:rFonts w:asciiTheme="majorHAnsi" w:hAnsiTheme="majorHAnsi"/>
          <w:vanish/>
          <w:sz w:val="16"/>
        </w:rPr>
        <w:t>requires</w:t>
      </w:r>
      <w:r w:rsidRPr="006667E6">
        <w:rPr>
          <w:rFonts w:asciiTheme="majorHAnsi" w:hAnsiTheme="majorHAnsi"/>
          <w:sz w:val="16"/>
        </w:rPr>
        <w:t xml:space="preserve"> </w:t>
      </w:r>
      <w:r w:rsidRPr="009A6333">
        <w:rPr>
          <w:rFonts w:asciiTheme="majorHAnsi" w:hAnsiTheme="majorHAnsi"/>
          <w:vanish/>
          <w:sz w:val="16"/>
        </w:rPr>
        <w:t>large</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society,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happen</w:t>
      </w:r>
      <w:r w:rsidRPr="006667E6">
        <w:rPr>
          <w:rFonts w:asciiTheme="majorHAnsi" w:hAnsiTheme="majorHAnsi"/>
          <w:sz w:val="16"/>
        </w:rPr>
        <w:t xml:space="preserve"> </w:t>
      </w:r>
      <w:r w:rsidRPr="009A6333">
        <w:rPr>
          <w:rFonts w:asciiTheme="majorHAnsi" w:hAnsiTheme="majorHAnsi"/>
          <w:vanish/>
          <w:sz w:val="16"/>
        </w:rPr>
        <w:t>slowly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Chronic</w:t>
      </w:r>
      <w:r w:rsidRPr="006667E6">
        <w:rPr>
          <w:rFonts w:asciiTheme="majorHAnsi" w:hAnsiTheme="majorHAnsi"/>
          <w:sz w:val="16"/>
        </w:rPr>
        <w:t xml:space="preserve"> </w:t>
      </w:r>
      <w:r w:rsidRPr="009A6333">
        <w:rPr>
          <w:rFonts w:asciiTheme="majorHAnsi" w:hAnsiTheme="majorHAnsi"/>
          <w:vanish/>
          <w:sz w:val="16"/>
        </w:rPr>
        <w:t>undernourishment</w:t>
      </w:r>
      <w:r w:rsidRPr="006667E6">
        <w:rPr>
          <w:rFonts w:asciiTheme="majorHAnsi" w:hAnsiTheme="majorHAnsi"/>
          <w:sz w:val="16"/>
        </w:rPr>
        <w:t xml:space="preserve"> </w:t>
      </w:r>
      <w:r w:rsidRPr="009A6333">
        <w:rPr>
          <w:rFonts w:asciiTheme="majorHAnsi" w:hAnsiTheme="majorHAnsi"/>
          <w:vanish/>
          <w:sz w:val="16"/>
        </w:rPr>
        <w:t>affected</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nine</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worldwide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2014</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Nations.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Economist</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estimated</w:t>
      </w:r>
      <w:r w:rsidRPr="006667E6">
        <w:rPr>
          <w:rFonts w:asciiTheme="majorHAnsi" w:hAnsiTheme="majorHAnsi"/>
          <w:sz w:val="16"/>
        </w:rPr>
        <w:t xml:space="preserve"> </w:t>
      </w:r>
      <w:r w:rsidRPr="009A6333">
        <w:rPr>
          <w:rFonts w:asciiTheme="majorHAnsi" w:hAnsiTheme="majorHAnsi"/>
          <w:vanish/>
          <w:sz w:val="16"/>
        </w:rPr>
        <w:t>1.49</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States</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homeless</w:t>
      </w:r>
      <w:r w:rsidRPr="006667E6">
        <w:rPr>
          <w:rFonts w:asciiTheme="majorHAnsi" w:hAnsiTheme="majorHAnsi"/>
          <w:sz w:val="16"/>
        </w:rPr>
        <w:t xml:space="preserve"> </w:t>
      </w:r>
      <w:r w:rsidRPr="009A6333">
        <w:rPr>
          <w:rFonts w:asciiTheme="majorHAnsi" w:hAnsiTheme="majorHAnsi"/>
          <w:vanish/>
          <w:sz w:val="16"/>
        </w:rPr>
        <w:t>shelters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2014,</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500,000</w:t>
      </w:r>
      <w:r w:rsidRPr="006667E6">
        <w:rPr>
          <w:rFonts w:asciiTheme="majorHAnsi" w:hAnsiTheme="majorHAnsi"/>
          <w:sz w:val="16"/>
        </w:rPr>
        <w:t xml:space="preserve"> </w:t>
      </w:r>
      <w:r w:rsidRPr="009A6333">
        <w:rPr>
          <w:rFonts w:asciiTheme="majorHAnsi" w:hAnsiTheme="majorHAnsi"/>
          <w:vanish/>
          <w:sz w:val="16"/>
        </w:rPr>
        <w:t>went</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shelter;</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numbers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conservative</w:t>
      </w:r>
      <w:r w:rsidRPr="006667E6">
        <w:rPr>
          <w:rFonts w:asciiTheme="majorHAnsi" w:hAnsiTheme="majorHAnsi"/>
          <w:sz w:val="16"/>
        </w:rPr>
        <w:t xml:space="preserve"> </w:t>
      </w:r>
      <w:r w:rsidRPr="009A6333">
        <w:rPr>
          <w:rFonts w:asciiTheme="majorHAnsi" w:hAnsiTheme="majorHAnsi"/>
          <w:vanish/>
          <w:sz w:val="16"/>
        </w:rPr>
        <w:t>estimates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best.</w:t>
      </w:r>
      <w:r w:rsidRPr="006667E6">
        <w:rPr>
          <w:rFonts w:asciiTheme="majorHAnsi" w:hAnsiTheme="majorHAnsi"/>
          <w:sz w:val="16"/>
        </w:rPr>
        <w:t xml:space="preserve"> </w:t>
      </w:r>
      <w:r w:rsidRPr="009A6333">
        <w:rPr>
          <w:rFonts w:asciiTheme="majorHAnsi" w:hAnsiTheme="majorHAnsi"/>
          <w:vanish/>
          <w:sz w:val="16"/>
        </w:rPr>
        <w:t>Hunger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homelessness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seem</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fit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definition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they’re</w:t>
      </w:r>
      <w:r w:rsidRPr="006667E6">
        <w:rPr>
          <w:rFonts w:asciiTheme="majorHAnsi" w:hAnsiTheme="majorHAnsi"/>
          <w:sz w:val="16"/>
        </w:rPr>
        <w:t xml:space="preserve"> </w:t>
      </w:r>
      <w:r w:rsidRPr="009A6333">
        <w:rPr>
          <w:rFonts w:asciiTheme="majorHAnsi" w:hAnsiTheme="majorHAnsi"/>
          <w:vanish/>
          <w:sz w:val="16"/>
        </w:rPr>
        <w:t>clear</w:t>
      </w:r>
      <w:r w:rsidRPr="006667E6">
        <w:rPr>
          <w:rFonts w:asciiTheme="majorHAnsi" w:hAnsiTheme="majorHAnsi"/>
          <w:sz w:val="16"/>
        </w:rPr>
        <w:t xml:space="preserve"> </w:t>
      </w:r>
      <w:r w:rsidRPr="009A6333">
        <w:rPr>
          <w:rFonts w:asciiTheme="majorHAnsi" w:hAnsiTheme="majorHAnsi"/>
          <w:vanish/>
          <w:sz w:val="16"/>
        </w:rPr>
        <w:t>examples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w:t>
      </w:r>
      <w:r w:rsidRPr="006667E6">
        <w:rPr>
          <w:rStyle w:val="Emphasis"/>
          <w:rFonts w:asciiTheme="majorHAnsi" w:hAnsiTheme="majorHAnsi"/>
          <w:highlight w:val="cyan"/>
        </w:rPr>
        <w:t>Structural violence occurs whenever people are disadvantaged by political, legal, economic or cultural traditions.</w:t>
      </w:r>
      <w:r w:rsidRPr="006667E6">
        <w:rPr>
          <w:rFonts w:asciiTheme="majorHAnsi" w:hAnsiTheme="majorHAnsi"/>
          <w:sz w:val="16"/>
        </w:rPr>
        <w:t xml:space="preserve"> </w:t>
      </w:r>
      <w:r w:rsidRPr="006667E6">
        <w:rPr>
          <w:rStyle w:val="Emphasis"/>
          <w:rFonts w:asciiTheme="majorHAnsi" w:hAnsiTheme="majorHAnsi"/>
          <w:highlight w:val="cyan"/>
        </w:rPr>
        <w:t>Because they are longstanding, structural inequities usually seem ordinary, the way things are and always have been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D.D.</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D.C.</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being</w:t>
      </w:r>
      <w:r w:rsidRPr="006667E6">
        <w:rPr>
          <w:rFonts w:asciiTheme="majorHAnsi" w:hAnsiTheme="majorHAnsi"/>
          <w:sz w:val="16"/>
        </w:rPr>
        <w:t xml:space="preserve"> </w:t>
      </w:r>
      <w:r w:rsidRPr="009A6333">
        <w:rPr>
          <w:rFonts w:asciiTheme="majorHAnsi" w:hAnsiTheme="majorHAnsi"/>
          <w:vanish/>
          <w:sz w:val="16"/>
        </w:rPr>
        <w:t>focused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brutal</w:t>
      </w:r>
      <w:r w:rsidRPr="006667E6">
        <w:rPr>
          <w:rFonts w:asciiTheme="majorHAnsi" w:hAnsiTheme="majorHAnsi"/>
          <w:sz w:val="16"/>
        </w:rPr>
        <w:t xml:space="preserve"> </w:t>
      </w:r>
      <w:r w:rsidRPr="009A6333">
        <w:rPr>
          <w:rFonts w:asciiTheme="majorHAnsi" w:hAnsiTheme="majorHAnsi"/>
          <w:vanish/>
          <w:sz w:val="16"/>
        </w:rPr>
        <w:t>acts,</w:t>
      </w:r>
      <w:r w:rsidRPr="006667E6">
        <w:rPr>
          <w:rFonts w:asciiTheme="majorHAnsi" w:hAnsiTheme="majorHAnsi"/>
          <w:sz w:val="16"/>
        </w:rPr>
        <w:t xml:space="preserve"> </w:t>
      </w:r>
      <w:r w:rsidRPr="006667E6">
        <w:rPr>
          <w:rStyle w:val="Emphasis"/>
          <w:rFonts w:asciiTheme="majorHAnsi" w:hAnsiTheme="majorHAnsi"/>
          <w:highlight w:val="cyan"/>
        </w:rPr>
        <w:t>structural violence is the result of societal systems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stratification,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place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6667E6">
        <w:rPr>
          <w:rStyle w:val="Emphasis"/>
          <w:rFonts w:asciiTheme="majorHAnsi" w:hAnsiTheme="majorHAnsi"/>
          <w:highlight w:val="cyan"/>
        </w:rPr>
        <w:t>systems that create situations where people don’t have access to the things required to fulfill their basic human needs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problematic</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dangerous</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frequently</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chronically</w:t>
      </w:r>
      <w:r w:rsidRPr="006667E6">
        <w:rPr>
          <w:rFonts w:asciiTheme="majorHAnsi" w:hAnsiTheme="majorHAnsi"/>
          <w:sz w:val="16"/>
        </w:rPr>
        <w:t xml:space="preserve"> </w:t>
      </w:r>
      <w:r w:rsidRPr="009A6333">
        <w:rPr>
          <w:rFonts w:asciiTheme="majorHAnsi" w:hAnsiTheme="majorHAnsi"/>
          <w:vanish/>
          <w:sz w:val="16"/>
        </w:rPr>
        <w:t>oppressed</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logical</w:t>
      </w:r>
      <w:r w:rsidRPr="006667E6">
        <w:rPr>
          <w:rFonts w:asciiTheme="majorHAnsi" w:hAnsiTheme="majorHAnsi"/>
          <w:sz w:val="16"/>
        </w:rPr>
        <w:t xml:space="preserve"> </w:t>
      </w:r>
      <w:r w:rsidRPr="009A6333">
        <w:rPr>
          <w:rFonts w:asciiTheme="majorHAnsi" w:hAnsiTheme="majorHAnsi"/>
          <w:vanish/>
          <w:sz w:val="16"/>
        </w:rPr>
        <w:t>reasons,</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resort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usually</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law</w:t>
      </w:r>
      <w:r w:rsidRPr="006667E6">
        <w:rPr>
          <w:rFonts w:asciiTheme="majorHAnsi" w:hAnsiTheme="majorHAnsi"/>
          <w:sz w:val="16"/>
        </w:rPr>
        <w:t xml:space="preserve"> </w:t>
      </w:r>
      <w:r w:rsidRPr="009A6333">
        <w:rPr>
          <w:rFonts w:asciiTheme="majorHAnsi" w:hAnsiTheme="majorHAnsi"/>
          <w:vanish/>
          <w:sz w:val="16"/>
        </w:rPr>
        <w:t>enforcement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military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directed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oppressed</w:t>
      </w:r>
      <w:r w:rsidRPr="006667E6">
        <w:rPr>
          <w:rFonts w:asciiTheme="majorHAnsi" w:hAnsiTheme="majorHAnsi"/>
          <w:sz w:val="16"/>
        </w:rPr>
        <w:t xml:space="preserve"> </w:t>
      </w:r>
      <w:r w:rsidRPr="009A6333">
        <w:rPr>
          <w:rFonts w:asciiTheme="majorHAnsi" w:hAnsiTheme="majorHAnsi"/>
          <w:vanish/>
          <w:sz w:val="16"/>
        </w:rPr>
        <w:t>community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re-exert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dominance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status</w:t>
      </w:r>
      <w:r w:rsidRPr="006667E6">
        <w:rPr>
          <w:rFonts w:asciiTheme="majorHAnsi" w:hAnsiTheme="majorHAnsi"/>
          <w:sz w:val="16"/>
        </w:rPr>
        <w:t xml:space="preserve"> </w:t>
      </w:r>
      <w:r w:rsidRPr="009A6333">
        <w:rPr>
          <w:rFonts w:asciiTheme="majorHAnsi" w:hAnsiTheme="majorHAnsi"/>
          <w:vanish/>
          <w:sz w:val="16"/>
        </w:rPr>
        <w:t>quo.</w:t>
      </w:r>
      <w:r w:rsidRPr="006667E6">
        <w:rPr>
          <w:rFonts w:asciiTheme="majorHAnsi" w:hAnsiTheme="majorHAnsi"/>
          <w:sz w:val="16"/>
        </w:rPr>
        <w:t xml:space="preserve"> </w:t>
      </w:r>
      <w:r w:rsidRPr="009A6333">
        <w:rPr>
          <w:rFonts w:asciiTheme="majorHAnsi" w:hAnsiTheme="majorHAnsi"/>
          <w:vanish/>
          <w:sz w:val="16"/>
        </w:rPr>
        <w:t>Perhaps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challenging</w:t>
      </w:r>
      <w:r w:rsidRPr="006667E6">
        <w:rPr>
          <w:rFonts w:asciiTheme="majorHAnsi" w:hAnsiTheme="majorHAnsi"/>
          <w:sz w:val="16"/>
        </w:rPr>
        <w:t xml:space="preserve"> </w:t>
      </w:r>
      <w:r w:rsidRPr="009A6333">
        <w:rPr>
          <w:rFonts w:asciiTheme="majorHAnsi" w:hAnsiTheme="majorHAnsi"/>
          <w:vanish/>
          <w:sz w:val="16"/>
        </w:rPr>
        <w:t>aspect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addressing</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how</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bring</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inequities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noticed,</w:t>
      </w:r>
      <w:r w:rsidRPr="006667E6">
        <w:rPr>
          <w:rFonts w:asciiTheme="majorHAnsi" w:hAnsiTheme="majorHAnsi"/>
          <w:sz w:val="16"/>
        </w:rPr>
        <w:t xml:space="preserve"> </w:t>
      </w:r>
      <w:r w:rsidRPr="009A6333">
        <w:rPr>
          <w:rFonts w:asciiTheme="majorHAnsi" w:hAnsiTheme="majorHAnsi"/>
          <w:vanish/>
          <w:sz w:val="16"/>
        </w:rPr>
        <w:t>attempts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rationalize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understand</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say.</w:t>
      </w:r>
      <w:r w:rsidRPr="006667E6">
        <w:rPr>
          <w:rFonts w:asciiTheme="majorHAnsi" w:hAnsiTheme="majorHAnsi"/>
          <w:sz w:val="16"/>
        </w:rPr>
        <w:t xml:space="preserve"> </w:t>
      </w:r>
      <w:r w:rsidRPr="009A6333">
        <w:rPr>
          <w:rFonts w:asciiTheme="majorHAnsi" w:hAnsiTheme="majorHAnsi"/>
          <w:vanish/>
          <w:sz w:val="16"/>
        </w:rPr>
        <w:t>“Unfortunately,</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outcome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process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assume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victims</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deserve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plight.”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constant</w:t>
      </w:r>
      <w:r w:rsidRPr="006667E6">
        <w:rPr>
          <w:rFonts w:asciiTheme="majorHAnsi" w:hAnsiTheme="majorHAnsi"/>
          <w:sz w:val="16"/>
        </w:rPr>
        <w:t xml:space="preserve"> </w:t>
      </w:r>
      <w:r w:rsidRPr="009A6333">
        <w:rPr>
          <w:rFonts w:asciiTheme="majorHAnsi" w:hAnsiTheme="majorHAnsi"/>
          <w:vanish/>
          <w:sz w:val="16"/>
        </w:rPr>
        <w:t>presence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desensitizing,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structures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maintain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normalized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things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convince</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create</w:t>
      </w:r>
      <w:r w:rsidRPr="006667E6">
        <w:rPr>
          <w:rFonts w:asciiTheme="majorHAnsi" w:hAnsiTheme="majorHAnsi"/>
          <w:sz w:val="16"/>
        </w:rPr>
        <w:t xml:space="preserve"> </w:t>
      </w:r>
      <w:r w:rsidRPr="009A6333">
        <w:rPr>
          <w:rFonts w:asciiTheme="majorHAnsi" w:hAnsiTheme="majorHAnsi"/>
          <w:vanish/>
          <w:sz w:val="16"/>
        </w:rPr>
        <w:t>change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addressed.</w:t>
      </w:r>
      <w:r w:rsidRPr="006667E6">
        <w:rPr>
          <w:rFonts w:asciiTheme="majorHAnsi" w:hAnsiTheme="majorHAnsi"/>
          <w:sz w:val="16"/>
        </w:rPr>
        <w:t xml:space="preserve"> </w:t>
      </w:r>
      <w:r w:rsidRPr="009A6333">
        <w:rPr>
          <w:rFonts w:asciiTheme="majorHAnsi" w:hAnsiTheme="majorHAnsi"/>
          <w:vanish/>
          <w:sz w:val="16"/>
        </w:rPr>
        <w:t>How</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Perpetuates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2015,</w:t>
      </w:r>
      <w:r w:rsidRPr="006667E6">
        <w:rPr>
          <w:rFonts w:asciiTheme="majorHAnsi" w:hAnsiTheme="majorHAnsi"/>
          <w:sz w:val="16"/>
        </w:rPr>
        <w:t xml:space="preserve"> </w:t>
      </w:r>
      <w:r w:rsidRPr="009A6333">
        <w:rPr>
          <w:rFonts w:asciiTheme="majorHAnsi" w:hAnsiTheme="majorHAnsi"/>
          <w:vanish/>
          <w:sz w:val="16"/>
        </w:rPr>
        <w:t>13.5</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43</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fell</w:t>
      </w:r>
      <w:r w:rsidRPr="006667E6">
        <w:rPr>
          <w:rFonts w:asciiTheme="majorHAnsi" w:hAnsiTheme="majorHAnsi"/>
          <w:sz w:val="16"/>
        </w:rPr>
        <w:t xml:space="preserve"> </w:t>
      </w:r>
      <w:r w:rsidRPr="009A6333">
        <w:rPr>
          <w:rFonts w:asciiTheme="majorHAnsi" w:hAnsiTheme="majorHAnsi"/>
          <w:vanish/>
          <w:sz w:val="16"/>
        </w:rPr>
        <w:t>below</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federal</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line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$24,250</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family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four.</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broken</w:t>
      </w:r>
      <w:r w:rsidRPr="006667E6">
        <w:rPr>
          <w:rFonts w:asciiTheme="majorHAnsi" w:hAnsiTheme="majorHAnsi"/>
          <w:sz w:val="16"/>
        </w:rPr>
        <w:t xml:space="preserve"> </w:t>
      </w:r>
      <w:r w:rsidRPr="009A6333">
        <w:rPr>
          <w:rFonts w:asciiTheme="majorHAnsi" w:hAnsiTheme="majorHAnsi"/>
          <w:vanish/>
          <w:sz w:val="16"/>
        </w:rPr>
        <w:t>down</w:t>
      </w:r>
      <w:r w:rsidRPr="006667E6">
        <w:rPr>
          <w:rFonts w:asciiTheme="majorHAnsi" w:hAnsiTheme="majorHAnsi"/>
          <w:sz w:val="16"/>
        </w:rPr>
        <w:t xml:space="preserve"> </w:t>
      </w:r>
      <w:r w:rsidRPr="009A6333">
        <w:rPr>
          <w:rFonts w:asciiTheme="majorHAnsi" w:hAnsiTheme="majorHAnsi"/>
          <w:vanish/>
          <w:sz w:val="16"/>
        </w:rPr>
        <w:t>into</w:t>
      </w:r>
      <w:r w:rsidRPr="006667E6">
        <w:rPr>
          <w:rFonts w:asciiTheme="majorHAnsi" w:hAnsiTheme="majorHAnsi"/>
          <w:sz w:val="16"/>
        </w:rPr>
        <w:t xml:space="preserve"> </w:t>
      </w:r>
      <w:r w:rsidRPr="009A6333">
        <w:rPr>
          <w:rFonts w:asciiTheme="majorHAnsi" w:hAnsiTheme="majorHAnsi"/>
          <w:vanish/>
          <w:sz w:val="16"/>
        </w:rPr>
        <w:t>specific</w:t>
      </w:r>
      <w:r w:rsidRPr="006667E6">
        <w:rPr>
          <w:rFonts w:asciiTheme="majorHAnsi" w:hAnsiTheme="majorHAnsi"/>
          <w:sz w:val="16"/>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becomes</w:t>
      </w:r>
      <w:r w:rsidRPr="006667E6">
        <w:rPr>
          <w:rFonts w:asciiTheme="majorHAnsi" w:hAnsiTheme="majorHAnsi"/>
          <w:sz w:val="16"/>
        </w:rPr>
        <w:t xml:space="preserve"> </w:t>
      </w:r>
      <w:r w:rsidRPr="009A6333">
        <w:rPr>
          <w:rFonts w:asciiTheme="majorHAnsi" w:hAnsiTheme="majorHAnsi"/>
          <w:vanish/>
          <w:sz w:val="16"/>
        </w:rPr>
        <w:t>easy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rates.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whites</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9.1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during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compared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24.1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African-Americans;</w:t>
      </w:r>
      <w:r w:rsidRPr="006667E6">
        <w:rPr>
          <w:rFonts w:asciiTheme="majorHAnsi" w:hAnsiTheme="majorHAnsi"/>
          <w:sz w:val="16"/>
        </w:rPr>
        <w:t xml:space="preserve"> </w:t>
      </w:r>
      <w:r w:rsidRPr="009A6333">
        <w:rPr>
          <w:rFonts w:asciiTheme="majorHAnsi" w:hAnsiTheme="majorHAnsi"/>
          <w:vanish/>
          <w:sz w:val="16"/>
        </w:rPr>
        <w:t>African-Americans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history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being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victims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America.</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usually</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root,</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structure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disenfranchises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group</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children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inner</w:t>
      </w:r>
      <w:r w:rsidRPr="006667E6">
        <w:rPr>
          <w:rFonts w:asciiTheme="majorHAnsi" w:hAnsiTheme="majorHAnsi"/>
          <w:sz w:val="16"/>
        </w:rPr>
        <w:t xml:space="preserve"> </w:t>
      </w:r>
      <w:r w:rsidRPr="009A6333">
        <w:rPr>
          <w:rFonts w:asciiTheme="majorHAnsi" w:hAnsiTheme="majorHAnsi"/>
          <w:vanish/>
          <w:sz w:val="16"/>
        </w:rPr>
        <w:t>cities</w:t>
      </w:r>
      <w:r w:rsidRPr="006667E6">
        <w:rPr>
          <w:rFonts w:asciiTheme="majorHAnsi" w:hAnsiTheme="majorHAnsi"/>
          <w:sz w:val="16"/>
        </w:rPr>
        <w:t xml:space="preserve"> </w:t>
      </w:r>
      <w:r w:rsidRPr="009A6333">
        <w:rPr>
          <w:rFonts w:asciiTheme="majorHAnsi" w:hAnsiTheme="majorHAnsi"/>
          <w:vanish/>
          <w:sz w:val="16"/>
        </w:rPr>
        <w:t>typically</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schools,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limits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jobs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salaries</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get</w:t>
      </w:r>
      <w:r w:rsidRPr="006667E6">
        <w:rPr>
          <w:rFonts w:asciiTheme="majorHAnsi" w:hAnsiTheme="majorHAnsi"/>
          <w:sz w:val="16"/>
        </w:rPr>
        <w:t xml:space="preserve"> </w:t>
      </w:r>
      <w:r w:rsidRPr="009A6333">
        <w:rPr>
          <w:rFonts w:asciiTheme="majorHAnsi" w:hAnsiTheme="majorHAnsi"/>
          <w:vanish/>
          <w:sz w:val="16"/>
        </w:rPr>
        <w:t>older.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limits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legal</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safe</w:t>
      </w:r>
      <w:r w:rsidRPr="006667E6">
        <w:rPr>
          <w:rFonts w:asciiTheme="majorHAnsi" w:hAnsiTheme="majorHAnsi"/>
          <w:sz w:val="16"/>
        </w:rPr>
        <w:t xml:space="preserve"> </w:t>
      </w:r>
      <w:r w:rsidRPr="009A6333">
        <w:rPr>
          <w:rFonts w:asciiTheme="majorHAnsi" w:hAnsiTheme="majorHAnsi"/>
          <w:vanish/>
          <w:sz w:val="16"/>
        </w:rPr>
        <w:t>housing</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cycle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perpetuates</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creating</w:t>
      </w:r>
      <w:r w:rsidRPr="006667E6">
        <w:rPr>
          <w:rFonts w:asciiTheme="majorHAnsi" w:hAnsiTheme="majorHAnsi"/>
          <w:sz w:val="16"/>
        </w:rPr>
        <w:t xml:space="preserve"> </w:t>
      </w:r>
      <w:r w:rsidRPr="009A6333">
        <w:rPr>
          <w:rFonts w:asciiTheme="majorHAnsi" w:hAnsiTheme="majorHAnsi"/>
          <w:vanish/>
          <w:sz w:val="16"/>
        </w:rPr>
        <w:t>entire</w:t>
      </w:r>
      <w:r w:rsidRPr="006667E6">
        <w:rPr>
          <w:rFonts w:asciiTheme="majorHAnsi" w:hAnsiTheme="majorHAnsi"/>
          <w:sz w:val="16"/>
        </w:rPr>
        <w:t xml:space="preserve"> </w:t>
      </w:r>
      <w:r w:rsidRPr="009A6333">
        <w:rPr>
          <w:rFonts w:asciiTheme="majorHAnsi" w:hAnsiTheme="majorHAnsi"/>
          <w:vanish/>
          <w:sz w:val="16"/>
        </w:rPr>
        <w:t>communities</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regular</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purchasing</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vital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breaking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cycle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shorter</w:t>
      </w:r>
      <w:r w:rsidRPr="006667E6">
        <w:rPr>
          <w:rFonts w:asciiTheme="majorHAnsi" w:hAnsiTheme="majorHAnsi"/>
          <w:sz w:val="16"/>
        </w:rPr>
        <w:t xml:space="preserve"> </w:t>
      </w:r>
      <w:r w:rsidRPr="009A6333">
        <w:rPr>
          <w:rFonts w:asciiTheme="majorHAnsi" w:hAnsiTheme="majorHAnsi"/>
          <w:vanish/>
          <w:sz w:val="16"/>
        </w:rPr>
        <w:t>life</w:t>
      </w:r>
      <w:r w:rsidRPr="006667E6">
        <w:rPr>
          <w:rFonts w:asciiTheme="majorHAnsi" w:hAnsiTheme="majorHAnsi"/>
          <w:sz w:val="16"/>
        </w:rPr>
        <w:t xml:space="preserve"> </w:t>
      </w:r>
      <w:r w:rsidRPr="009A6333">
        <w:rPr>
          <w:rFonts w:asciiTheme="majorHAnsi" w:hAnsiTheme="majorHAnsi"/>
          <w:vanish/>
          <w:sz w:val="16"/>
        </w:rPr>
        <w:t>spans,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spend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portion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income</w:t>
      </w:r>
      <w:r w:rsidRPr="006667E6">
        <w:rPr>
          <w:rFonts w:asciiTheme="majorHAnsi" w:hAnsiTheme="majorHAnsi"/>
          <w:sz w:val="16"/>
        </w:rPr>
        <w:t xml:space="preserve"> </w:t>
      </w:r>
      <w:r w:rsidRPr="009A6333">
        <w:rPr>
          <w:rFonts w:asciiTheme="majorHAnsi" w:hAnsiTheme="majorHAnsi"/>
          <w:vanish/>
          <w:sz w:val="16"/>
        </w:rPr>
        <w:t>treating</w:t>
      </w:r>
      <w:r w:rsidRPr="006667E6">
        <w:rPr>
          <w:rFonts w:asciiTheme="majorHAnsi" w:hAnsiTheme="majorHAnsi"/>
          <w:sz w:val="16"/>
        </w:rPr>
        <w:t xml:space="preserve"> </w:t>
      </w:r>
      <w:r w:rsidRPr="009A6333">
        <w:rPr>
          <w:rFonts w:asciiTheme="majorHAnsi" w:hAnsiTheme="majorHAnsi"/>
          <w:vanish/>
          <w:sz w:val="16"/>
        </w:rPr>
        <w:t>illnesses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issues,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simply</w:t>
      </w:r>
      <w:r w:rsidRPr="006667E6">
        <w:rPr>
          <w:rFonts w:asciiTheme="majorHAnsi" w:hAnsiTheme="majorHAnsi"/>
          <w:sz w:val="16"/>
        </w:rPr>
        <w:t xml:space="preserve"> </w:t>
      </w:r>
      <w:r w:rsidRPr="009A6333">
        <w:rPr>
          <w:rFonts w:asciiTheme="majorHAnsi" w:hAnsiTheme="majorHAnsi"/>
          <w:vanish/>
          <w:sz w:val="16"/>
        </w:rPr>
        <w:t>enduring</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reducing</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work</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earn</w:t>
      </w:r>
      <w:r w:rsidRPr="006667E6">
        <w:rPr>
          <w:rFonts w:asciiTheme="majorHAnsi" w:hAnsiTheme="majorHAnsi"/>
          <w:sz w:val="16"/>
        </w:rPr>
        <w:t xml:space="preserve"> </w:t>
      </w:r>
      <w:r w:rsidRPr="009A6333">
        <w:rPr>
          <w:rFonts w:asciiTheme="majorHAnsi" w:hAnsiTheme="majorHAnsi"/>
          <w:vanish/>
          <w:sz w:val="16"/>
        </w:rPr>
        <w:t>money.</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jobs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influence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society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buy</w:t>
      </w:r>
      <w:r w:rsidRPr="006667E6">
        <w:rPr>
          <w:rFonts w:asciiTheme="majorHAnsi" w:hAnsiTheme="majorHAnsi"/>
          <w:sz w:val="16"/>
        </w:rPr>
        <w:t xml:space="preserve"> </w:t>
      </w:r>
      <w:r w:rsidRPr="009A6333">
        <w:rPr>
          <w:rFonts w:asciiTheme="majorHAnsi" w:hAnsiTheme="majorHAnsi"/>
          <w:vanish/>
          <w:sz w:val="16"/>
        </w:rPr>
        <w:t>necessities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food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shelter</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worse</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outcomes,</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money</w:t>
      </w:r>
      <w:r w:rsidRPr="006667E6">
        <w:rPr>
          <w:rFonts w:asciiTheme="majorHAnsi" w:hAnsiTheme="majorHAnsi"/>
          <w:sz w:val="16"/>
        </w:rPr>
        <w:t xml:space="preserve"> </w:t>
      </w:r>
      <w:r w:rsidRPr="009A6333">
        <w:rPr>
          <w:rFonts w:asciiTheme="majorHAnsi" w:hAnsiTheme="majorHAnsi"/>
          <w:vanish/>
          <w:sz w:val="16"/>
        </w:rPr>
        <w:t>spent</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educating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next</w:t>
      </w:r>
      <w:r w:rsidRPr="006667E6">
        <w:rPr>
          <w:rFonts w:asciiTheme="majorHAnsi" w:hAnsiTheme="majorHAnsi"/>
          <w:sz w:val="16"/>
        </w:rPr>
        <w:t xml:space="preserve"> </w:t>
      </w:r>
      <w:r w:rsidRPr="009A6333">
        <w:rPr>
          <w:rFonts w:asciiTheme="majorHAnsi" w:hAnsiTheme="majorHAnsi"/>
          <w:vanish/>
          <w:sz w:val="16"/>
        </w:rPr>
        <w:t>generation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so</w:t>
      </w:r>
      <w:r w:rsidRPr="006667E6">
        <w:rPr>
          <w:rFonts w:asciiTheme="majorHAnsi" w:hAnsiTheme="majorHAnsi"/>
          <w:sz w:val="16"/>
        </w:rPr>
        <w:t xml:space="preserve"> </w:t>
      </w:r>
      <w:r w:rsidRPr="009A6333">
        <w:rPr>
          <w:rFonts w:asciiTheme="majorHAnsi" w:hAnsiTheme="majorHAnsi"/>
          <w:vanish/>
          <w:sz w:val="16"/>
        </w:rPr>
        <w:t>forth.</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proper</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source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directed</w:t>
      </w:r>
      <w:r w:rsidRPr="006667E6">
        <w:rPr>
          <w:rFonts w:asciiTheme="majorHAnsi" w:hAnsiTheme="majorHAnsi"/>
          <w:sz w:val="16"/>
        </w:rPr>
        <w:t xml:space="preserve"> </w:t>
      </w:r>
      <w:r w:rsidRPr="009A6333">
        <w:rPr>
          <w:rFonts w:asciiTheme="majorHAnsi" w:hAnsiTheme="majorHAnsi"/>
          <w:vanish/>
          <w:sz w:val="16"/>
        </w:rPr>
        <w:t>against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350,000</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die</w:t>
      </w:r>
      <w:r w:rsidRPr="006667E6">
        <w:rPr>
          <w:rFonts w:asciiTheme="majorHAnsi" w:hAnsiTheme="majorHAnsi"/>
          <w:sz w:val="16"/>
        </w:rPr>
        <w:t xml:space="preserve"> </w:t>
      </w:r>
      <w:r w:rsidRPr="009A6333">
        <w:rPr>
          <w:rFonts w:asciiTheme="majorHAnsi" w:hAnsiTheme="majorHAnsi"/>
          <w:vanish/>
          <w:sz w:val="16"/>
        </w:rPr>
        <w:t>every</w:t>
      </w:r>
      <w:r w:rsidRPr="006667E6">
        <w:rPr>
          <w:rFonts w:asciiTheme="majorHAnsi" w:hAnsiTheme="majorHAnsi"/>
          <w:sz w:val="16"/>
        </w:rPr>
        <w:t xml:space="preserve"> </w:t>
      </w:r>
      <w:r w:rsidRPr="009A6333">
        <w:rPr>
          <w:rFonts w:asciiTheme="majorHAnsi" w:hAnsiTheme="majorHAnsi"/>
          <w:vanish/>
          <w:sz w:val="16"/>
        </w:rPr>
        <w:t>year</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pregnancy-related</w:t>
      </w:r>
      <w:r w:rsidRPr="006667E6">
        <w:rPr>
          <w:rFonts w:asciiTheme="majorHAnsi" w:hAnsiTheme="majorHAnsi"/>
          <w:sz w:val="16"/>
        </w:rPr>
        <w:t xml:space="preserve"> </w:t>
      </w:r>
      <w:r w:rsidRPr="009A6333">
        <w:rPr>
          <w:rFonts w:asciiTheme="majorHAnsi" w:hAnsiTheme="majorHAnsi"/>
          <w:vanish/>
          <w:sz w:val="16"/>
        </w:rPr>
        <w:t>causes,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nearly</w:t>
      </w:r>
      <w:r w:rsidRPr="006667E6">
        <w:rPr>
          <w:rFonts w:asciiTheme="majorHAnsi" w:hAnsiTheme="majorHAnsi"/>
          <w:sz w:val="16"/>
        </w:rPr>
        <w:t xml:space="preserve"> </w:t>
      </w:r>
      <w:r w:rsidRPr="009A6333">
        <w:rPr>
          <w:rFonts w:asciiTheme="majorHAnsi" w:hAnsiTheme="majorHAnsi"/>
          <w:vanish/>
          <w:sz w:val="16"/>
        </w:rPr>
        <w:t>99</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occur</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care.</w:t>
      </w:r>
    </w:p>
    <w:p w14:paraId="19C03362" w14:textId="77777777" w:rsidR="009A6333" w:rsidRPr="006667E6" w:rsidRDefault="009A6333" w:rsidP="009A6333">
      <w:pPr>
        <w:pStyle w:val="Heading4"/>
        <w:spacing w:line="240" w:lineRule="auto"/>
        <w:rPr>
          <w:rFonts w:asciiTheme="majorHAnsi" w:hAnsiTheme="majorHAnsi" w:cstheme="majorHAnsi"/>
        </w:rPr>
      </w:pPr>
      <w:r w:rsidRPr="006667E6">
        <w:rPr>
          <w:rFonts w:asciiTheme="majorHAnsi" w:hAnsiTheme="majorHAnsi" w:cstheme="majorHAnsi"/>
        </w:rPr>
        <w:t>Prefer:</w:t>
      </w:r>
    </w:p>
    <w:p w14:paraId="7D800114" w14:textId="77777777" w:rsidR="009A6333" w:rsidRPr="006667E6" w:rsidRDefault="009A6333" w:rsidP="009A6333">
      <w:pPr>
        <w:pStyle w:val="Heading4"/>
        <w:numPr>
          <w:ilvl w:val="0"/>
          <w:numId w:val="22"/>
        </w:numPr>
        <w:spacing w:line="240" w:lineRule="auto"/>
        <w:rPr>
          <w:rFonts w:asciiTheme="majorHAnsi" w:hAnsiTheme="majorHAnsi"/>
          <w:b w:val="0"/>
          <w:u w:val="single"/>
        </w:rPr>
      </w:pPr>
      <w:r w:rsidRPr="006667E6">
        <w:rPr>
          <w:rFonts w:asciiTheme="majorHAnsi" w:hAnsiTheme="majorHAnsi" w:cstheme="majorHAnsi"/>
        </w:rPr>
        <w:t xml:space="preserve">Policymaking teaches the language of power to enable </w:t>
      </w:r>
      <w:r w:rsidRPr="006667E6">
        <w:rPr>
          <w:rFonts w:asciiTheme="majorHAnsi" w:hAnsiTheme="majorHAnsi" w:cstheme="majorHAnsi"/>
          <w:u w:val="single"/>
        </w:rPr>
        <w:t>internal resistance strategies</w:t>
      </w:r>
    </w:p>
    <w:p w14:paraId="32B64B3C" w14:textId="77777777" w:rsidR="009A6333" w:rsidRPr="006667E6" w:rsidRDefault="009A6333" w:rsidP="009A6333">
      <w:pPr>
        <w:spacing w:line="240" w:lineRule="auto"/>
        <w:rPr>
          <w:rStyle w:val="Style13ptBold"/>
          <w:rFonts w:asciiTheme="majorHAnsi" w:hAnsiTheme="majorHAnsi"/>
        </w:rPr>
      </w:pPr>
      <w:r w:rsidRPr="006667E6">
        <w:rPr>
          <w:rStyle w:val="Style13ptBold"/>
          <w:rFonts w:asciiTheme="majorHAnsi" w:hAnsiTheme="majorHAnsi"/>
        </w:rPr>
        <w:t>Coverstone 05</w:t>
      </w:r>
    </w:p>
    <w:p w14:paraId="16711717" w14:textId="77777777" w:rsidR="009A6333" w:rsidRPr="006667E6" w:rsidRDefault="009A6333" w:rsidP="009A6333">
      <w:pPr>
        <w:spacing w:line="240" w:lineRule="auto"/>
        <w:rPr>
          <w:rFonts w:asciiTheme="majorHAnsi" w:hAnsiTheme="majorHAnsi" w:cstheme="majorHAnsi"/>
          <w:sz w:val="12"/>
          <w:szCs w:val="12"/>
        </w:rPr>
      </w:pPr>
      <w:r w:rsidRPr="009A6333">
        <w:rPr>
          <w:rFonts w:asciiTheme="majorHAnsi" w:hAnsiTheme="majorHAnsi" w:cstheme="majorHAnsi"/>
          <w:vanish/>
          <w:sz w:val="12"/>
          <w:szCs w:val="12"/>
        </w:rPr>
        <w:t>Alan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Coverstone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(masters</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in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communication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from</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Wake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Forest,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longtime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debate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coach)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“Acting</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Activism:</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Realizing</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the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Vision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of</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Debate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with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Pro-social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Impact”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Paper</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presented</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the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National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Communication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Association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Annual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Conference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November</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17</w:t>
      </w:r>
      <w:r w:rsidRPr="009A6333">
        <w:rPr>
          <w:rFonts w:asciiTheme="majorHAnsi" w:hAnsiTheme="majorHAnsi" w:cstheme="majorHAnsi"/>
          <w:vanish/>
          <w:sz w:val="12"/>
          <w:szCs w:val="12"/>
          <w:vertAlign w:val="superscript"/>
        </w:rPr>
        <w:t>th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2005</w:t>
      </w:r>
      <w:r w:rsidRPr="006667E6">
        <w:rPr>
          <w:rFonts w:asciiTheme="majorHAnsi" w:hAnsiTheme="majorHAnsi" w:cstheme="majorHAnsi"/>
          <w:sz w:val="12"/>
          <w:szCs w:val="12"/>
        </w:rPr>
        <w:t xml:space="preserve">  </w:t>
      </w:r>
      <w:hyperlink r:id="rId101" w:history="1">
        <w:r w:rsidRPr="009A6333">
          <w:rPr>
            <w:rStyle w:val="Hyperlink"/>
            <w:rFonts w:asciiTheme="majorHAnsi" w:hAnsiTheme="majorHAnsi" w:cstheme="majorHAnsi"/>
            <w:vanish/>
            <w:sz w:val="12"/>
            <w:szCs w:val="12"/>
          </w:rPr>
          <w:t>https://www.natcom.org/</w:t>
        </w:r>
      </w:hyperlink>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-CAT</w:t>
      </w:r>
    </w:p>
    <w:p w14:paraId="0B8F7C1D" w14:textId="77777777" w:rsidR="009A6333" w:rsidRPr="006667E6" w:rsidRDefault="009A6333" w:rsidP="009A6333">
      <w:pPr>
        <w:spacing w:line="240" w:lineRule="auto"/>
        <w:rPr>
          <w:rFonts w:asciiTheme="majorHAnsi" w:hAnsiTheme="majorHAnsi" w:cstheme="majorHAnsi"/>
          <w:sz w:val="12"/>
          <w:szCs w:val="12"/>
        </w:rPr>
      </w:pPr>
    </w:p>
    <w:p w14:paraId="1A992533" w14:textId="77777777" w:rsidR="009A6333" w:rsidRPr="006667E6" w:rsidRDefault="009A6333" w:rsidP="009A6333">
      <w:pPr>
        <w:spacing w:line="240" w:lineRule="auto"/>
        <w:rPr>
          <w:rFonts w:asciiTheme="majorHAnsi" w:hAnsiTheme="majorHAnsi" w:cstheme="majorHAnsi"/>
          <w:sz w:val="16"/>
        </w:rPr>
      </w:pPr>
      <w:r w:rsidRPr="009A6333">
        <w:rPr>
          <w:rStyle w:val="StyleUnderline"/>
          <w:rFonts w:asciiTheme="majorHAnsi" w:hAnsiTheme="majorHAnsi" w:cstheme="majorHAnsi"/>
          <w:vanish/>
          <w:sz w:val="16"/>
          <w:u w:val="none"/>
        </w:rPr>
        <w:t>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important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concern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emerges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when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Mitchell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describes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reflexive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fiat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strategy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capable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“eschewing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directly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control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external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actors”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(1998b,</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20).</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Describing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about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government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should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attempts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control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outside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actors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debilitating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disempowering</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Control</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US</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exactly</w:t>
      </w:r>
      <w:r w:rsidRPr="006667E6">
        <w:rPr>
          <w:rFonts w:asciiTheme="majorHAnsi" w:hAnsiTheme="majorHAnsi" w:cstheme="majorHAnsi"/>
          <w:sz w:val="16"/>
        </w:rPr>
        <w:t xml:space="preserve"> </w:t>
      </w:r>
      <w:r w:rsidRPr="009A6333">
        <w:rPr>
          <w:rFonts w:asciiTheme="majorHAnsi" w:hAnsiTheme="majorHAnsi" w:cstheme="majorHAnsi"/>
          <w:vanish/>
          <w:sz w:val="16"/>
        </w:rPr>
        <w:t>what</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active,</w:t>
      </w:r>
      <w:r w:rsidRPr="006667E6">
        <w:rPr>
          <w:rFonts w:asciiTheme="majorHAnsi" w:hAnsiTheme="majorHAnsi" w:cstheme="majorHAnsi"/>
          <w:sz w:val="16"/>
        </w:rPr>
        <w:t xml:space="preserve"> </w:t>
      </w:r>
      <w:r w:rsidRPr="009A6333">
        <w:rPr>
          <w:rFonts w:asciiTheme="majorHAnsi" w:hAnsiTheme="majorHAnsi" w:cstheme="majorHAnsi"/>
          <w:vanish/>
          <w:sz w:val="16"/>
        </w:rPr>
        <w:t>participatory</w:t>
      </w:r>
      <w:r w:rsidRPr="006667E6">
        <w:rPr>
          <w:rFonts w:asciiTheme="majorHAnsi" w:hAnsiTheme="majorHAnsi" w:cstheme="majorHAnsi"/>
          <w:sz w:val="16"/>
        </w:rPr>
        <w:t xml:space="preserve"> </w:t>
      </w:r>
      <w:r w:rsidRPr="009A6333">
        <w:rPr>
          <w:rFonts w:asciiTheme="majorHAnsi" w:hAnsiTheme="majorHAnsi" w:cstheme="majorHAnsi"/>
          <w:vanish/>
          <w:sz w:val="16"/>
        </w:rPr>
        <w:t>citizenry</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supposed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all</w:t>
      </w:r>
      <w:r w:rsidRPr="006667E6">
        <w:rPr>
          <w:rFonts w:asciiTheme="majorHAnsi" w:hAnsiTheme="majorHAnsi" w:cstheme="majorHAnsi"/>
          <w:sz w:val="16"/>
        </w:rPr>
        <w:t xml:space="preserve"> </w:t>
      </w:r>
      <w:r w:rsidRPr="009A6333">
        <w:rPr>
          <w:rFonts w:asciiTheme="majorHAnsi" w:hAnsiTheme="majorHAnsi" w:cstheme="majorHAnsi"/>
          <w:vanish/>
          <w:sz w:val="16"/>
        </w:rPr>
        <w:t>about.</w:t>
      </w:r>
      <w:r w:rsidRPr="006667E6">
        <w:rPr>
          <w:rFonts w:asciiTheme="majorHAnsi" w:hAnsiTheme="majorHAnsi" w:cstheme="majorHAnsi"/>
          <w:sz w:val="16"/>
        </w:rPr>
        <w:t xml:space="preserve"> </w:t>
      </w:r>
      <w:r w:rsidRPr="009A6333">
        <w:rPr>
          <w:rFonts w:asciiTheme="majorHAnsi" w:hAnsiTheme="majorHAnsi" w:cstheme="majorHAnsi"/>
          <w:vanish/>
          <w:sz w:val="16"/>
        </w:rPr>
        <w:t>After</w:t>
      </w:r>
      <w:r w:rsidRPr="006667E6">
        <w:rPr>
          <w:rFonts w:asciiTheme="majorHAnsi" w:hAnsiTheme="majorHAnsi" w:cstheme="majorHAnsi"/>
          <w:sz w:val="16"/>
        </w:rPr>
        <w:t xml:space="preserve"> </w:t>
      </w:r>
      <w:r w:rsidRPr="009A6333">
        <w:rPr>
          <w:rFonts w:asciiTheme="majorHAnsi" w:hAnsiTheme="majorHAnsi" w:cstheme="majorHAnsi"/>
          <w:vanish/>
          <w:sz w:val="16"/>
        </w:rPr>
        <w:t>all,</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democracy</w:t>
      </w:r>
      <w:r w:rsidRPr="006667E6">
        <w:rPr>
          <w:rFonts w:asciiTheme="majorHAnsi" w:hAnsiTheme="majorHAnsi" w:cstheme="majorHAnsi"/>
          <w:sz w:val="16"/>
        </w:rPr>
        <w:t xml:space="preserve"> </w:t>
      </w:r>
      <w:r w:rsidRPr="009A6333">
        <w:rPr>
          <w:rFonts w:asciiTheme="majorHAnsi" w:hAnsiTheme="majorHAnsi" w:cstheme="majorHAnsi"/>
          <w:vanish/>
          <w:sz w:val="16"/>
        </w:rPr>
        <w:t>means</w:t>
      </w:r>
      <w:r w:rsidRPr="006667E6">
        <w:rPr>
          <w:rFonts w:asciiTheme="majorHAnsi" w:hAnsiTheme="majorHAnsi" w:cstheme="majorHAnsi"/>
          <w:sz w:val="16"/>
        </w:rPr>
        <w:t xml:space="preserve"> </w:t>
      </w:r>
      <w:r w:rsidRPr="009A6333">
        <w:rPr>
          <w:rFonts w:asciiTheme="majorHAnsi" w:hAnsiTheme="majorHAnsi" w:cstheme="majorHAnsi"/>
          <w:vanish/>
          <w:sz w:val="16"/>
        </w:rPr>
        <w:t>anything,</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means</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citizens</w:t>
      </w:r>
      <w:r w:rsidRPr="006667E6">
        <w:rPr>
          <w:rFonts w:asciiTheme="majorHAnsi" w:hAnsiTheme="majorHAnsi" w:cstheme="majorHAnsi"/>
          <w:sz w:val="16"/>
        </w:rPr>
        <w:t xml:space="preserve"> </w:t>
      </w:r>
      <w:r w:rsidRPr="009A6333">
        <w:rPr>
          <w:rFonts w:asciiTheme="majorHAnsi" w:hAnsiTheme="majorHAnsi" w:cstheme="majorHAnsi"/>
          <w:vanish/>
          <w:sz w:val="16"/>
        </w:rPr>
        <w:t>not</w:t>
      </w:r>
      <w:r w:rsidRPr="006667E6">
        <w:rPr>
          <w:rFonts w:asciiTheme="majorHAnsi" w:hAnsiTheme="majorHAnsi" w:cstheme="majorHAnsi"/>
          <w:sz w:val="16"/>
        </w:rPr>
        <w:t xml:space="preserve"> </w:t>
      </w:r>
      <w:r w:rsidRPr="009A6333">
        <w:rPr>
          <w:rFonts w:asciiTheme="majorHAnsi" w:hAnsiTheme="majorHAnsi" w:cstheme="majorHAnsi"/>
          <w:vanish/>
          <w:sz w:val="16"/>
        </w:rPr>
        <w:t>only</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right,</w:t>
      </w:r>
      <w:r w:rsidRPr="006667E6">
        <w:rPr>
          <w:rFonts w:asciiTheme="majorHAnsi" w:hAnsiTheme="majorHAnsi" w:cstheme="majorHAnsi"/>
          <w:sz w:val="16"/>
        </w:rPr>
        <w:t xml:space="preserve"> </w:t>
      </w:r>
      <w:r w:rsidRPr="009A6333">
        <w:rPr>
          <w:rFonts w:asciiTheme="majorHAnsi" w:hAnsiTheme="majorHAnsi" w:cstheme="majorHAnsi"/>
          <w:vanish/>
          <w:sz w:val="16"/>
        </w:rPr>
        <w:t>they</w:t>
      </w:r>
      <w:r w:rsidRPr="006667E6">
        <w:rPr>
          <w:rFonts w:asciiTheme="majorHAnsi" w:hAnsiTheme="majorHAnsi" w:cstheme="majorHAnsi"/>
          <w:sz w:val="16"/>
        </w:rPr>
        <w:t xml:space="preserve"> </w:t>
      </w:r>
      <w:r w:rsidRPr="009A6333">
        <w:rPr>
          <w:rFonts w:asciiTheme="majorHAnsi" w:hAnsiTheme="majorHAnsi" w:cstheme="majorHAnsi"/>
          <w:vanish/>
          <w:sz w:val="16"/>
        </w:rPr>
        <w:t>also</w:t>
      </w:r>
      <w:r w:rsidRPr="006667E6">
        <w:rPr>
          <w:rFonts w:asciiTheme="majorHAnsi" w:hAnsiTheme="majorHAnsi" w:cstheme="majorHAnsi"/>
          <w:sz w:val="16"/>
        </w:rPr>
        <w:t xml:space="preserve"> </w:t>
      </w:r>
      <w:r w:rsidRPr="009A6333">
        <w:rPr>
          <w:rFonts w:asciiTheme="majorHAnsi" w:hAnsiTheme="majorHAnsi" w:cstheme="majorHAnsi"/>
          <w:vanish/>
          <w:sz w:val="16"/>
        </w:rPr>
        <w:t>bear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obligation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discuss</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what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should</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doing.</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Absent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discussion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much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motivation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for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also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lost</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who</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co-opted</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argument</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individual</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often</w:t>
      </w:r>
      <w:r w:rsidRPr="006667E6">
        <w:rPr>
          <w:rFonts w:asciiTheme="majorHAnsi" w:hAnsiTheme="majorHAnsi" w:cstheme="majorHAnsi"/>
          <w:sz w:val="16"/>
        </w:rPr>
        <w:t xml:space="preserve"> </w:t>
      </w:r>
      <w:r w:rsidRPr="009A6333">
        <w:rPr>
          <w:rFonts w:asciiTheme="majorHAnsi" w:hAnsiTheme="majorHAnsi" w:cstheme="majorHAnsi"/>
          <w:vanish/>
          <w:sz w:val="16"/>
        </w:rPr>
        <w:t>quickly</w:t>
      </w:r>
      <w:r w:rsidRPr="006667E6">
        <w:rPr>
          <w:rFonts w:asciiTheme="majorHAnsi" w:hAnsiTheme="majorHAnsi" w:cstheme="majorHAnsi"/>
          <w:sz w:val="16"/>
        </w:rPr>
        <w:t xml:space="preserve"> </w:t>
      </w:r>
      <w:r w:rsidRPr="009A6333">
        <w:rPr>
          <w:rFonts w:asciiTheme="majorHAnsi" w:hAnsiTheme="majorHAnsi" w:cstheme="majorHAnsi"/>
          <w:vanish/>
          <w:sz w:val="16"/>
        </w:rPr>
        <w:t>respond</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round</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actually</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unfortunately,</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entire</w:t>
      </w:r>
      <w:r w:rsidRPr="006667E6">
        <w:rPr>
          <w:rFonts w:asciiTheme="majorHAnsi" w:hAnsiTheme="majorHAnsi" w:cstheme="majorHAnsi"/>
          <w:sz w:val="16"/>
        </w:rPr>
        <w:t xml:space="preserve"> </w:t>
      </w:r>
      <w:r w:rsidRPr="009A6333">
        <w:rPr>
          <w:rFonts w:asciiTheme="majorHAnsi" w:hAnsiTheme="majorHAnsi" w:cstheme="majorHAnsi"/>
          <w:vanish/>
          <w:sz w:val="16"/>
        </w:rPr>
        <w:t>generation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debaters</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now</w:t>
      </w:r>
      <w:r w:rsidRPr="006667E6">
        <w:rPr>
          <w:rFonts w:asciiTheme="majorHAnsi" w:hAnsiTheme="majorHAnsi" w:cstheme="majorHAnsi"/>
          <w:sz w:val="16"/>
        </w:rPr>
        <w:t xml:space="preserve"> </w:t>
      </w:r>
      <w:r w:rsidRPr="009A6333">
        <w:rPr>
          <w:rFonts w:asciiTheme="majorHAnsi" w:hAnsiTheme="majorHAnsi" w:cstheme="majorHAnsi"/>
          <w:vanish/>
          <w:sz w:val="16"/>
        </w:rPr>
        <w:t>swallowed</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article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faith.</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best</w:t>
      </w:r>
      <w:r w:rsidRPr="006667E6">
        <w:rPr>
          <w:rFonts w:asciiTheme="majorHAnsi" w:hAnsiTheme="majorHAnsi" w:cstheme="majorHAnsi"/>
          <w:sz w:val="16"/>
        </w:rPr>
        <w:t xml:space="preserve"> </w:t>
      </w:r>
      <w:r w:rsidRPr="009A6333">
        <w:rPr>
          <w:rFonts w:asciiTheme="majorHAnsi" w:hAnsiTheme="majorHAnsi" w:cstheme="majorHAnsi"/>
          <w:vanish/>
          <w:sz w:val="16"/>
        </w:rPr>
        <w:t>most</w:t>
      </w:r>
      <w:r w:rsidRPr="006667E6">
        <w:rPr>
          <w:rFonts w:asciiTheme="majorHAnsi" w:hAnsiTheme="majorHAnsi" w:cstheme="majorHAnsi"/>
          <w:sz w:val="16"/>
        </w:rPr>
        <w:t xml:space="preserve"> </w:t>
      </w:r>
      <w:r w:rsidRPr="009A6333">
        <w:rPr>
          <w:rFonts w:asciiTheme="majorHAnsi" w:hAnsiTheme="majorHAnsi" w:cstheme="majorHAnsi"/>
          <w:vanish/>
          <w:sz w:val="16"/>
        </w:rPr>
        <w:t>will</w:t>
      </w:r>
      <w:r w:rsidRPr="006667E6">
        <w:rPr>
          <w:rFonts w:asciiTheme="majorHAnsi" w:hAnsiTheme="majorHAnsi" w:cstheme="majorHAnsi"/>
          <w:sz w:val="16"/>
        </w:rPr>
        <w:t xml:space="preserve"> </w:t>
      </w:r>
      <w:r w:rsidRPr="009A6333">
        <w:rPr>
          <w:rFonts w:asciiTheme="majorHAnsi" w:hAnsiTheme="majorHAnsi" w:cstheme="majorHAnsi"/>
          <w:vanish/>
          <w:sz w:val="16"/>
        </w:rPr>
        <w:t>muster</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course</w:t>
      </w:r>
      <w:r w:rsidRPr="006667E6">
        <w:rPr>
          <w:rFonts w:asciiTheme="majorHAnsi" w:hAnsiTheme="majorHAnsi" w:cstheme="majorHAnsi"/>
          <w:sz w:val="16"/>
        </w:rPr>
        <w:t xml:space="preserve"> </w:t>
      </w:r>
      <w:r w:rsidRPr="009A6333">
        <w:rPr>
          <w:rFonts w:asciiTheme="majorHAnsi" w:hAnsiTheme="majorHAnsi" w:cstheme="majorHAnsi"/>
          <w:vanish/>
          <w:sz w:val="16"/>
        </w:rPr>
        <w:t>not,</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you</w:t>
      </w:r>
      <w:r w:rsidRPr="006667E6">
        <w:rPr>
          <w:rFonts w:asciiTheme="majorHAnsi" w:hAnsiTheme="majorHAnsi" w:cstheme="majorHAnsi"/>
          <w:sz w:val="16"/>
        </w:rPr>
        <w:t xml:space="preserve"> </w:t>
      </w:r>
      <w:r w:rsidRPr="009A6333">
        <w:rPr>
          <w:rFonts w:asciiTheme="majorHAnsi" w:hAnsiTheme="majorHAnsi" w:cstheme="majorHAnsi"/>
          <w:vanish/>
          <w:sz w:val="16"/>
        </w:rPr>
        <w:t>don’t</w:t>
      </w:r>
      <w:r w:rsidRPr="006667E6">
        <w:rPr>
          <w:rFonts w:asciiTheme="majorHAnsi" w:hAnsiTheme="majorHAnsi" w:cstheme="majorHAnsi"/>
          <w:sz w:val="16"/>
        </w:rPr>
        <w:t xml:space="preserve"> </w:t>
      </w:r>
      <w:r w:rsidRPr="009A6333">
        <w:rPr>
          <w:rFonts w:asciiTheme="majorHAnsi" w:hAnsiTheme="majorHAnsi" w:cstheme="majorHAnsi"/>
          <w:vanish/>
          <w:sz w:val="16"/>
        </w:rPr>
        <w:t>either!”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any</w:t>
      </w:r>
      <w:r w:rsidRPr="006667E6">
        <w:rPr>
          <w:rFonts w:asciiTheme="majorHAnsi" w:hAnsiTheme="majorHAnsi" w:cstheme="majorHAnsi"/>
          <w:sz w:val="16"/>
        </w:rPr>
        <w:t xml:space="preserve"> </w:t>
      </w:r>
      <w:r w:rsidRPr="009A6333">
        <w:rPr>
          <w:rFonts w:asciiTheme="majorHAnsi" w:hAnsiTheme="majorHAnsi" w:cstheme="majorHAnsi"/>
          <w:vanish/>
          <w:sz w:val="16"/>
        </w:rPr>
        <w:t>impact</w:t>
      </w:r>
      <w:r w:rsidRPr="006667E6">
        <w:rPr>
          <w:rFonts w:asciiTheme="majorHAnsi" w:hAnsiTheme="majorHAnsi" w:cstheme="majorHAnsi"/>
          <w:sz w:val="16"/>
        </w:rPr>
        <w:t xml:space="preserve"> </w:t>
      </w:r>
      <w:r w:rsidRPr="009A6333">
        <w:rPr>
          <w:rFonts w:asciiTheme="majorHAnsi" w:hAnsiTheme="majorHAnsi" w:cstheme="majorHAnsi"/>
          <w:vanish/>
          <w:sz w:val="16"/>
        </w:rPr>
        <w:t>on</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one</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carries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potential</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undermine</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entire</w:t>
      </w:r>
      <w:r w:rsidRPr="006667E6">
        <w:rPr>
          <w:rFonts w:asciiTheme="majorHAnsi" w:hAnsiTheme="majorHAnsi" w:cstheme="majorHAnsi"/>
          <w:sz w:val="16"/>
        </w:rPr>
        <w:t xml:space="preserve"> </w:t>
      </w:r>
      <w:r w:rsidRPr="009A6333">
        <w:rPr>
          <w:rFonts w:asciiTheme="majorHAnsi" w:hAnsiTheme="majorHAnsi" w:cstheme="majorHAnsi"/>
          <w:vanish/>
          <w:sz w:val="16"/>
        </w:rPr>
        <w:t>project.</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there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round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then</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are</w:t>
      </w:r>
      <w:r w:rsidRPr="006667E6">
        <w:rPr>
          <w:rFonts w:asciiTheme="majorHAnsi" w:hAnsiTheme="majorHAnsi" w:cstheme="majorHAnsi"/>
          <w:sz w:val="16"/>
        </w:rPr>
        <w:t xml:space="preserve"> </w:t>
      </w:r>
      <w:r w:rsidRPr="009A6333">
        <w:rPr>
          <w:rFonts w:asciiTheme="majorHAnsi" w:hAnsiTheme="majorHAnsi" w:cstheme="majorHAnsi"/>
          <w:vanish/>
          <w:sz w:val="16"/>
        </w:rPr>
        <w:t>left</w:t>
      </w:r>
      <w:r w:rsidRPr="006667E6">
        <w:rPr>
          <w:rFonts w:asciiTheme="majorHAnsi" w:hAnsiTheme="majorHAnsi" w:cstheme="majorHAnsi"/>
          <w:sz w:val="16"/>
        </w:rPr>
        <w:t xml:space="preserve"> </w:t>
      </w:r>
      <w:r w:rsidRPr="009A6333">
        <w:rPr>
          <w:rFonts w:asciiTheme="majorHAnsi" w:hAnsiTheme="majorHAnsi" w:cstheme="majorHAnsi"/>
          <w:vanish/>
          <w:sz w:val="16"/>
        </w:rPr>
        <w:t>with</w:t>
      </w:r>
      <w:r w:rsidRPr="006667E6">
        <w:rPr>
          <w:rFonts w:asciiTheme="majorHAnsi" w:hAnsiTheme="majorHAnsi" w:cstheme="majorHAnsi"/>
          <w:sz w:val="16"/>
        </w:rPr>
        <w:t xml:space="preserve"> </w:t>
      </w:r>
      <w:r w:rsidRPr="009A6333">
        <w:rPr>
          <w:rFonts w:asciiTheme="majorHAnsi" w:hAnsiTheme="majorHAnsi" w:cstheme="majorHAnsi"/>
          <w:vanish/>
          <w:sz w:val="16"/>
        </w:rPr>
        <w:t>precious</w:t>
      </w:r>
      <w:r w:rsidRPr="006667E6">
        <w:rPr>
          <w:rFonts w:asciiTheme="majorHAnsi" w:hAnsiTheme="majorHAnsi" w:cstheme="majorHAnsi"/>
          <w:sz w:val="16"/>
        </w:rPr>
        <w:t xml:space="preserve"> </w:t>
      </w:r>
      <w:r w:rsidRPr="009A6333">
        <w:rPr>
          <w:rFonts w:asciiTheme="majorHAnsi" w:hAnsiTheme="majorHAnsi" w:cstheme="majorHAnsi"/>
          <w:vanish/>
          <w:sz w:val="16"/>
        </w:rPr>
        <w:t>little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way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options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addressing</w:t>
      </w:r>
      <w:r w:rsidRPr="006667E6">
        <w:rPr>
          <w:rFonts w:asciiTheme="majorHAnsi" w:hAnsiTheme="majorHAnsi" w:cstheme="majorHAnsi"/>
          <w:sz w:val="16"/>
        </w:rPr>
        <w:t xml:space="preserve"> </w:t>
      </w:r>
      <w:r w:rsidRPr="009A6333">
        <w:rPr>
          <w:rFonts w:asciiTheme="majorHAnsi" w:hAnsiTheme="majorHAnsi" w:cstheme="majorHAnsi"/>
          <w:vanish/>
          <w:sz w:val="16"/>
        </w:rPr>
        <w:t>problems</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face.</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best,</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pursue</w:t>
      </w:r>
      <w:r w:rsidRPr="006667E6">
        <w:rPr>
          <w:rFonts w:asciiTheme="majorHAnsi" w:hAnsiTheme="majorHAnsi" w:cstheme="majorHAnsi"/>
          <w:sz w:val="16"/>
        </w:rPr>
        <w:t xml:space="preserve"> </w:t>
      </w:r>
      <w:r w:rsidRPr="009A6333">
        <w:rPr>
          <w:rFonts w:asciiTheme="majorHAnsi" w:hAnsiTheme="majorHAnsi" w:cstheme="majorHAnsi"/>
          <w:vanish/>
          <w:sz w:val="16"/>
        </w:rPr>
        <w:t>some</w:t>
      </w:r>
      <w:r w:rsidRPr="006667E6">
        <w:rPr>
          <w:rFonts w:asciiTheme="majorHAnsi" w:hAnsiTheme="majorHAnsi" w:cstheme="majorHAnsi"/>
          <w:sz w:val="16"/>
        </w:rPr>
        <w:t xml:space="preserve"> </w:t>
      </w:r>
      <w:r w:rsidRPr="009A6333">
        <w:rPr>
          <w:rFonts w:asciiTheme="majorHAnsi" w:hAnsiTheme="majorHAnsi" w:cstheme="majorHAnsi"/>
          <w:vanish/>
          <w:sz w:val="16"/>
        </w:rPr>
        <w:t>Pilot-like</w:t>
      </w:r>
      <w:r w:rsidRPr="006667E6">
        <w:rPr>
          <w:rFonts w:asciiTheme="majorHAnsi" w:hAnsiTheme="majorHAnsi" w:cstheme="majorHAnsi"/>
          <w:sz w:val="16"/>
        </w:rPr>
        <w:t xml:space="preserve"> </w:t>
      </w:r>
      <w:r w:rsidRPr="009A6333">
        <w:rPr>
          <w:rFonts w:asciiTheme="majorHAnsi" w:hAnsiTheme="majorHAnsi" w:cstheme="majorHAnsi"/>
          <w:vanish/>
          <w:sz w:val="16"/>
        </w:rPr>
        <w:t>hand</w:t>
      </w:r>
      <w:r w:rsidRPr="006667E6">
        <w:rPr>
          <w:rFonts w:asciiTheme="majorHAnsi" w:hAnsiTheme="majorHAnsi" w:cstheme="majorHAnsi"/>
          <w:sz w:val="16"/>
        </w:rPr>
        <w:t xml:space="preserve"> </w:t>
      </w:r>
      <w:r w:rsidRPr="009A6333">
        <w:rPr>
          <w:rFonts w:asciiTheme="majorHAnsi" w:hAnsiTheme="majorHAnsi" w:cstheme="majorHAnsi"/>
          <w:vanish/>
          <w:sz w:val="16"/>
        </w:rPr>
        <w:t>washing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purify</w:t>
      </w:r>
      <w:r w:rsidRPr="006667E6">
        <w:rPr>
          <w:rFonts w:asciiTheme="majorHAnsi" w:hAnsiTheme="majorHAnsi" w:cstheme="majorHAnsi"/>
          <w:sz w:val="16"/>
        </w:rPr>
        <w:t xml:space="preserve"> </w:t>
      </w:r>
      <w:r w:rsidRPr="009A6333">
        <w:rPr>
          <w:rFonts w:asciiTheme="majorHAnsi" w:hAnsiTheme="majorHAnsi" w:cstheme="majorHAnsi"/>
          <w:vanish/>
          <w:sz w:val="16"/>
        </w:rPr>
        <w:t>us</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individuals</w:t>
      </w:r>
      <w:r w:rsidRPr="006667E6">
        <w:rPr>
          <w:rFonts w:asciiTheme="majorHAnsi" w:hAnsiTheme="majorHAnsi" w:cstheme="majorHAnsi"/>
          <w:sz w:val="16"/>
        </w:rPr>
        <w:t xml:space="preserve"> </w:t>
      </w:r>
      <w:r w:rsidRPr="009A6333">
        <w:rPr>
          <w:rFonts w:asciiTheme="majorHAnsi" w:hAnsiTheme="majorHAnsi" w:cstheme="majorHAnsi"/>
          <w:vanish/>
          <w:sz w:val="16"/>
        </w:rPr>
        <w:t>through</w:t>
      </w:r>
      <w:r w:rsidRPr="006667E6">
        <w:rPr>
          <w:rFonts w:asciiTheme="majorHAnsi" w:hAnsiTheme="majorHAnsi" w:cstheme="majorHAnsi"/>
          <w:sz w:val="16"/>
        </w:rPr>
        <w:t xml:space="preserve"> </w:t>
      </w:r>
      <w:r w:rsidRPr="009A6333">
        <w:rPr>
          <w:rFonts w:asciiTheme="majorHAnsi" w:hAnsiTheme="majorHAnsi" w:cstheme="majorHAnsi"/>
          <w:vanish/>
          <w:sz w:val="16"/>
        </w:rPr>
        <w:t>quixotic</w:t>
      </w:r>
      <w:r w:rsidRPr="006667E6">
        <w:rPr>
          <w:rFonts w:asciiTheme="majorHAnsi" w:hAnsiTheme="majorHAnsi" w:cstheme="majorHAnsi"/>
          <w:sz w:val="16"/>
        </w:rPr>
        <w:t xml:space="preserve"> </w:t>
      </w:r>
      <w:r w:rsidRPr="009A6333">
        <w:rPr>
          <w:rFonts w:asciiTheme="majorHAnsi" w:hAnsiTheme="majorHAnsi" w:cstheme="majorHAnsi"/>
          <w:vanish/>
          <w:sz w:val="16"/>
        </w:rPr>
        <w:t>activism</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offer</w:t>
      </w:r>
      <w:r w:rsidRPr="006667E6">
        <w:rPr>
          <w:rFonts w:asciiTheme="majorHAnsi" w:hAnsiTheme="majorHAnsi" w:cstheme="majorHAnsi"/>
          <w:sz w:val="16"/>
        </w:rPr>
        <w:t xml:space="preserve"> </w:t>
      </w:r>
      <w:r w:rsidRPr="009A6333">
        <w:rPr>
          <w:rFonts w:asciiTheme="majorHAnsi" w:hAnsiTheme="majorHAnsi" w:cstheme="majorHAnsi"/>
          <w:vanish/>
          <w:sz w:val="16"/>
        </w:rPr>
        <w:t>little</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society</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whole.</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very</w:t>
      </w:r>
      <w:r w:rsidRPr="006667E6">
        <w:rPr>
          <w:rFonts w:asciiTheme="majorHAnsi" w:hAnsiTheme="majorHAnsi" w:cstheme="majorHAnsi"/>
          <w:sz w:val="16"/>
        </w:rPr>
        <w:t xml:space="preserve"> </w:t>
      </w:r>
      <w:r w:rsidRPr="009A6333">
        <w:rPr>
          <w:rFonts w:asciiTheme="majorHAnsi" w:hAnsiTheme="majorHAnsi" w:cstheme="majorHAnsi"/>
          <w:vanish/>
          <w:sz w:val="16"/>
        </w:rPr>
        <w:t>important</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note</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Mitchell</w:t>
      </w:r>
      <w:r w:rsidRPr="006667E6">
        <w:rPr>
          <w:rFonts w:asciiTheme="majorHAnsi" w:hAnsiTheme="majorHAnsi" w:cstheme="majorHAnsi"/>
          <w:sz w:val="16"/>
        </w:rPr>
        <w:t xml:space="preserve"> </w:t>
      </w:r>
      <w:r w:rsidRPr="009A6333">
        <w:rPr>
          <w:rFonts w:asciiTheme="majorHAnsi" w:hAnsiTheme="majorHAnsi" w:cstheme="majorHAnsi"/>
          <w:vanish/>
          <w:sz w:val="16"/>
        </w:rPr>
        <w:t>(1998b)</w:t>
      </w:r>
      <w:r w:rsidRPr="006667E6">
        <w:rPr>
          <w:rFonts w:asciiTheme="majorHAnsi" w:hAnsiTheme="majorHAnsi" w:cstheme="majorHAnsi"/>
          <w:sz w:val="16"/>
        </w:rPr>
        <w:t xml:space="preserve"> </w:t>
      </w:r>
      <w:r w:rsidRPr="009A6333">
        <w:rPr>
          <w:rFonts w:asciiTheme="majorHAnsi" w:hAnsiTheme="majorHAnsi" w:cstheme="majorHAnsi"/>
          <w:vanish/>
          <w:sz w:val="16"/>
        </w:rPr>
        <w:t>tries</w:t>
      </w:r>
      <w:r w:rsidRPr="006667E6">
        <w:rPr>
          <w:rFonts w:asciiTheme="majorHAnsi" w:hAnsiTheme="majorHAnsi" w:cstheme="majorHAnsi"/>
          <w:sz w:val="16"/>
        </w:rPr>
        <w:t xml:space="preserve"> </w:t>
      </w:r>
      <w:r w:rsidRPr="009A6333">
        <w:rPr>
          <w:rFonts w:asciiTheme="majorHAnsi" w:hAnsiTheme="majorHAnsi" w:cstheme="majorHAnsi"/>
          <w:vanish/>
          <w:sz w:val="16"/>
        </w:rPr>
        <w:t>carefully</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limit</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bound</w:t>
      </w:r>
      <w:r w:rsidRPr="006667E6">
        <w:rPr>
          <w:rFonts w:asciiTheme="majorHAnsi" w:hAnsiTheme="majorHAnsi" w:cstheme="majorHAnsi"/>
          <w:sz w:val="16"/>
        </w:rPr>
        <w:t xml:space="preserve"> </w:t>
      </w:r>
      <w:r w:rsidRPr="009A6333">
        <w:rPr>
          <w:rFonts w:asciiTheme="majorHAnsi" w:hAnsiTheme="majorHAnsi" w:cstheme="majorHAnsi"/>
          <w:vanish/>
          <w:sz w:val="16"/>
        </w:rPr>
        <w:t>his</w:t>
      </w:r>
      <w:r w:rsidRPr="006667E6">
        <w:rPr>
          <w:rFonts w:asciiTheme="majorHAnsi" w:hAnsiTheme="majorHAnsi" w:cstheme="majorHAnsi"/>
          <w:sz w:val="16"/>
        </w:rPr>
        <w:t xml:space="preserve"> </w:t>
      </w:r>
      <w:r w:rsidRPr="009A6333">
        <w:rPr>
          <w:rFonts w:asciiTheme="majorHAnsi" w:hAnsiTheme="majorHAnsi" w:cstheme="majorHAnsi"/>
          <w:vanish/>
          <w:sz w:val="16"/>
        </w:rPr>
        <w:t>notion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reflexive</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by</w:t>
      </w:r>
      <w:r w:rsidRPr="006667E6">
        <w:rPr>
          <w:rFonts w:asciiTheme="majorHAnsi" w:hAnsiTheme="majorHAnsi" w:cstheme="majorHAnsi"/>
          <w:sz w:val="16"/>
        </w:rPr>
        <w:t xml:space="preserve"> </w:t>
      </w:r>
      <w:r w:rsidRPr="009A6333">
        <w:rPr>
          <w:rFonts w:asciiTheme="majorHAnsi" w:hAnsiTheme="majorHAnsi" w:cstheme="majorHAnsi"/>
          <w:vanish/>
          <w:sz w:val="16"/>
        </w:rPr>
        <w:t>maintaining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because</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“views</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concrete</w:t>
      </w:r>
      <w:r w:rsidRPr="006667E6">
        <w:rPr>
          <w:rFonts w:asciiTheme="majorHAnsi" w:hAnsiTheme="majorHAnsi" w:cstheme="majorHAnsi"/>
          <w:sz w:val="16"/>
        </w:rPr>
        <w:t xml:space="preserve"> </w:t>
      </w:r>
      <w:r w:rsidRPr="009A6333">
        <w:rPr>
          <w:rFonts w:asciiTheme="majorHAnsi" w:hAnsiTheme="majorHAnsi" w:cstheme="majorHAnsi"/>
          <w:vanish/>
          <w:sz w:val="16"/>
        </w:rPr>
        <w:t>course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action,</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bounded</w:t>
      </w:r>
      <w:r w:rsidRPr="006667E6">
        <w:rPr>
          <w:rFonts w:asciiTheme="majorHAnsi" w:hAnsiTheme="majorHAnsi" w:cstheme="majorHAnsi"/>
          <w:sz w:val="16"/>
        </w:rPr>
        <w:t xml:space="preserve"> </w:t>
      </w:r>
      <w:r w:rsidRPr="009A6333">
        <w:rPr>
          <w:rFonts w:asciiTheme="majorHAnsi" w:hAnsiTheme="majorHAnsi" w:cstheme="majorHAnsi"/>
          <w:vanish/>
          <w:sz w:val="16"/>
        </w:rPr>
        <w:t>by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limits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pragmatism”</w:t>
      </w:r>
      <w:r w:rsidRPr="006667E6">
        <w:rPr>
          <w:rFonts w:asciiTheme="majorHAnsi" w:hAnsiTheme="majorHAnsi" w:cstheme="majorHAnsi"/>
          <w:sz w:val="16"/>
        </w:rPr>
        <w:t xml:space="preserve"> </w:t>
      </w:r>
      <w:r w:rsidRPr="009A6333">
        <w:rPr>
          <w:rFonts w:asciiTheme="majorHAnsi" w:hAnsiTheme="majorHAnsi" w:cstheme="majorHAnsi"/>
          <w:vanish/>
          <w:sz w:val="16"/>
        </w:rPr>
        <w:t>(p.</w:t>
      </w:r>
      <w:r w:rsidRPr="006667E6">
        <w:rPr>
          <w:rFonts w:asciiTheme="majorHAnsi" w:hAnsiTheme="majorHAnsi" w:cstheme="majorHAnsi"/>
          <w:sz w:val="16"/>
        </w:rPr>
        <w:t xml:space="preserve"> </w:t>
      </w:r>
      <w:r w:rsidRPr="009A6333">
        <w:rPr>
          <w:rFonts w:asciiTheme="majorHAnsi" w:hAnsiTheme="majorHAnsi" w:cstheme="majorHAnsi"/>
          <w:vanish/>
          <w:sz w:val="16"/>
        </w:rPr>
        <w:t>20).</w:t>
      </w:r>
      <w:r w:rsidRPr="006667E6">
        <w:rPr>
          <w:rFonts w:asciiTheme="majorHAnsi" w:hAnsiTheme="majorHAnsi" w:cstheme="majorHAnsi"/>
          <w:sz w:val="16"/>
        </w:rPr>
        <w:t xml:space="preserve"> </w:t>
      </w:r>
      <w:r w:rsidRPr="009A6333">
        <w:rPr>
          <w:rFonts w:asciiTheme="majorHAnsi" w:hAnsiTheme="majorHAnsi" w:cstheme="majorHAnsi"/>
          <w:vanish/>
          <w:sz w:val="16"/>
        </w:rPr>
        <w:t>Pursued</w:t>
      </w:r>
      <w:r w:rsidRPr="006667E6">
        <w:rPr>
          <w:rFonts w:asciiTheme="majorHAnsi" w:hAnsiTheme="majorHAnsi" w:cstheme="majorHAnsi"/>
          <w:sz w:val="16"/>
        </w:rPr>
        <w:t xml:space="preserve"> </w:t>
      </w:r>
      <w:r w:rsidRPr="009A6333">
        <w:rPr>
          <w:rFonts w:asciiTheme="majorHAnsi" w:hAnsiTheme="majorHAnsi" w:cstheme="majorHAnsi"/>
          <w:vanish/>
          <w:sz w:val="16"/>
        </w:rPr>
        <w:t>properly,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Mitchell</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like</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see</w:t>
      </w:r>
      <w:r w:rsidRPr="006667E6">
        <w:rPr>
          <w:rFonts w:asciiTheme="majorHAnsi" w:hAnsiTheme="majorHAnsi" w:cstheme="majorHAnsi"/>
          <w:sz w:val="16"/>
        </w:rPr>
        <w:t xml:space="preserve"> </w:t>
      </w:r>
      <w:r w:rsidRPr="009A6333">
        <w:rPr>
          <w:rFonts w:asciiTheme="majorHAnsi" w:hAnsiTheme="majorHAnsi" w:cstheme="majorHAnsi"/>
          <w:vanish/>
          <w:sz w:val="16"/>
        </w:rPr>
        <w:t>are</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which</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relative</w:t>
      </w:r>
      <w:r w:rsidRPr="006667E6">
        <w:rPr>
          <w:rFonts w:asciiTheme="majorHAnsi" w:hAnsiTheme="majorHAnsi" w:cstheme="majorHAnsi"/>
          <w:sz w:val="16"/>
        </w:rPr>
        <w:t xml:space="preserve"> </w:t>
      </w:r>
      <w:r w:rsidRPr="009A6333">
        <w:rPr>
          <w:rFonts w:asciiTheme="majorHAnsi" w:hAnsiTheme="majorHAnsi" w:cstheme="majorHAnsi"/>
          <w:vanish/>
          <w:sz w:val="16"/>
        </w:rPr>
        <w:t>efficacy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concrete</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strategies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debated.</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few</w:t>
      </w:r>
      <w:r w:rsidRPr="006667E6">
        <w:rPr>
          <w:rFonts w:asciiTheme="majorHAnsi" w:hAnsiTheme="majorHAnsi" w:cstheme="majorHAnsi"/>
          <w:sz w:val="16"/>
        </w:rPr>
        <w:t xml:space="preserve"> </w:t>
      </w:r>
      <w:r w:rsidRPr="009A6333">
        <w:rPr>
          <w:rFonts w:asciiTheme="majorHAnsi" w:hAnsiTheme="majorHAnsi" w:cstheme="majorHAnsi"/>
          <w:vanish/>
          <w:sz w:val="16"/>
        </w:rPr>
        <w:t>noteworthy</w:t>
      </w:r>
      <w:r w:rsidRPr="006667E6">
        <w:rPr>
          <w:rFonts w:asciiTheme="majorHAnsi" w:hAnsiTheme="majorHAnsi" w:cstheme="majorHAnsi"/>
          <w:sz w:val="16"/>
        </w:rPr>
        <w:t xml:space="preserve"> </w:t>
      </w:r>
      <w:r w:rsidRPr="009A6333">
        <w:rPr>
          <w:rFonts w:asciiTheme="majorHAnsi" w:hAnsiTheme="majorHAnsi" w:cstheme="majorHAnsi"/>
          <w:vanish/>
          <w:sz w:val="16"/>
        </w:rPr>
        <w:t>examples,</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approach</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been</w:t>
      </w:r>
      <w:r w:rsidRPr="006667E6">
        <w:rPr>
          <w:rFonts w:asciiTheme="majorHAnsi" w:hAnsiTheme="majorHAnsi" w:cstheme="majorHAnsi"/>
          <w:sz w:val="16"/>
        </w:rPr>
        <w:t xml:space="preserve"> </w:t>
      </w:r>
      <w:r w:rsidRPr="009A6333">
        <w:rPr>
          <w:rFonts w:asciiTheme="majorHAnsi" w:hAnsiTheme="majorHAnsi" w:cstheme="majorHAnsi"/>
          <w:vanish/>
          <w:sz w:val="16"/>
        </w:rPr>
        <w:t>employed</w:t>
      </w:r>
      <w:r w:rsidRPr="006667E6">
        <w:rPr>
          <w:rFonts w:asciiTheme="majorHAnsi" w:hAnsiTheme="majorHAnsi" w:cstheme="majorHAnsi"/>
          <w:sz w:val="16"/>
        </w:rPr>
        <w:t xml:space="preserve"> </w:t>
      </w:r>
      <w:r w:rsidRPr="009A6333">
        <w:rPr>
          <w:rFonts w:asciiTheme="majorHAnsi" w:hAnsiTheme="majorHAnsi" w:cstheme="majorHAnsi"/>
          <w:vanish/>
          <w:sz w:val="16"/>
        </w:rPr>
        <w:t>successfully,</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must</w:t>
      </w:r>
      <w:r w:rsidRPr="006667E6">
        <w:rPr>
          <w:rFonts w:asciiTheme="majorHAnsi" w:hAnsiTheme="majorHAnsi" w:cstheme="majorHAnsi"/>
          <w:sz w:val="16"/>
        </w:rPr>
        <w:t xml:space="preserve"> </w:t>
      </w:r>
      <w:r w:rsidRPr="009A6333">
        <w:rPr>
          <w:rFonts w:asciiTheme="majorHAnsi" w:hAnsiTheme="majorHAnsi" w:cstheme="majorHAnsi"/>
          <w:vanish/>
          <w:sz w:val="16"/>
        </w:rPr>
        <w:t>say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thoroughly</w:t>
      </w:r>
      <w:r w:rsidRPr="006667E6">
        <w:rPr>
          <w:rFonts w:asciiTheme="majorHAnsi" w:hAnsiTheme="majorHAnsi" w:cstheme="majorHAnsi"/>
          <w:sz w:val="16"/>
        </w:rPr>
        <w:t xml:space="preserve"> </w:t>
      </w:r>
      <w:r w:rsidRPr="009A6333">
        <w:rPr>
          <w:rFonts w:asciiTheme="majorHAnsi" w:hAnsiTheme="majorHAnsi" w:cstheme="majorHAnsi"/>
          <w:vanish/>
          <w:sz w:val="16"/>
        </w:rPr>
        <w:t>enjoyed</w:t>
      </w:r>
      <w:r w:rsidRPr="006667E6">
        <w:rPr>
          <w:rFonts w:asciiTheme="majorHAnsi" w:hAnsiTheme="majorHAnsi" w:cstheme="majorHAnsi"/>
          <w:sz w:val="16"/>
        </w:rPr>
        <w:t xml:space="preserve"> </w:t>
      </w:r>
      <w:r w:rsidRPr="009A6333">
        <w:rPr>
          <w:rFonts w:asciiTheme="majorHAnsi" w:hAnsiTheme="majorHAnsi" w:cstheme="majorHAnsi"/>
          <w:vanish/>
          <w:sz w:val="16"/>
        </w:rPr>
        <w:t>judging</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coaching</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program</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learned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stretch</w:t>
      </w:r>
      <w:r w:rsidRPr="006667E6">
        <w:rPr>
          <w:rFonts w:asciiTheme="majorHAnsi" w:hAnsiTheme="majorHAnsi" w:cstheme="majorHAnsi"/>
          <w:sz w:val="16"/>
        </w:rPr>
        <w:t xml:space="preserve"> </w:t>
      </w:r>
      <w:r w:rsidRPr="009A6333">
        <w:rPr>
          <w:rFonts w:asciiTheme="majorHAnsi" w:hAnsiTheme="majorHAnsi" w:cstheme="majorHAnsi"/>
          <w:vanish/>
          <w:sz w:val="16"/>
        </w:rPr>
        <w:t>their</w:t>
      </w:r>
      <w:r w:rsidRPr="006667E6">
        <w:rPr>
          <w:rFonts w:asciiTheme="majorHAnsi" w:hAnsiTheme="majorHAnsi" w:cstheme="majorHAnsi"/>
          <w:sz w:val="16"/>
        </w:rPr>
        <w:t xml:space="preserve"> </w:t>
      </w:r>
      <w:r w:rsidRPr="009A6333">
        <w:rPr>
          <w:rFonts w:asciiTheme="majorHAnsi" w:hAnsiTheme="majorHAnsi" w:cstheme="majorHAnsi"/>
          <w:vanish/>
          <w:sz w:val="16"/>
        </w:rPr>
        <w:t>understanding</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their</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process</w:t>
      </w:r>
      <w:r w:rsidRPr="006667E6">
        <w:rPr>
          <w:rFonts w:asciiTheme="majorHAnsi" w:hAnsiTheme="majorHAnsi" w:cstheme="majorHAnsi"/>
          <w:sz w:val="16"/>
        </w:rPr>
        <w:t xml:space="preserve"> </w:t>
      </w:r>
      <w:r w:rsidRPr="009A6333">
        <w:rPr>
          <w:rFonts w:asciiTheme="majorHAnsi" w:hAnsiTheme="majorHAnsi" w:cstheme="majorHAnsi"/>
          <w:vanish/>
          <w:sz w:val="16"/>
        </w:rPr>
        <w:t>because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experience.</w:t>
      </w:r>
      <w:r w:rsidRPr="006667E6">
        <w:rPr>
          <w:rFonts w:asciiTheme="majorHAnsi" w:hAnsiTheme="majorHAnsi" w:cstheme="majorHAnsi"/>
          <w:sz w:val="16"/>
        </w:rPr>
        <w:t xml:space="preserve"> </w:t>
      </w:r>
      <w:r w:rsidRPr="009A6333">
        <w:rPr>
          <w:rFonts w:asciiTheme="majorHAnsi" w:hAnsiTheme="majorHAnsi" w:cstheme="majorHAnsi"/>
          <w:vanish/>
          <w:sz w:val="16"/>
        </w:rPr>
        <w:t>Therefore,</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who</w:t>
      </w:r>
      <w:r w:rsidRPr="006667E6">
        <w:rPr>
          <w:rFonts w:asciiTheme="majorHAnsi" w:hAnsiTheme="majorHAnsi" w:cstheme="majorHAnsi"/>
          <w:sz w:val="16"/>
        </w:rPr>
        <w:t xml:space="preserve"> </w:t>
      </w:r>
      <w:r w:rsidRPr="009A6333">
        <w:rPr>
          <w:rFonts w:asciiTheme="majorHAnsi" w:hAnsiTheme="majorHAnsi" w:cstheme="majorHAnsi"/>
          <w:vanish/>
          <w:sz w:val="16"/>
        </w:rPr>
        <w:t>say</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am</w:t>
      </w:r>
      <w:r w:rsidRPr="006667E6">
        <w:rPr>
          <w:rFonts w:asciiTheme="majorHAnsi" w:hAnsiTheme="majorHAnsi" w:cstheme="majorHAnsi"/>
          <w:sz w:val="16"/>
        </w:rPr>
        <w:t xml:space="preserve"> </w:t>
      </w:r>
      <w:r w:rsidRPr="009A6333">
        <w:rPr>
          <w:rFonts w:asciiTheme="majorHAnsi" w:hAnsiTheme="majorHAnsi" w:cstheme="majorHAnsi"/>
          <w:vanish/>
          <w:sz w:val="16"/>
        </w:rPr>
        <w:t>opposed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goals</w:t>
      </w:r>
      <w:r w:rsidRPr="006667E6">
        <w:rPr>
          <w:rFonts w:asciiTheme="majorHAnsi" w:hAnsiTheme="majorHAnsi" w:cstheme="majorHAnsi"/>
          <w:sz w:val="16"/>
        </w:rPr>
        <w:t xml:space="preserve"> </w:t>
      </w:r>
      <w:r w:rsidRPr="009A6333">
        <w:rPr>
          <w:rFonts w:asciiTheme="majorHAnsi" w:hAnsiTheme="majorHAnsi" w:cstheme="majorHAnsi"/>
          <w:vanish/>
          <w:sz w:val="16"/>
        </w:rPr>
        <w:t>here</w:t>
      </w:r>
      <w:r w:rsidRPr="006667E6">
        <w:rPr>
          <w:rFonts w:asciiTheme="majorHAnsi" w:hAnsiTheme="majorHAnsi" w:cstheme="majorHAnsi"/>
          <w:sz w:val="16"/>
        </w:rPr>
        <w:t xml:space="preserve"> </w:t>
      </w:r>
      <w:r w:rsidRPr="009A6333">
        <w:rPr>
          <w:rFonts w:asciiTheme="majorHAnsi" w:hAnsiTheme="majorHAnsi" w:cstheme="majorHAnsi"/>
          <w:vanish/>
          <w:sz w:val="16"/>
        </w:rPr>
        <w:t>should</w:t>
      </w:r>
      <w:r w:rsidRPr="006667E6">
        <w:rPr>
          <w:rFonts w:asciiTheme="majorHAnsi" w:hAnsiTheme="majorHAnsi" w:cstheme="majorHAnsi"/>
          <w:sz w:val="16"/>
        </w:rPr>
        <w:t xml:space="preserve"> </w:t>
      </w:r>
      <w:r w:rsidRPr="009A6333">
        <w:rPr>
          <w:rFonts w:asciiTheme="majorHAnsi" w:hAnsiTheme="majorHAnsi" w:cstheme="majorHAnsi"/>
          <w:vanish/>
          <w:sz w:val="16"/>
        </w:rPr>
        <w:t>take</w:t>
      </w:r>
      <w:r w:rsidRPr="006667E6">
        <w:rPr>
          <w:rFonts w:asciiTheme="majorHAnsi" w:hAnsiTheme="majorHAnsi" w:cstheme="majorHAnsi"/>
          <w:sz w:val="16"/>
        </w:rPr>
        <w:t xml:space="preserve"> </w:t>
      </w:r>
      <w:r w:rsidRPr="009A6333">
        <w:rPr>
          <w:rFonts w:asciiTheme="majorHAnsi" w:hAnsiTheme="majorHAnsi" w:cstheme="majorHAnsi"/>
          <w:vanish/>
          <w:sz w:val="16"/>
        </w:rPr>
        <w:t>care</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blanket</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However,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debate teaches students to combine personal experience with the language of political power</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Powerful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narratives unconnected to political power are </w:t>
      </w:r>
      <w:r w:rsidRPr="009A6333">
        <w:rPr>
          <w:rStyle w:val="StyleUnderline"/>
          <w:rFonts w:asciiTheme="majorHAnsi" w:hAnsiTheme="majorHAnsi" w:cstheme="majorHAnsi"/>
          <w:vanish/>
          <w:sz w:val="16"/>
          <w:u w:val="none"/>
        </w:rPr>
        <w:t>regularly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co-opted</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learn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need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look</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further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annual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Union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Address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where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story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after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story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used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support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agenda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so-called</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role-playing</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encourage</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promotes active learning of the vocabulary and levers of power</w:t>
      </w:r>
      <w:r w:rsidRPr="006667E6">
        <w:rPr>
          <w:rStyle w:val="StyleUnderline"/>
          <w:rFonts w:asciiTheme="majorHAnsi" w:hAnsiTheme="majorHAnsi" w:cstheme="majorHAnsi"/>
          <w:sz w:val="16"/>
          <w:highlight w:val="cyan"/>
          <w:u w:val="none"/>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America</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Imagining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ability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own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arguments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influence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government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great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virtues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academic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Gerald</w:t>
      </w:r>
      <w:r w:rsidRPr="006667E6">
        <w:rPr>
          <w:rFonts w:asciiTheme="majorHAnsi" w:hAnsiTheme="majorHAnsi" w:cstheme="majorHAnsi"/>
          <w:sz w:val="16"/>
        </w:rPr>
        <w:t xml:space="preserve"> </w:t>
      </w:r>
      <w:r w:rsidRPr="009A6333">
        <w:rPr>
          <w:rFonts w:asciiTheme="majorHAnsi" w:hAnsiTheme="majorHAnsi" w:cstheme="majorHAnsi"/>
          <w:vanish/>
          <w:sz w:val="16"/>
        </w:rPr>
        <w:t>Graff</w:t>
      </w:r>
      <w:r w:rsidRPr="006667E6">
        <w:rPr>
          <w:rFonts w:asciiTheme="majorHAnsi" w:hAnsiTheme="majorHAnsi" w:cstheme="majorHAnsi"/>
          <w:sz w:val="16"/>
        </w:rPr>
        <w:t xml:space="preserve"> </w:t>
      </w:r>
      <w:r w:rsidRPr="009A6333">
        <w:rPr>
          <w:rFonts w:asciiTheme="majorHAnsi" w:hAnsiTheme="majorHAnsi" w:cstheme="majorHAnsi"/>
          <w:vanish/>
          <w:sz w:val="16"/>
        </w:rPr>
        <w:t>(2003)</w:t>
      </w:r>
      <w:r w:rsidRPr="006667E6">
        <w:rPr>
          <w:rFonts w:asciiTheme="majorHAnsi" w:hAnsiTheme="majorHAnsi" w:cstheme="majorHAnsi"/>
          <w:sz w:val="16"/>
        </w:rPr>
        <w:t xml:space="preserve"> </w:t>
      </w:r>
      <w:r w:rsidRPr="009A6333">
        <w:rPr>
          <w:rFonts w:asciiTheme="majorHAnsi" w:hAnsiTheme="majorHAnsi" w:cstheme="majorHAnsi"/>
          <w:vanish/>
          <w:sz w:val="16"/>
        </w:rPr>
        <w:t>analyzed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decline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argumentation</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academic</w:t>
      </w:r>
      <w:r w:rsidRPr="006667E6">
        <w:rPr>
          <w:rFonts w:asciiTheme="majorHAnsi" w:hAnsiTheme="majorHAnsi" w:cstheme="majorHAnsi"/>
          <w:sz w:val="16"/>
        </w:rPr>
        <w:t xml:space="preserve"> </w:t>
      </w:r>
      <w:r w:rsidRPr="009A6333">
        <w:rPr>
          <w:rFonts w:asciiTheme="majorHAnsi" w:hAnsiTheme="majorHAnsi" w:cstheme="majorHAnsi"/>
          <w:vanish/>
          <w:sz w:val="16"/>
        </w:rPr>
        <w:t>discourse</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found</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source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student</w:t>
      </w:r>
      <w:r w:rsidRPr="006667E6">
        <w:rPr>
          <w:rFonts w:asciiTheme="majorHAnsi" w:hAnsiTheme="majorHAnsi" w:cstheme="majorHAnsi"/>
          <w:sz w:val="16"/>
        </w:rPr>
        <w:t xml:space="preserve"> </w:t>
      </w:r>
      <w:r w:rsidRPr="009A6333">
        <w:rPr>
          <w:rFonts w:asciiTheme="majorHAnsi" w:hAnsiTheme="majorHAnsi" w:cstheme="majorHAnsi"/>
          <w:vanish/>
          <w:sz w:val="16"/>
        </w:rPr>
        <w:t>antipathy</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argument</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interesting</w:t>
      </w:r>
      <w:r w:rsidRPr="006667E6">
        <w:rPr>
          <w:rFonts w:asciiTheme="majorHAnsi" w:hAnsiTheme="majorHAnsi" w:cstheme="majorHAnsi"/>
          <w:sz w:val="16"/>
        </w:rPr>
        <w:t xml:space="preserve"> </w:t>
      </w:r>
      <w:r w:rsidRPr="009A6333">
        <w:rPr>
          <w:rFonts w:asciiTheme="majorHAnsi" w:hAnsiTheme="majorHAnsi" w:cstheme="majorHAnsi"/>
          <w:vanish/>
          <w:sz w:val="16"/>
        </w:rPr>
        <w:t>place.</w:t>
      </w:r>
      <w:r w:rsidRPr="006667E6">
        <w:rPr>
          <w:rFonts w:asciiTheme="majorHAnsi" w:hAnsiTheme="majorHAnsi" w:cstheme="majorHAnsi"/>
          <w:sz w:val="16"/>
        </w:rPr>
        <w:t xml:space="preserve"> </w:t>
      </w:r>
      <w:r w:rsidRPr="009A6333">
        <w:rPr>
          <w:rFonts w:asciiTheme="majorHAnsi" w:hAnsiTheme="majorHAnsi" w:cstheme="majorHAnsi"/>
          <w:vanish/>
          <w:sz w:val="16"/>
        </w:rPr>
        <w:t>I’m</w:t>
      </w:r>
      <w:r w:rsidRPr="006667E6">
        <w:rPr>
          <w:rFonts w:asciiTheme="majorHAnsi" w:hAnsiTheme="majorHAnsi" w:cstheme="majorHAnsi"/>
          <w:sz w:val="16"/>
        </w:rPr>
        <w:t xml:space="preserve"> </w:t>
      </w:r>
      <w:r w:rsidRPr="009A6333">
        <w:rPr>
          <w:rFonts w:asciiTheme="majorHAnsi" w:hAnsiTheme="majorHAnsi" w:cstheme="majorHAnsi"/>
          <w:vanish/>
          <w:sz w:val="16"/>
        </w:rPr>
        <w:t>up</w:t>
      </w:r>
      <w:r w:rsidRPr="006667E6">
        <w:rPr>
          <w:rFonts w:asciiTheme="majorHAnsi" w:hAnsiTheme="majorHAnsi" w:cstheme="majorHAnsi"/>
          <w:sz w:val="16"/>
        </w:rPr>
        <w:t xml:space="preserve"> </w:t>
      </w:r>
      <w:r w:rsidRPr="009A6333">
        <w:rPr>
          <w:rFonts w:asciiTheme="majorHAnsi" w:hAnsiTheme="majorHAnsi" w:cstheme="majorHAnsi"/>
          <w:vanish/>
          <w:sz w:val="16"/>
        </w:rPr>
        <w:t>against…their</w:t>
      </w:r>
      <w:r w:rsidRPr="006667E6">
        <w:rPr>
          <w:rFonts w:asciiTheme="majorHAnsi" w:hAnsiTheme="majorHAnsi" w:cstheme="majorHAnsi"/>
          <w:sz w:val="16"/>
        </w:rPr>
        <w:t xml:space="preserve"> </w:t>
      </w:r>
      <w:r w:rsidRPr="009A6333">
        <w:rPr>
          <w:rFonts w:asciiTheme="majorHAnsi" w:hAnsiTheme="majorHAnsi" w:cstheme="majorHAnsi"/>
          <w:vanish/>
          <w:sz w:val="16"/>
        </w:rPr>
        <w:t>aversion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spokesperson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formal</w:t>
      </w:r>
      <w:r w:rsidRPr="006667E6">
        <w:rPr>
          <w:rFonts w:asciiTheme="majorHAnsi" w:hAnsiTheme="majorHAnsi" w:cstheme="majorHAnsi"/>
          <w:sz w:val="16"/>
        </w:rPr>
        <w:t xml:space="preserve"> </w:t>
      </w:r>
      <w:r w:rsidRPr="009A6333">
        <w:rPr>
          <w:rFonts w:asciiTheme="majorHAnsi" w:hAnsiTheme="majorHAnsi" w:cstheme="majorHAnsi"/>
          <w:vanish/>
          <w:sz w:val="16"/>
        </w:rPr>
        <w:t>writing</w:t>
      </w:r>
      <w:r w:rsidRPr="006667E6">
        <w:rPr>
          <w:rFonts w:asciiTheme="majorHAnsi" w:hAnsiTheme="majorHAnsi" w:cstheme="majorHAnsi"/>
          <w:sz w:val="16"/>
        </w:rPr>
        <w:t xml:space="preserve"> </w:t>
      </w:r>
      <w:r w:rsidRPr="009A6333">
        <w:rPr>
          <w:rFonts w:asciiTheme="majorHAnsi" w:hAnsiTheme="majorHAnsi" w:cstheme="majorHAnsi"/>
          <w:vanish/>
          <w:sz w:val="16"/>
        </w:rPr>
        <w:t>presupposes.</w:t>
      </w:r>
      <w:r w:rsidRPr="006667E6">
        <w:rPr>
          <w:rFonts w:asciiTheme="majorHAnsi" w:hAnsiTheme="majorHAnsi" w:cstheme="majorHAnsi"/>
          <w:sz w:val="16"/>
        </w:rPr>
        <w:t xml:space="preserve"> </w:t>
      </w:r>
      <w:r w:rsidRPr="009A6333">
        <w:rPr>
          <w:rFonts w:asciiTheme="majorHAnsi" w:hAnsiTheme="majorHAnsi" w:cstheme="majorHAnsi"/>
          <w:vanish/>
          <w:sz w:val="16"/>
        </w:rPr>
        <w:t>It’s</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can’t</w:t>
      </w:r>
      <w:r w:rsidRPr="006667E6">
        <w:rPr>
          <w:rFonts w:asciiTheme="majorHAnsi" w:hAnsiTheme="majorHAnsi" w:cstheme="majorHAnsi"/>
          <w:sz w:val="16"/>
        </w:rPr>
        <w:t xml:space="preserve"> </w:t>
      </w:r>
      <w:r w:rsidRPr="009A6333">
        <w:rPr>
          <w:rFonts w:asciiTheme="majorHAnsi" w:hAnsiTheme="majorHAnsi" w:cstheme="majorHAnsi"/>
          <w:vanish/>
          <w:sz w:val="16"/>
        </w:rPr>
        <w:t>imagine</w:t>
      </w:r>
      <w:r w:rsidRPr="006667E6">
        <w:rPr>
          <w:rFonts w:asciiTheme="majorHAnsi" w:hAnsiTheme="majorHAnsi" w:cstheme="majorHAnsi"/>
          <w:sz w:val="16"/>
        </w:rPr>
        <w:t xml:space="preserve"> </w:t>
      </w:r>
      <w:r w:rsidRPr="009A6333">
        <w:rPr>
          <w:rFonts w:asciiTheme="majorHAnsi" w:hAnsiTheme="majorHAnsi" w:cstheme="majorHAnsi"/>
          <w:vanish/>
          <w:sz w:val="16"/>
        </w:rPr>
        <w:t>any</w:t>
      </w:r>
      <w:r w:rsidRPr="006667E6">
        <w:rPr>
          <w:rFonts w:asciiTheme="majorHAnsi" w:hAnsiTheme="majorHAnsi" w:cstheme="majorHAnsi"/>
          <w:sz w:val="16"/>
        </w:rPr>
        <w:t xml:space="preserve"> </w:t>
      </w:r>
      <w:r w:rsidRPr="009A6333">
        <w:rPr>
          <w:rFonts w:asciiTheme="majorHAnsi" w:hAnsiTheme="majorHAnsi" w:cstheme="majorHAnsi"/>
          <w:vanish/>
          <w:sz w:val="16"/>
        </w:rPr>
        <w:t>rewards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being</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actor</w:t>
      </w:r>
      <w:r w:rsidRPr="006667E6">
        <w:rPr>
          <w:rFonts w:asciiTheme="majorHAnsi" w:hAnsiTheme="majorHAnsi" w:cstheme="majorHAnsi"/>
          <w:sz w:val="16"/>
        </w:rPr>
        <w:t xml:space="preserve"> </w:t>
      </w:r>
      <w:r w:rsidRPr="009A6333">
        <w:rPr>
          <w:rFonts w:asciiTheme="majorHAnsi" w:hAnsiTheme="majorHAnsi" w:cstheme="majorHAnsi"/>
          <w:vanish/>
          <w:sz w:val="16"/>
        </w:rPr>
        <w:t>or</w:t>
      </w:r>
      <w:r w:rsidRPr="006667E6">
        <w:rPr>
          <w:rFonts w:asciiTheme="majorHAnsi" w:hAnsiTheme="majorHAnsi" w:cstheme="majorHAnsi"/>
          <w:sz w:val="16"/>
        </w:rPr>
        <w:t xml:space="preserve"> </w:t>
      </w:r>
      <w:r w:rsidRPr="009A6333">
        <w:rPr>
          <w:rFonts w:asciiTheme="majorHAnsi" w:hAnsiTheme="majorHAnsi" w:cstheme="majorHAnsi"/>
          <w:vanish/>
          <w:sz w:val="16"/>
        </w:rPr>
        <w:t>even</w:t>
      </w:r>
      <w:r w:rsidRPr="006667E6">
        <w:rPr>
          <w:rFonts w:asciiTheme="majorHAnsi" w:hAnsiTheme="majorHAnsi" w:cstheme="majorHAnsi"/>
          <w:sz w:val="16"/>
        </w:rPr>
        <w:t xml:space="preserve"> </w:t>
      </w:r>
      <w:r w:rsidRPr="009A6333">
        <w:rPr>
          <w:rFonts w:asciiTheme="majorHAnsi" w:hAnsiTheme="majorHAnsi" w:cstheme="majorHAnsi"/>
          <w:vanish/>
          <w:sz w:val="16"/>
        </w:rPr>
        <w:t>imagining</w:t>
      </w:r>
      <w:r w:rsidRPr="006667E6">
        <w:rPr>
          <w:rFonts w:asciiTheme="majorHAnsi" w:hAnsiTheme="majorHAnsi" w:cstheme="majorHAnsi"/>
          <w:sz w:val="16"/>
        </w:rPr>
        <w:t xml:space="preserve"> </w:t>
      </w:r>
      <w:r w:rsidRPr="009A6333">
        <w:rPr>
          <w:rFonts w:asciiTheme="majorHAnsi" w:hAnsiTheme="majorHAnsi" w:cstheme="majorHAnsi"/>
          <w:vanish/>
          <w:sz w:val="16"/>
        </w:rPr>
        <w:t>themselves</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lack</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interest</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sphere</w:t>
      </w:r>
      <w:r w:rsidRPr="006667E6">
        <w:rPr>
          <w:rFonts w:asciiTheme="majorHAnsi" w:hAnsiTheme="majorHAnsi" w:cstheme="majorHAnsi"/>
          <w:sz w:val="16"/>
        </w:rPr>
        <w:t xml:space="preserve"> </w:t>
      </w:r>
      <w:r w:rsidRPr="009A6333">
        <w:rPr>
          <w:rFonts w:asciiTheme="majorHAnsi" w:hAnsiTheme="majorHAnsi" w:cstheme="majorHAnsi"/>
          <w:vanish/>
          <w:sz w:val="16"/>
        </w:rPr>
        <w:t>may</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turn</w:t>
      </w:r>
      <w:r w:rsidRPr="006667E6">
        <w:rPr>
          <w:rFonts w:asciiTheme="majorHAnsi" w:hAnsiTheme="majorHAnsi" w:cstheme="majorHAnsi"/>
          <w:sz w:val="16"/>
        </w:rPr>
        <w:t xml:space="preserve"> </w:t>
      </w:r>
      <w:r w:rsidRPr="009A6333">
        <w:rPr>
          <w:rFonts w:asciiTheme="majorHAnsi" w:hAnsiTheme="majorHAnsi" w:cstheme="majorHAnsi"/>
          <w:vanish/>
          <w:sz w:val="16"/>
        </w:rPr>
        <w:t>reflect</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loss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confidence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possibility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arguments</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make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will</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effect</w:t>
      </w:r>
      <w:r w:rsidRPr="006667E6">
        <w:rPr>
          <w:rFonts w:asciiTheme="majorHAnsi" w:hAnsiTheme="majorHAnsi" w:cstheme="majorHAnsi"/>
          <w:sz w:val="16"/>
        </w:rPr>
        <w:t xml:space="preserve"> </w:t>
      </w:r>
      <w:r w:rsidRPr="009A6333">
        <w:rPr>
          <w:rFonts w:asciiTheme="majorHAnsi" w:hAnsiTheme="majorHAnsi" w:cstheme="majorHAnsi"/>
          <w:vanish/>
          <w:sz w:val="16"/>
        </w:rPr>
        <w:t>on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world.</w:t>
      </w:r>
      <w:r w:rsidRPr="006667E6">
        <w:rPr>
          <w:rFonts w:asciiTheme="majorHAnsi" w:hAnsiTheme="majorHAnsi" w:cstheme="majorHAnsi"/>
          <w:sz w:val="16"/>
        </w:rPr>
        <w:t xml:space="preserve"> </w:t>
      </w:r>
      <w:r w:rsidRPr="009A6333">
        <w:rPr>
          <w:rFonts w:asciiTheme="majorHAnsi" w:hAnsiTheme="majorHAnsi" w:cstheme="majorHAnsi"/>
          <w:vanish/>
          <w:sz w:val="16"/>
        </w:rPr>
        <w:t>Today’s</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lack</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faith</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persuasion</w:t>
      </w:r>
      <w:r w:rsidRPr="006667E6">
        <w:rPr>
          <w:rFonts w:asciiTheme="majorHAnsi" w:hAnsiTheme="majorHAnsi" w:cstheme="majorHAnsi"/>
          <w:sz w:val="16"/>
        </w:rPr>
        <w:t xml:space="preserve"> </w:t>
      </w:r>
      <w:r w:rsidRPr="009A6333">
        <w:rPr>
          <w:rFonts w:asciiTheme="majorHAnsi" w:hAnsiTheme="majorHAnsi" w:cstheme="majorHAnsi"/>
          <w:vanish/>
          <w:sz w:val="16"/>
        </w:rPr>
        <w:t>reflects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waning</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ideal</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civic</w:t>
      </w:r>
      <w:r w:rsidRPr="006667E6">
        <w:rPr>
          <w:rFonts w:asciiTheme="majorHAnsi" w:hAnsiTheme="majorHAnsi" w:cstheme="majorHAnsi"/>
          <w:sz w:val="16"/>
        </w:rPr>
        <w:t xml:space="preserve"> </w:t>
      </w:r>
      <w:r w:rsidRPr="009A6333">
        <w:rPr>
          <w:rFonts w:asciiTheme="majorHAnsi" w:hAnsiTheme="majorHAnsi" w:cstheme="majorHAnsi"/>
          <w:vanish/>
          <w:sz w:val="16"/>
        </w:rPr>
        <w:t>participation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led</w:t>
      </w:r>
      <w:r w:rsidRPr="006667E6">
        <w:rPr>
          <w:rFonts w:asciiTheme="majorHAnsi" w:hAnsiTheme="majorHAnsi" w:cstheme="majorHAnsi"/>
          <w:sz w:val="16"/>
        </w:rPr>
        <w:t xml:space="preserve"> </w:t>
      </w:r>
      <w:r w:rsidRPr="009A6333">
        <w:rPr>
          <w:rFonts w:asciiTheme="majorHAnsi" w:hAnsiTheme="majorHAnsi" w:cstheme="majorHAnsi"/>
          <w:vanish/>
          <w:sz w:val="16"/>
        </w:rPr>
        <w:t>educators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centuries</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place</w:t>
      </w:r>
      <w:r w:rsidRPr="006667E6">
        <w:rPr>
          <w:rFonts w:asciiTheme="majorHAnsi" w:hAnsiTheme="majorHAnsi" w:cstheme="majorHAnsi"/>
          <w:sz w:val="16"/>
        </w:rPr>
        <w:t xml:space="preserve"> </w:t>
      </w:r>
      <w:r w:rsidRPr="009A6333">
        <w:rPr>
          <w:rFonts w:asciiTheme="majorHAnsi" w:hAnsiTheme="majorHAnsi" w:cstheme="majorHAnsi"/>
          <w:vanish/>
          <w:sz w:val="16"/>
        </w:rPr>
        <w:t>rhetorical</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argumentative</w:t>
      </w:r>
      <w:r w:rsidRPr="006667E6">
        <w:rPr>
          <w:rFonts w:asciiTheme="majorHAnsi" w:hAnsiTheme="majorHAnsi" w:cstheme="majorHAnsi"/>
          <w:sz w:val="16"/>
        </w:rPr>
        <w:t xml:space="preserve"> </w:t>
      </w:r>
      <w:r w:rsidRPr="009A6333">
        <w:rPr>
          <w:rFonts w:asciiTheme="majorHAnsi" w:hAnsiTheme="majorHAnsi" w:cstheme="majorHAnsi"/>
          <w:vanish/>
          <w:sz w:val="16"/>
        </w:rPr>
        <w:t>training</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center</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school</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college</w:t>
      </w:r>
      <w:r w:rsidRPr="006667E6">
        <w:rPr>
          <w:rFonts w:asciiTheme="majorHAnsi" w:hAnsiTheme="majorHAnsi" w:cstheme="majorHAnsi"/>
          <w:sz w:val="16"/>
        </w:rPr>
        <w:t xml:space="preserve"> </w:t>
      </w:r>
      <w:r w:rsidRPr="009A6333">
        <w:rPr>
          <w:rFonts w:asciiTheme="majorHAnsi" w:hAnsiTheme="majorHAnsi" w:cstheme="majorHAnsi"/>
          <w:vanish/>
          <w:sz w:val="16"/>
        </w:rPr>
        <w:t>curriculum.</w:t>
      </w:r>
      <w:r w:rsidRPr="006667E6">
        <w:rPr>
          <w:rFonts w:asciiTheme="majorHAnsi" w:hAnsiTheme="majorHAnsi" w:cstheme="majorHAnsi"/>
          <w:sz w:val="16"/>
        </w:rPr>
        <w:t xml:space="preserve"> </w:t>
      </w:r>
      <w:r w:rsidRPr="009A6333">
        <w:rPr>
          <w:rFonts w:asciiTheme="majorHAnsi" w:hAnsiTheme="majorHAnsi" w:cstheme="majorHAnsi"/>
          <w:vanish/>
          <w:sz w:val="16"/>
        </w:rPr>
        <w:t>(Graff,</w:t>
      </w:r>
      <w:r w:rsidRPr="006667E6">
        <w:rPr>
          <w:rFonts w:asciiTheme="majorHAnsi" w:hAnsiTheme="majorHAnsi" w:cstheme="majorHAnsi"/>
          <w:sz w:val="16"/>
        </w:rPr>
        <w:t xml:space="preserve"> </w:t>
      </w:r>
      <w:r w:rsidRPr="009A6333">
        <w:rPr>
          <w:rFonts w:asciiTheme="majorHAnsi" w:hAnsiTheme="majorHAnsi" w:cstheme="majorHAnsi"/>
          <w:vanish/>
          <w:sz w:val="16"/>
        </w:rPr>
        <w:t>2003,</w:t>
      </w:r>
      <w:r w:rsidRPr="006667E6">
        <w:rPr>
          <w:rFonts w:asciiTheme="majorHAnsi" w:hAnsiTheme="majorHAnsi" w:cstheme="majorHAnsi"/>
          <w:sz w:val="16"/>
        </w:rPr>
        <w:t xml:space="preserve"> </w:t>
      </w:r>
      <w:r w:rsidRPr="009A6333">
        <w:rPr>
          <w:rFonts w:asciiTheme="majorHAnsi" w:hAnsiTheme="majorHAnsi" w:cstheme="majorHAnsi"/>
          <w:vanish/>
          <w:sz w:val="16"/>
        </w:rPr>
        <w:t>p.</w:t>
      </w:r>
      <w:r w:rsidRPr="006667E6">
        <w:rPr>
          <w:rFonts w:asciiTheme="majorHAnsi" w:hAnsiTheme="majorHAnsi" w:cstheme="majorHAnsi"/>
          <w:sz w:val="16"/>
        </w:rPr>
        <w:t xml:space="preserve"> </w:t>
      </w:r>
      <w:r w:rsidRPr="009A6333">
        <w:rPr>
          <w:rFonts w:asciiTheme="majorHAnsi" w:hAnsiTheme="majorHAnsi" w:cstheme="majorHAnsi"/>
          <w:vanish/>
          <w:sz w:val="16"/>
        </w:rPr>
        <w:t>57)</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imagine</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actually</w:t>
      </w:r>
      <w:r w:rsidRPr="006667E6">
        <w:rPr>
          <w:rFonts w:asciiTheme="majorHAnsi" w:hAnsiTheme="majorHAnsi" w:cstheme="majorHAnsi"/>
          <w:sz w:val="16"/>
        </w:rPr>
        <w:t xml:space="preserve"> </w:t>
      </w:r>
      <w:r w:rsidRPr="009A6333">
        <w:rPr>
          <w:rFonts w:asciiTheme="majorHAnsi" w:hAnsiTheme="majorHAnsi" w:cstheme="majorHAnsi"/>
          <w:vanish/>
          <w:sz w:val="16"/>
        </w:rPr>
        <w:t>makes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difference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one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great</w:t>
      </w:r>
      <w:r w:rsidRPr="006667E6">
        <w:rPr>
          <w:rFonts w:asciiTheme="majorHAnsi" w:hAnsiTheme="majorHAnsi" w:cstheme="majorHAnsi"/>
          <w:sz w:val="16"/>
        </w:rPr>
        <w:t xml:space="preserve"> </w:t>
      </w:r>
      <w:r w:rsidRPr="009A6333">
        <w:rPr>
          <w:rFonts w:asciiTheme="majorHAnsi" w:hAnsiTheme="majorHAnsi" w:cstheme="majorHAnsi"/>
          <w:vanish/>
          <w:sz w:val="16"/>
        </w:rPr>
        <w:t>virtues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traditional</w:t>
      </w:r>
      <w:r w:rsidRPr="006667E6">
        <w:rPr>
          <w:rFonts w:asciiTheme="majorHAnsi" w:hAnsiTheme="majorHAnsi" w:cstheme="majorHAnsi"/>
          <w:sz w:val="16"/>
        </w:rPr>
        <w:t xml:space="preserve"> </w:t>
      </w:r>
      <w:r w:rsidRPr="009A6333">
        <w:rPr>
          <w:rFonts w:asciiTheme="majorHAnsi" w:hAnsiTheme="majorHAnsi" w:cstheme="majorHAnsi"/>
          <w:vanish/>
          <w:sz w:val="16"/>
        </w:rPr>
        <w:t>notion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critics</w:t>
      </w:r>
      <w:r w:rsidRPr="006667E6">
        <w:rPr>
          <w:rFonts w:asciiTheme="majorHAnsi" w:hAnsiTheme="majorHAnsi" w:cstheme="majorHAnsi"/>
          <w:sz w:val="16"/>
        </w:rPr>
        <w:t xml:space="preserve"> </w:t>
      </w:r>
      <w:r w:rsidRPr="009A6333">
        <w:rPr>
          <w:rFonts w:asciiTheme="majorHAnsi" w:hAnsiTheme="majorHAnsi" w:cstheme="majorHAnsi"/>
          <w:vanish/>
          <w:sz w:val="16"/>
        </w:rPr>
        <w:t>deride</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mere</w:t>
      </w:r>
      <w:r w:rsidRPr="006667E6">
        <w:rPr>
          <w:rFonts w:asciiTheme="majorHAnsi" w:hAnsiTheme="majorHAnsi" w:cstheme="majorHAnsi"/>
          <w:sz w:val="16"/>
        </w:rPr>
        <w:t xml:space="preserve"> </w:t>
      </w:r>
      <w:r w:rsidRPr="009A6333">
        <w:rPr>
          <w:rFonts w:asciiTheme="majorHAnsi" w:hAnsiTheme="majorHAnsi" w:cstheme="majorHAnsi"/>
          <w:vanish/>
          <w:sz w:val="16"/>
        </w:rPr>
        <w:t>simulation.</w:t>
      </w:r>
      <w:r w:rsidRPr="006667E6">
        <w:rPr>
          <w:rFonts w:asciiTheme="majorHAnsi" w:hAnsiTheme="majorHAnsi" w:cstheme="majorHAnsi"/>
          <w:sz w:val="16"/>
        </w:rPr>
        <w:t xml:space="preserve"> </w:t>
      </w:r>
      <w:r w:rsidRPr="006667E6">
        <w:rPr>
          <w:rStyle w:val="Emphasis"/>
          <w:rFonts w:asciiTheme="majorHAnsi" w:hAnsiTheme="majorHAnsi"/>
          <w:highlight w:val="cyan"/>
        </w:rPr>
        <w:t>Simulation</w:t>
      </w:r>
      <w:r w:rsidRPr="006667E6">
        <w:rPr>
          <w:rStyle w:val="StyleUnderline"/>
          <w:rFonts w:asciiTheme="majorHAnsi" w:hAnsiTheme="majorHAnsi" w:cstheme="majorHAnsi"/>
          <w:sz w:val="16"/>
          <w:highlight w:val="green"/>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success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realm</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is far more empowering</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than </w:t>
      </w:r>
      <w:r w:rsidRPr="009A6333">
        <w:rPr>
          <w:rStyle w:val="StyleUnderline"/>
          <w:rFonts w:asciiTheme="majorHAnsi" w:hAnsiTheme="majorHAnsi" w:cstheme="majorHAnsi"/>
          <w:vanish/>
          <w:sz w:val="16"/>
          <w:u w:val="none"/>
        </w:rPr>
        <w:t>completely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abandoning all notions of personal power in the face of governmental hegemony</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teaching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“nothing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ever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difference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well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suited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rewarding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stops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accepting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article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faith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agency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somehow</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undermined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so-called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role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playing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Fonts w:asciiTheme="majorHAnsi" w:hAnsiTheme="majorHAnsi"/>
          <w:vanish/>
          <w:sz w:val="16"/>
        </w:rPr>
        <w:t>Debate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role-playing</w:t>
      </w:r>
      <w:r w:rsidRPr="006667E6">
        <w:rPr>
          <w:rFonts w:asciiTheme="majorHAnsi" w:hAnsiTheme="majorHAnsi"/>
          <w:sz w:val="16"/>
        </w:rPr>
        <w:t xml:space="preserve"> </w:t>
      </w:r>
      <w:r w:rsidRPr="009A6333">
        <w:rPr>
          <w:rFonts w:asciiTheme="majorHAnsi" w:hAnsiTheme="majorHAnsi"/>
          <w:vanish/>
          <w:sz w:val="16"/>
        </w:rPr>
        <w:t>whether</w:t>
      </w:r>
      <w:r w:rsidRPr="006667E6">
        <w:rPr>
          <w:rFonts w:asciiTheme="majorHAnsi" w:hAnsiTheme="majorHAnsi"/>
          <w:sz w:val="16"/>
        </w:rPr>
        <w:t xml:space="preserve"> </w:t>
      </w:r>
      <w:r w:rsidRPr="009A6333">
        <w:rPr>
          <w:rFonts w:asciiTheme="majorHAnsi" w:hAnsiTheme="majorHAnsi"/>
          <w:vanish/>
          <w:sz w:val="16"/>
        </w:rPr>
        <w:t>we</w:t>
      </w:r>
      <w:r w:rsidRPr="006667E6">
        <w:rPr>
          <w:rFonts w:asciiTheme="majorHAnsi" w:hAnsiTheme="majorHAnsi"/>
          <w:sz w:val="16"/>
        </w:rPr>
        <w:t xml:space="preserve"> </w:t>
      </w:r>
      <w:r w:rsidRPr="009A6333">
        <w:rPr>
          <w:rFonts w:asciiTheme="majorHAnsi" w:hAnsiTheme="majorHAnsi"/>
          <w:vanish/>
          <w:sz w:val="16"/>
        </w:rPr>
        <w:t>imagine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action</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imagine</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action</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Imagining </w:t>
      </w:r>
      <w:r w:rsidRPr="009A6333">
        <w:rPr>
          <w:rStyle w:val="Emphasis"/>
          <w:rFonts w:asciiTheme="majorHAnsi" w:hAnsiTheme="majorHAnsi" w:cstheme="majorHAnsi"/>
          <w:b w:val="0"/>
          <w:bCs/>
          <w:vanish/>
          <w:sz w:val="16"/>
          <w:u w:val="none"/>
        </w:rPr>
        <w:t>myself</w:t>
      </w:r>
      <w:r w:rsidRPr="006667E6">
        <w:rPr>
          <w:rStyle w:val="Emphasis"/>
          <w:rFonts w:asciiTheme="majorHAnsi" w:hAnsiTheme="majorHAnsi" w:cstheme="majorHAnsi"/>
          <w:b w:val="0"/>
          <w:bCs/>
          <w:sz w:val="16"/>
          <w:u w:val="none"/>
        </w:rPr>
        <w:t xml:space="preserve"> </w:t>
      </w:r>
      <w:r w:rsidRPr="009A6333">
        <w:rPr>
          <w:rStyle w:val="Emphasis"/>
          <w:rFonts w:asciiTheme="majorHAnsi" w:hAnsiTheme="majorHAnsi" w:cstheme="majorHAnsi"/>
          <w:b w:val="0"/>
          <w:bCs/>
          <w:vanish/>
          <w:sz w:val="16"/>
          <w:u w:val="none"/>
        </w:rPr>
        <w:t>starting</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a socialist revolution</w:t>
      </w:r>
      <w:r w:rsidRPr="006667E6">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vanish/>
          <w:sz w:val="16"/>
          <w:u w:val="none"/>
        </w:rPr>
        <w:t>in</w:t>
      </w:r>
      <w:r w:rsidRPr="006667E6">
        <w:rPr>
          <w:rStyle w:val="Emphasis"/>
          <w:rFonts w:asciiTheme="majorHAnsi" w:hAnsiTheme="majorHAnsi" w:cstheme="majorHAnsi"/>
          <w:b w:val="0"/>
          <w:bCs/>
          <w:sz w:val="16"/>
          <w:u w:val="none"/>
        </w:rPr>
        <w:t xml:space="preserve"> </w:t>
      </w:r>
      <w:r w:rsidRPr="009A6333">
        <w:rPr>
          <w:rStyle w:val="Emphasis"/>
          <w:rFonts w:asciiTheme="majorHAnsi" w:hAnsiTheme="majorHAnsi" w:cstheme="majorHAnsi"/>
          <w:b w:val="0"/>
          <w:bCs/>
          <w:vanish/>
          <w:sz w:val="16"/>
          <w:u w:val="none"/>
        </w:rPr>
        <w:t>America</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is no less of a fantasy than imagining</w:t>
      </w:r>
      <w:r w:rsidRPr="006667E6">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vanish/>
          <w:sz w:val="16"/>
          <w:u w:val="none"/>
        </w:rPr>
        <w:t>myself</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making a difference on Capitol Hill</w:t>
      </w:r>
      <w:r w:rsidRPr="009A6333">
        <w:rPr>
          <w:rStyle w:val="Emphasis"/>
          <w:rFonts w:asciiTheme="majorHAnsi" w:hAnsiTheme="majorHAnsi" w:cstheme="majorHAnsi"/>
          <w:b w:val="0"/>
          <w:bCs/>
          <w:vanish/>
          <w:sz w:val="16"/>
          <w:u w:val="none"/>
        </w:rPr>
        <w:t>.</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Furthermore,</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both fantasies influenced</w:t>
      </w:r>
      <w:r w:rsidRPr="006667E6">
        <w:rPr>
          <w:rStyle w:val="StyleUnderline"/>
          <w:rFonts w:asciiTheme="majorHAnsi" w:hAnsiTheme="majorHAnsi" w:cstheme="majorHAnsi"/>
          <w:sz w:val="16"/>
          <w:highlight w:val="green"/>
          <w:u w:val="none"/>
        </w:rPr>
        <w:t xml:space="preserve"> </w:t>
      </w:r>
      <w:r w:rsidRPr="009A6333">
        <w:rPr>
          <w:rFonts w:asciiTheme="majorHAnsi" w:hAnsiTheme="majorHAnsi"/>
          <w:vanish/>
          <w:sz w:val="16"/>
        </w:rPr>
        <w:t>my</w:t>
      </w:r>
      <w:r w:rsidRPr="006667E6">
        <w:rPr>
          <w:rFonts w:asciiTheme="majorHAnsi" w:hAnsiTheme="majorHAnsi"/>
          <w:sz w:val="16"/>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political development</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virtually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ensuring a life of active, pro-social, political participation</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Neither</w:t>
      </w:r>
      <w:r w:rsidRPr="006667E6">
        <w:rPr>
          <w:rFonts w:asciiTheme="majorHAnsi" w:hAnsiTheme="majorHAnsi" w:cstheme="majorHAnsi"/>
          <w:sz w:val="16"/>
        </w:rPr>
        <w:t xml:space="preserve"> </w:t>
      </w:r>
      <w:r w:rsidRPr="009A6333">
        <w:rPr>
          <w:rFonts w:asciiTheme="majorHAnsi" w:hAnsiTheme="majorHAnsi" w:cstheme="majorHAnsi"/>
          <w:vanish/>
          <w:sz w:val="16"/>
        </w:rPr>
        <w:t>fantasy</w:t>
      </w:r>
      <w:r w:rsidRPr="006667E6">
        <w:rPr>
          <w:rFonts w:asciiTheme="majorHAnsi" w:hAnsiTheme="majorHAnsi" w:cstheme="majorHAnsi"/>
          <w:sz w:val="16"/>
        </w:rPr>
        <w:t xml:space="preserve"> </w:t>
      </w:r>
      <w:r w:rsidRPr="009A6333">
        <w:rPr>
          <w:rFonts w:asciiTheme="majorHAnsi" w:hAnsiTheme="majorHAnsi" w:cstheme="majorHAnsi"/>
          <w:vanish/>
          <w:sz w:val="16"/>
        </w:rPr>
        <w:t>reduced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likelihood</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spend</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life</w:t>
      </w:r>
      <w:r w:rsidRPr="006667E6">
        <w:rPr>
          <w:rFonts w:asciiTheme="majorHAnsi" w:hAnsiTheme="majorHAnsi" w:cstheme="majorHAnsi"/>
          <w:sz w:val="16"/>
        </w:rPr>
        <w:t xml:space="preserve"> </w:t>
      </w:r>
      <w:r w:rsidRPr="009A6333">
        <w:rPr>
          <w:rFonts w:asciiTheme="majorHAnsi" w:hAnsiTheme="majorHAnsi" w:cstheme="majorHAnsi"/>
          <w:vanish/>
          <w:sz w:val="16"/>
        </w:rPr>
        <w:t>trying</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make</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difference</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imagined.</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actually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greater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difference: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speaks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other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disables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laughingstock</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wield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motivates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Fonts w:asciiTheme="majorHAnsi" w:hAnsiTheme="majorHAnsi"/>
          <w:vanish/>
          <w:sz w:val="16"/>
        </w:rPr>
        <w:t>role-playing</w:t>
      </w:r>
      <w:r w:rsidRPr="006667E6">
        <w:rPr>
          <w:rFonts w:asciiTheme="majorHAnsi" w:hAnsiTheme="majorHAnsi"/>
          <w:sz w:val="16"/>
        </w:rPr>
        <w:t xml:space="preserve"> </w:t>
      </w:r>
      <w:r w:rsidRPr="009A6333">
        <w:rPr>
          <w:rFonts w:asciiTheme="majorHAnsi" w:hAnsiTheme="majorHAnsi"/>
          <w:vanish/>
          <w:sz w:val="16"/>
        </w:rPr>
        <w:t>trains</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visualization</w:t>
      </w:r>
      <w:r w:rsidRPr="006667E6">
        <w:rPr>
          <w:rStyle w:val="Emphasis"/>
          <w:rFonts w:asciiTheme="majorHAnsi" w:hAnsiTheme="majorHAnsi"/>
          <w:highlight w:val="cyan"/>
        </w:rPr>
        <w:t>. Until we can imagine it, we cannot really do it</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Role-playing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without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question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teaches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comfortable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with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paves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way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for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genuine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effective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over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relative</w:t>
      </w:r>
      <w:r w:rsidRPr="006667E6">
        <w:rPr>
          <w:rFonts w:asciiTheme="majorHAnsi" w:hAnsiTheme="majorHAnsi" w:cstheme="majorHAnsi"/>
          <w:sz w:val="16"/>
        </w:rPr>
        <w:t xml:space="preserve"> </w:t>
      </w:r>
      <w:r w:rsidRPr="009A6333">
        <w:rPr>
          <w:rFonts w:asciiTheme="majorHAnsi" w:hAnsiTheme="majorHAnsi" w:cstheme="majorHAnsi"/>
          <w:vanish/>
          <w:sz w:val="16"/>
        </w:rPr>
        <w:t>efficacy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strategies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must</w:t>
      </w:r>
      <w:r w:rsidRPr="006667E6">
        <w:rPr>
          <w:rFonts w:asciiTheme="majorHAnsi" w:hAnsiTheme="majorHAnsi" w:cstheme="majorHAnsi"/>
          <w:sz w:val="16"/>
        </w:rPr>
        <w:t xml:space="preserve"> </w:t>
      </w:r>
      <w:r w:rsidRPr="009A6333">
        <w:rPr>
          <w:rFonts w:asciiTheme="majorHAnsi" w:hAnsiTheme="majorHAnsi" w:cstheme="majorHAnsi"/>
          <w:vanish/>
          <w:sz w:val="16"/>
        </w:rPr>
        <w:t>confront</w:t>
      </w:r>
      <w:r w:rsidRPr="006667E6">
        <w:rPr>
          <w:rFonts w:asciiTheme="majorHAnsi" w:hAnsiTheme="majorHAnsi" w:cstheme="majorHAnsi"/>
          <w:sz w:val="16"/>
        </w:rPr>
        <w:t xml:space="preserve"> </w:t>
      </w:r>
      <w:r w:rsidRPr="009A6333">
        <w:rPr>
          <w:rFonts w:asciiTheme="majorHAnsi" w:hAnsiTheme="majorHAnsi" w:cstheme="majorHAnsi"/>
          <w:vanish/>
          <w:sz w:val="16"/>
        </w:rPr>
        <w:t>governmental</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some</w:t>
      </w:r>
      <w:r w:rsidRPr="006667E6">
        <w:rPr>
          <w:rFonts w:asciiTheme="majorHAnsi" w:hAnsiTheme="majorHAnsi" w:cstheme="majorHAnsi"/>
          <w:sz w:val="16"/>
        </w:rPr>
        <w:t xml:space="preserve"> </w:t>
      </w:r>
      <w:r w:rsidRPr="009A6333">
        <w:rPr>
          <w:rFonts w:asciiTheme="majorHAnsi" w:hAnsiTheme="majorHAnsi" w:cstheme="majorHAnsi"/>
          <w:vanish/>
          <w:sz w:val="16"/>
        </w:rPr>
        <w:t>point.</w:t>
      </w:r>
      <w:r w:rsidRPr="006667E6">
        <w:rPr>
          <w:rFonts w:asciiTheme="majorHAnsi" w:hAnsiTheme="majorHAnsi" w:cstheme="majorHAnsi"/>
          <w:sz w:val="16"/>
        </w:rPr>
        <w:t xml:space="preserve"> </w:t>
      </w:r>
      <w:r w:rsidRPr="009A6333">
        <w:rPr>
          <w:rFonts w:asciiTheme="majorHAnsi" w:hAnsiTheme="majorHAnsi" w:cstheme="majorHAnsi"/>
          <w:vanish/>
          <w:sz w:val="16"/>
        </w:rPr>
        <w:t>There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fallacy</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arguing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movements</w:t>
      </w:r>
      <w:r w:rsidRPr="006667E6">
        <w:rPr>
          <w:rFonts w:asciiTheme="majorHAnsi" w:hAnsiTheme="majorHAnsi" w:cstheme="majorHAnsi"/>
          <w:sz w:val="16"/>
        </w:rPr>
        <w:t xml:space="preserve"> </w:t>
      </w:r>
      <w:r w:rsidRPr="009A6333">
        <w:rPr>
          <w:rFonts w:asciiTheme="majorHAnsi" w:hAnsiTheme="majorHAnsi" w:cstheme="majorHAnsi"/>
          <w:vanish/>
          <w:sz w:val="16"/>
        </w:rPr>
        <w:t>represent</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better</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strategy</w:t>
      </w:r>
      <w:r w:rsidRPr="006667E6">
        <w:rPr>
          <w:rFonts w:asciiTheme="majorHAnsi" w:hAnsiTheme="majorHAnsi" w:cstheme="majorHAnsi"/>
          <w:sz w:val="16"/>
        </w:rPr>
        <w:t xml:space="preserve"> </w:t>
      </w:r>
      <w:r w:rsidRPr="009A6333">
        <w:rPr>
          <w:rFonts w:asciiTheme="majorHAnsi" w:hAnsiTheme="majorHAnsi" w:cstheme="majorHAnsi"/>
          <w:vanish/>
          <w:sz w:val="16"/>
        </w:rPr>
        <w:t>than</w:t>
      </w:r>
      <w:r w:rsidRPr="006667E6">
        <w:rPr>
          <w:rFonts w:asciiTheme="majorHAnsi" w:hAnsiTheme="majorHAnsi" w:cstheme="majorHAnsi"/>
          <w:sz w:val="16"/>
        </w:rPr>
        <w:t xml:space="preserve"> </w:t>
      </w:r>
      <w:r w:rsidRPr="009A6333">
        <w:rPr>
          <w:rFonts w:asciiTheme="majorHAnsi" w:hAnsiTheme="majorHAnsi" w:cstheme="majorHAnsi"/>
          <w:vanish/>
          <w:sz w:val="16"/>
        </w:rPr>
        <w:t>voting</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person-to-person</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Sure,</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better</w:t>
      </w:r>
      <w:r w:rsidRPr="006667E6">
        <w:rPr>
          <w:rFonts w:asciiTheme="majorHAnsi" w:hAnsiTheme="majorHAnsi" w:cstheme="majorHAnsi"/>
          <w:sz w:val="16"/>
        </w:rPr>
        <w:t xml:space="preserve"> </w:t>
      </w:r>
      <w:r w:rsidRPr="009A6333">
        <w:rPr>
          <w:rFonts w:asciiTheme="majorHAnsi" w:hAnsiTheme="majorHAnsi" w:cstheme="majorHAnsi"/>
          <w:vanish/>
          <w:sz w:val="16"/>
        </w:rPr>
        <w:t>than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limited</w:t>
      </w:r>
      <w:r w:rsidRPr="006667E6">
        <w:rPr>
          <w:rFonts w:asciiTheme="majorHAnsi" w:hAnsiTheme="majorHAnsi" w:cstheme="majorHAnsi"/>
          <w:sz w:val="16"/>
        </w:rPr>
        <w:t xml:space="preserve"> </w:t>
      </w:r>
      <w:r w:rsidRPr="009A6333">
        <w:rPr>
          <w:rFonts w:asciiTheme="majorHAnsi" w:hAnsiTheme="majorHAnsi" w:cstheme="majorHAnsi"/>
          <w:vanish/>
          <w:sz w:val="16"/>
        </w:rPr>
        <w:t>voice</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participating</w:t>
      </w:r>
      <w:r w:rsidRPr="006667E6">
        <w:rPr>
          <w:rFonts w:asciiTheme="majorHAnsi" w:hAnsiTheme="majorHAnsi" w:cstheme="majorHAnsi"/>
          <w:sz w:val="16"/>
        </w:rPr>
        <w:t xml:space="preserve"> </w:t>
      </w:r>
      <w:r w:rsidRPr="009A6333">
        <w:rPr>
          <w:rFonts w:asciiTheme="majorHAnsi" w:hAnsiTheme="majorHAnsi" w:cstheme="majorHAnsi"/>
          <w:vanish/>
          <w:sz w:val="16"/>
        </w:rPr>
        <w:t>citizen</w:t>
      </w:r>
      <w:r w:rsidRPr="006667E6">
        <w:rPr>
          <w:rFonts w:asciiTheme="majorHAnsi" w:hAnsiTheme="majorHAnsi" w:cstheme="majorHAnsi"/>
          <w:sz w:val="16"/>
        </w:rPr>
        <w:t xml:space="preserve"> </w:t>
      </w:r>
      <w:r w:rsidRPr="009A6333">
        <w:rPr>
          <w:rFonts w:asciiTheme="majorHAnsi" w:hAnsiTheme="majorHAnsi" w:cstheme="majorHAnsi"/>
          <w:vanish/>
          <w:sz w:val="16"/>
        </w:rPr>
        <w:t>going</w:t>
      </w:r>
      <w:r w:rsidRPr="006667E6">
        <w:rPr>
          <w:rFonts w:asciiTheme="majorHAnsi" w:hAnsiTheme="majorHAnsi" w:cstheme="majorHAnsi"/>
          <w:sz w:val="16"/>
        </w:rPr>
        <w:t xml:space="preserve"> </w:t>
      </w:r>
      <w:r w:rsidRPr="009A6333">
        <w:rPr>
          <w:rFonts w:asciiTheme="majorHAnsi" w:hAnsiTheme="majorHAnsi" w:cstheme="majorHAnsi"/>
          <w:vanish/>
          <w:sz w:val="16"/>
        </w:rPr>
        <w:t>from</w:t>
      </w:r>
      <w:r w:rsidRPr="006667E6">
        <w:rPr>
          <w:rFonts w:asciiTheme="majorHAnsi" w:hAnsiTheme="majorHAnsi" w:cstheme="majorHAnsi"/>
          <w:sz w:val="16"/>
        </w:rPr>
        <w:t xml:space="preserve"> </w:t>
      </w:r>
      <w:r w:rsidRPr="009A6333">
        <w:rPr>
          <w:rFonts w:asciiTheme="majorHAnsi" w:hAnsiTheme="majorHAnsi" w:cstheme="majorHAnsi"/>
          <w:vanish/>
          <w:sz w:val="16"/>
        </w:rPr>
        <w:t>door</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door</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campaign,</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so</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action.</w:t>
      </w:r>
      <w:r w:rsidRPr="006667E6">
        <w:rPr>
          <w:rFonts w:asciiTheme="majorHAnsi" w:hAnsiTheme="majorHAnsi" w:cstheme="majorHAnsi"/>
          <w:sz w:val="16"/>
        </w:rPr>
        <w:t xml:space="preserve"> </w:t>
      </w:r>
      <w:r w:rsidRPr="009A6333">
        <w:rPr>
          <w:rFonts w:asciiTheme="majorHAnsi" w:hAnsiTheme="majorHAnsi" w:cstheme="majorHAnsi"/>
          <w:vanish/>
          <w:sz w:val="16"/>
        </w:rPr>
        <w:t>Unfortunately,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gap</w:t>
      </w:r>
      <w:r w:rsidRPr="006667E6">
        <w:rPr>
          <w:rFonts w:asciiTheme="majorHAnsi" w:hAnsiTheme="majorHAnsi" w:cstheme="majorHAnsi"/>
          <w:sz w:val="16"/>
        </w:rPr>
        <w:t xml:space="preserve"> </w:t>
      </w:r>
      <w:r w:rsidRPr="009A6333">
        <w:rPr>
          <w:rFonts w:asciiTheme="majorHAnsi" w:hAnsiTheme="majorHAnsi" w:cstheme="majorHAnsi"/>
          <w:vanish/>
          <w:sz w:val="16"/>
        </w:rPr>
        <w:t>between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individual</w:t>
      </w:r>
      <w:r w:rsidRPr="006667E6">
        <w:rPr>
          <w:rFonts w:asciiTheme="majorHAnsi" w:hAnsiTheme="majorHAnsi" w:cstheme="majorHAnsi"/>
          <w:sz w:val="16"/>
        </w:rPr>
        <w:t xml:space="preserve"> </w:t>
      </w:r>
      <w:r w:rsidRPr="009A6333">
        <w:rPr>
          <w:rFonts w:asciiTheme="majorHAnsi" w:hAnsiTheme="majorHAnsi" w:cstheme="majorHAnsi"/>
          <w:vanish/>
          <w:sz w:val="16"/>
        </w:rPr>
        <w:t>decision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pursue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politics</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emergence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least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great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gap</w:t>
      </w:r>
      <w:r w:rsidRPr="006667E6">
        <w:rPr>
          <w:rFonts w:asciiTheme="majorHAnsi" w:hAnsiTheme="majorHAnsi" w:cstheme="majorHAnsi"/>
          <w:sz w:val="16"/>
        </w:rPr>
        <w:t xml:space="preserve"> </w:t>
      </w:r>
      <w:r w:rsidRPr="009A6333">
        <w:rPr>
          <w:rFonts w:asciiTheme="majorHAnsi" w:hAnsiTheme="majorHAnsi" w:cstheme="majorHAnsi"/>
          <w:vanish/>
          <w:sz w:val="16"/>
        </w:rPr>
        <w:t>between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vote</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democratic</w:t>
      </w:r>
      <w:r w:rsidRPr="006667E6">
        <w:rPr>
          <w:rFonts w:asciiTheme="majorHAnsi" w:hAnsiTheme="majorHAnsi" w:cstheme="majorHAnsi"/>
          <w:sz w:val="16"/>
        </w:rPr>
        <w:t xml:space="preserve"> </w:t>
      </w:r>
      <w:r w:rsidRPr="009A6333">
        <w:rPr>
          <w:rFonts w:asciiTheme="majorHAnsi" w:hAnsiTheme="majorHAnsi" w:cstheme="majorHAnsi"/>
          <w:vanish/>
          <w:sz w:val="16"/>
        </w:rPr>
        <w:t>change.</w:t>
      </w:r>
    </w:p>
    <w:p w14:paraId="0034E601" w14:textId="77777777" w:rsidR="009A6333" w:rsidRPr="006667E6" w:rsidRDefault="009A6333" w:rsidP="009A6333">
      <w:pPr>
        <w:spacing w:line="240" w:lineRule="auto"/>
        <w:rPr>
          <w:rFonts w:asciiTheme="majorHAnsi" w:hAnsiTheme="majorHAnsi"/>
        </w:rPr>
      </w:pPr>
    </w:p>
    <w:p w14:paraId="08686AFD" w14:textId="77777777" w:rsidR="009A6333" w:rsidRPr="006667E6" w:rsidRDefault="009A6333" w:rsidP="009A6333">
      <w:pPr>
        <w:pStyle w:val="Heading4"/>
        <w:numPr>
          <w:ilvl w:val="0"/>
          <w:numId w:val="22"/>
        </w:numPr>
        <w:spacing w:line="240" w:lineRule="auto"/>
        <w:rPr>
          <w:rFonts w:asciiTheme="majorHAnsi" w:hAnsiTheme="majorHAnsi"/>
        </w:rPr>
      </w:pPr>
      <w:r w:rsidRPr="006667E6">
        <w:rPr>
          <w:rFonts w:asciiTheme="majorHAnsi" w:hAnsiTheme="majorHAnsi"/>
        </w:rPr>
        <w:t>Structural violence is the largest proximate cause of suffering- creates priming that psychologically structures escalation</w:t>
      </w:r>
    </w:p>
    <w:p w14:paraId="28DD2F59" w14:textId="77777777" w:rsidR="009A6333" w:rsidRPr="006667E6" w:rsidRDefault="009A6333" w:rsidP="009A6333">
      <w:pPr>
        <w:spacing w:line="240" w:lineRule="auto"/>
        <w:rPr>
          <w:rStyle w:val="Style13ptBold"/>
          <w:rFonts w:asciiTheme="majorHAnsi" w:hAnsiTheme="majorHAnsi"/>
        </w:rPr>
      </w:pPr>
      <w:r w:rsidRPr="006667E6">
        <w:rPr>
          <w:rStyle w:val="Style13ptBold"/>
          <w:rFonts w:asciiTheme="majorHAnsi" w:hAnsiTheme="majorHAnsi"/>
        </w:rPr>
        <w:t>Scheper-Hughes and Bourgois ‘4</w:t>
      </w:r>
    </w:p>
    <w:p w14:paraId="486E3D78" w14:textId="77777777" w:rsidR="009A6333" w:rsidRPr="006667E6" w:rsidRDefault="009A6333" w:rsidP="009A6333">
      <w:pPr>
        <w:pStyle w:val="NormalWeb"/>
        <w:spacing w:before="0" w:beforeAutospacing="0" w:after="120" w:afterAutospacing="0"/>
        <w:rPr>
          <w:rFonts w:asciiTheme="majorHAnsi" w:hAnsiTheme="majorHAnsi" w:cstheme="majorHAnsi"/>
        </w:rPr>
      </w:pPr>
      <w:r w:rsidRPr="009A6333">
        <w:rPr>
          <w:rFonts w:asciiTheme="majorHAnsi" w:hAnsiTheme="majorHAnsi" w:cstheme="majorHAnsi"/>
          <w:vanish/>
          <w:color w:val="000000"/>
        </w:rPr>
        <w:t>(Prof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Anthropology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Cal-Berkely;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Prof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Anthropology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UPenn)</w:t>
      </w:r>
    </w:p>
    <w:p w14:paraId="4838EE83" w14:textId="77777777" w:rsidR="009A6333" w:rsidRPr="006667E6" w:rsidRDefault="009A6333" w:rsidP="009A6333">
      <w:pPr>
        <w:pStyle w:val="NormalWeb"/>
        <w:spacing w:before="0" w:beforeAutospacing="0" w:after="120" w:afterAutospacing="0"/>
        <w:rPr>
          <w:rFonts w:asciiTheme="majorHAnsi" w:hAnsiTheme="majorHAnsi" w:cstheme="majorHAnsi"/>
        </w:rPr>
      </w:pPr>
      <w:r w:rsidRPr="009A6333">
        <w:rPr>
          <w:rFonts w:asciiTheme="majorHAnsi" w:hAnsiTheme="majorHAnsi" w:cstheme="majorHAnsi"/>
          <w:vanish/>
          <w:color w:val="000000"/>
        </w:rPr>
        <w:t>(Nancy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and</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Philippe,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Introduction: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Making</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Sense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Violence,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Violence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War</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and</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Peace,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pg.</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19-22)</w:t>
      </w:r>
    </w:p>
    <w:p w14:paraId="4B22E584" w14:textId="77777777" w:rsidR="009A6333" w:rsidRPr="006667E6" w:rsidRDefault="009A6333" w:rsidP="009A6333">
      <w:pPr>
        <w:spacing w:line="240" w:lineRule="auto"/>
        <w:rPr>
          <w:rFonts w:asciiTheme="majorHAnsi" w:hAnsiTheme="majorHAnsi" w:cstheme="majorHAnsi"/>
        </w:rPr>
      </w:pPr>
    </w:p>
    <w:p w14:paraId="14CBCF33" w14:textId="77777777" w:rsidR="009A6333" w:rsidRPr="006667E6" w:rsidRDefault="009A6333" w:rsidP="009A6333">
      <w:pPr>
        <w:pStyle w:val="NormalWeb"/>
        <w:spacing w:before="0" w:beforeAutospacing="0" w:after="120" w:afterAutospacing="0"/>
        <w:rPr>
          <w:rFonts w:asciiTheme="majorHAnsi" w:hAnsiTheme="majorHAnsi" w:cstheme="majorHAnsi"/>
          <w:color w:val="000000"/>
          <w:sz w:val="16"/>
          <w:szCs w:val="14"/>
        </w:rPr>
      </w:pP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large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first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“messy”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central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anthology’s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encompasses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routinized,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utterly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children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maternal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despair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Northeast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Brazil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elderly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stroke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Mayor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Daly’s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apartheid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Chicago’s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(Klinenberg,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38)</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hatred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expressed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British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Victorians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their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olfactory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disgust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“smelly”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working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readings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located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overdetermine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allow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drug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addictions,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interpersonal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bloodshed,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patterned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incarcerations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characterize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“inner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(Bourgois,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Wacquant,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self-hatred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adolescent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self-destruction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(Quesada,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35),</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preventable),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rawly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embodied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suffering,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(Farmer,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34).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Absolutely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central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approach</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is a blurring 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distinctions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between</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wartime and peacetime violence</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Close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attention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“little”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produced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structures,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habituses,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mentalites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everyday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life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shifts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attention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pathologies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class,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gender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inequalities.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important,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interrupts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voyeuristic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tendencies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studies”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risk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humiliating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complicity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pathologies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because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suffering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solvent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integrity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dignity.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anthology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positing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comprised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multitude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“small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invisible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2000b)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conducted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schools,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clinics,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emergency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courtrooms,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registry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offices,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detention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centers,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also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refers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ease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with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humans are capable of reducing the socially vulnerable into expendable nonpersons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assuming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license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duty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kill,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maim,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soul-murder.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realize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flying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tradition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studies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absolute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uniqueness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Jewish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Holocaust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vigilance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respect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restricted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purist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itself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Kuper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1985;</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Chaulk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Fein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1990;</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Chorbajian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opposing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alternative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contrary,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absolutely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necessary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just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such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existential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leaps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purposefully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linking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acts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times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abnormal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title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volume: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risk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overextending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concept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corners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ordinarily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there is</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greater</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risk</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failing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sensitize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ourselves,</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in misrecognizing protogenocidal practices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sentiments</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daily enacted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normative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behavior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“ordinary”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good-enough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citizens.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Peacetime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crimes</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construction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economic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development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impoverished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mountains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deserts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California,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evolution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complex</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latest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peculiar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managing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(Waquant,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constitute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“small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wars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invisible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applies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Latino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mortality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statistics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Oakland,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California,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Baltimore,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Washington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City.</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lastRenderedPageBreak/>
        <w:t>These are “invisible” genocides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not</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because they 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secreted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hidden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from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but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quite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opposite.</w:t>
      </w:r>
      <w:r w:rsidRPr="009A6333">
        <w:rPr>
          <w:rFonts w:asciiTheme="majorHAnsi" w:hAnsiTheme="majorHAnsi" w:cstheme="majorHAnsi"/>
          <w:vanish/>
          <w:color w:val="000000"/>
          <w:sz w:val="16"/>
          <w:szCs w:val="14"/>
        </w:rPr>
        <w:t>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Wittgenstein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observed</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things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hardest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perceive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right before our eyes 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therefore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taken for granted</w:t>
      </w:r>
      <w:r w:rsidRPr="009A6333">
        <w:rPr>
          <w:rFonts w:asciiTheme="majorHAnsi" w:hAnsiTheme="majorHAnsi" w:cstheme="majorHAnsi"/>
          <w:vanish/>
          <w:color w:val="000000"/>
          <w:sz w:val="16"/>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regard,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partial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unfinished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theory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42)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concept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misrecognition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crucial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minutiae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architecture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exchange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gifts,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reconsider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broader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especially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links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explicit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terror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repression,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Similarly,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Basaglia’s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imagines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direct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relationship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Peacetime crimes suggests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possibility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war crimes 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merely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ordinary, everyday crimes of public consent applied systematically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dramatically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in the extreme context of war</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Consider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parallel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rape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resemblances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legalized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immigration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naturalization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border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raids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“illegal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aliens”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versus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government-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engineered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1938,</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known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Cherokee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Tears.”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suggests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domestic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“stability”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purchased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currency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many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professionally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applied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“strangle-holds.”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domestic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easy-to-identify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maintained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secret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government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scared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apathetic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populace.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subtly,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phenomenal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growth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complex</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place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absence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broad-based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opposition,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alone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collective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civil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disobedience.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public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consensus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based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primarily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mobilization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old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fear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mob,</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mugger,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rapist,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Black</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undeserving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How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many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public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executions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deficient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prisoners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United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needed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life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feel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secure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affluent?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incarceration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socializing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experience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ethnic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minority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society,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percent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Watch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2002).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end</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it is essential that 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recognize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existence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capacity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among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otherwise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good-enough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humans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exercise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defensive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hypervigilance 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dramatic,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permitted,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rewarded</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everyday acts of violence that render participation in genocidal acts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policies</w:t>
      </w:r>
      <w:r w:rsidRPr="006667E6">
        <w:rPr>
          <w:rFonts w:asciiTheme="majorHAnsi" w:hAnsiTheme="majorHAnsi" w:cstheme="majorHAnsi"/>
          <w:color w:val="000000"/>
          <w:sz w:val="16"/>
        </w:rPr>
        <w:t xml:space="preserve"> </w:t>
      </w:r>
      <w:r w:rsidRPr="009A6333">
        <w:rPr>
          <w:rFonts w:asciiTheme="majorHAnsi" w:hAnsiTheme="majorHAnsi"/>
          <w:vanish/>
          <w:sz w:val="16"/>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adverse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economic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conditions),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perhaps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easily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would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recognize.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Under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include,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therefore,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expressions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radical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exclusion,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dehumanization,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depersonal-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pseudospeciation,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reification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normalize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atrocious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behavior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toward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others.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constant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self-mobilization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alarm,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constant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hyperarousal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perhaps,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reasonable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response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Benjamin’s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modern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history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chronic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emergency”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(Taussig,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31).</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recover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anagogic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enabled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Erving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Goffman,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Jules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Henry,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Wright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Franco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Basaglia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among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mid-twentieth-century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radically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perceive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inmates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patients,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concentration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camps,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mental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Making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decisive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recognize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allows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capacity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willingness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enthusiasm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ordinary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people,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practical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technicians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consensus,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enforce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genocidal-like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crimes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against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rubbish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people.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There is no primary impulse out of which mass violence and genocide are born, it is ingrained in the common sense of everyday social life</w:t>
      </w:r>
      <w:r w:rsidRPr="009A6333">
        <w:rPr>
          <w:rFonts w:asciiTheme="majorHAnsi" w:hAnsiTheme="majorHAnsi" w:cstheme="majorHAnsi"/>
          <w:vanish/>
          <w:color w:val="000000"/>
          <w:sz w:val="16"/>
        </w:rPr>
        <w:t>. </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differently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abled,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vulnerable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often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fallen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unworthy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living,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very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old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infirm,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sick-poor,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course,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despised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religious,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sexual,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ethnic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groups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Erik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Erikson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“pseudo-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speciation”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tendency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classify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groups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prerequisite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carefully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unremark-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precede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“seemingly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unintelligible”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outbreaks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Collective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denial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misrecognition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prerequisites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professional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roles.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technicians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backlands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Northeast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Brazil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example,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clinic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doctors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prescribe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powerful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tranquilizers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fretful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frightfully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babies,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Catholic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priests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celebrate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“angel-babies,”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municipal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dispense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coffins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families.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Everyday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encompasses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implicit,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legitimate,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routinized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forms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inherent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particular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economic,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political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formations.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close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(1977,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“nus-recognized”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similar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Taussig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“terror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reveal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secret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links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(1977)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finds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likely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places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courtship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marriage,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exchange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gifts,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systems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classification,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style,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culinary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various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culture.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insists,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everywhere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misrecognized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because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everydayness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familiarity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invisible.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identifies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“rneconnaissance”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prerequisite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exploitation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bachelor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robbing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autonomy,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independence,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progeny,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farming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European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countryside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escaped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point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42;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2000b;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Favret-Saada,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1989).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Following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Gramsci,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Foucault,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Sartre,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modern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theorists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power-vio-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treats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direct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aggression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uneconomical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efficient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according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(1969),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legitimate.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equated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persuasively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understood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failure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presenting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simply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illegitimate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against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group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understand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encompassing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“controlling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processes”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(Nader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1997b)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assault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freedoms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collective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survival.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recognize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zones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definition,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obvious.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point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bringing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discourses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experiences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reification,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depersonalization,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confinement,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acceptable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help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answer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question: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volume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suggesting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part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incremental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often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experienced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perpetrators,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collaborators,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bystanders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victims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themselves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expected,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routine,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justified</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preparations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killing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found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sentiments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schools,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churches,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military.</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They harbor 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“warning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signs”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(Charney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1991),</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w:t>
      </w:r>
      <w:r w:rsidRPr="006667E6">
        <w:rPr>
          <w:rStyle w:val="Emphasis"/>
          <w:rFonts w:asciiTheme="majorHAnsi" w:hAnsiTheme="majorHAnsi"/>
          <w:highlight w:val="cyan"/>
        </w:rPr>
        <w:t>priming</w:t>
      </w:r>
      <w:r w:rsidRPr="009A6333">
        <w:rPr>
          <w:rFonts w:asciiTheme="majorHAnsi" w:hAnsiTheme="majorHAnsi" w:cstheme="majorHAnsi"/>
          <w:vanish/>
          <w:color w:val="000000"/>
          <w:sz w:val="16"/>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Hinton,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that push social consensus toward devaluing certain forms of human 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lifeways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refusal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support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vulnerable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parasites”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elderly,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“welfare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queens,”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undocumented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immigrants,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drug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addicts)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(super-maximum-security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capital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punishment;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technologies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heightened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security,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gun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reversed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feelings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victimization).</w:t>
      </w:r>
    </w:p>
    <w:p w14:paraId="69D88DA0" w14:textId="77777777" w:rsidR="009A6333" w:rsidRPr="006667E6" w:rsidRDefault="009A6333" w:rsidP="009A6333">
      <w:pPr>
        <w:pStyle w:val="Heading4"/>
        <w:numPr>
          <w:ilvl w:val="0"/>
          <w:numId w:val="22"/>
        </w:numPr>
        <w:spacing w:line="240" w:lineRule="auto"/>
        <w:rPr>
          <w:rFonts w:asciiTheme="majorHAnsi" w:hAnsiTheme="majorHAnsi"/>
        </w:rPr>
      </w:pPr>
      <w:r w:rsidRPr="006667E6">
        <w:rPr>
          <w:rFonts w:asciiTheme="majorHAnsi" w:hAnsiTheme="majorHAnsi"/>
        </w:rPr>
        <w:t>Structural violence has no intervening actors- it’s definitionally supported by the system- means outside actors like debate fiat are key to solving</w:t>
      </w:r>
    </w:p>
    <w:p w14:paraId="33BE1283" w14:textId="77777777" w:rsidR="009A6333" w:rsidRPr="006667E6" w:rsidRDefault="009A6333" w:rsidP="009A6333">
      <w:pPr>
        <w:pStyle w:val="Heading4"/>
        <w:numPr>
          <w:ilvl w:val="0"/>
          <w:numId w:val="22"/>
        </w:numPr>
        <w:rPr>
          <w:rFonts w:asciiTheme="majorHAnsi" w:hAnsiTheme="majorHAnsi"/>
        </w:rPr>
      </w:pPr>
      <w:r w:rsidRPr="006667E6">
        <w:rPr>
          <w:rFonts w:asciiTheme="majorHAnsi" w:hAnsiTheme="majorHAnsi"/>
        </w:rPr>
        <w:t>Waiting for reform to prevent catastrophic events is the elite telling you to not change the system- productive reformations of those systems collapses their calculus</w:t>
      </w:r>
    </w:p>
    <w:p w14:paraId="1DD8E7D6" w14:textId="77777777" w:rsidR="009A6333" w:rsidRPr="006667E6" w:rsidRDefault="009A6333" w:rsidP="009A6333">
      <w:pPr>
        <w:pStyle w:val="NormalWeb"/>
        <w:spacing w:before="0" w:beforeAutospacing="0" w:after="0" w:afterAutospacing="0"/>
        <w:rPr>
          <w:rFonts w:asciiTheme="majorHAnsi" w:hAnsiTheme="majorHAnsi"/>
        </w:rPr>
      </w:pPr>
      <w:r w:rsidRPr="006667E6">
        <w:rPr>
          <w:rStyle w:val="Style13ptBold"/>
          <w:rFonts w:asciiTheme="majorHAnsi" w:hAnsiTheme="majorHAnsi"/>
        </w:rPr>
        <w:t>Olson 2015</w:t>
      </w:r>
      <w:r w:rsidRPr="006667E6">
        <w:rPr>
          <w:rFonts w:asciiTheme="majorHAnsi" w:hAnsiTheme="majorHAnsi"/>
          <w:color w:val="000000"/>
          <w:sz w:val="26"/>
          <w:szCs w:val="26"/>
        </w:rPr>
        <w:t xml:space="preserve"> [</w:t>
      </w:r>
      <w:r w:rsidRPr="006667E6">
        <w:rPr>
          <w:rFonts w:asciiTheme="majorHAnsi" w:hAnsiTheme="majorHAnsi"/>
          <w:color w:val="000000"/>
          <w:sz w:val="22"/>
          <w:szCs w:val="22"/>
        </w:rPr>
        <w:t xml:space="preserve">Elizabeth Olson, professor of geography at UNC Chapel Hill, ‘Geography and Ethics I: Waiting and Urgency,’ </w:t>
      </w:r>
      <w:r w:rsidRPr="006667E6">
        <w:rPr>
          <w:rFonts w:asciiTheme="majorHAnsi" w:hAnsiTheme="majorHAnsi"/>
          <w:i/>
          <w:iCs/>
          <w:color w:val="000000"/>
          <w:sz w:val="22"/>
          <w:szCs w:val="22"/>
        </w:rPr>
        <w:t>Progress in Human Geography</w:t>
      </w:r>
      <w:r w:rsidRPr="006667E6">
        <w:rPr>
          <w:rFonts w:asciiTheme="majorHAnsi" w:hAnsiTheme="majorHAnsi"/>
          <w:color w:val="000000"/>
          <w:sz w:val="22"/>
          <w:szCs w:val="22"/>
        </w:rPr>
        <w:t>, vol. 39 no. 4, pp. 517-526] //CJC</w:t>
      </w:r>
    </w:p>
    <w:p w14:paraId="0272891F" w14:textId="77777777" w:rsidR="00CE3140" w:rsidRDefault="009A6333" w:rsidP="009A6333">
      <w:pPr>
        <w:pStyle w:val="NormalWeb"/>
        <w:spacing w:before="0" w:beforeAutospacing="0" w:after="0" w:afterAutospacing="0"/>
        <w:rPr>
          <w:rFonts w:asciiTheme="majorHAnsi" w:hAnsiTheme="majorHAnsi"/>
          <w:color w:val="000000"/>
          <w:sz w:val="14"/>
          <w:szCs w:val="22"/>
        </w:rPr>
      </w:pP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toileting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special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research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increasingly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set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odds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with</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large</w:t>
      </w:r>
      <w:r w:rsidRPr="009A6333">
        <w:rPr>
          <w:rFonts w:asciiTheme="majorHAnsi" w:hAnsiTheme="majorHAnsi"/>
          <w:vanish/>
          <w:color w:val="000000"/>
          <w:sz w:val="14"/>
          <w:szCs w:val="16"/>
        </w:rPr>
        <w:t>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scale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ethical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concerns,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especially</w:t>
      </w:r>
      <w:r w:rsidRPr="006667E6">
        <w:rPr>
          <w:rFonts w:asciiTheme="majorHAnsi" w:hAnsiTheme="majorHAnsi"/>
          <w:color w:val="000000"/>
          <w:sz w:val="14"/>
          <w:szCs w:val="22"/>
        </w:rPr>
        <w:t xml:space="preserve"> </w:t>
      </w:r>
      <w:r w:rsidRPr="009A6333">
        <w:rPr>
          <w:rFonts w:asciiTheme="majorHAnsi" w:hAnsiTheme="majorHAnsi"/>
          <w:i/>
          <w:iCs/>
          <w:vanish/>
          <w:color w:val="000000"/>
          <w:sz w:val="14"/>
          <w:szCs w:val="22"/>
        </w:rPr>
        <w:t>large-scale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future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events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of</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forecasted</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suffering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planning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particularly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example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sz w:val="14"/>
        </w:rPr>
        <w:t>large-scale</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threats of future suffering</w:t>
      </w:r>
      <w:r w:rsidRPr="006667E6">
        <w:rPr>
          <w:rFonts w:asciiTheme="majorHAnsi" w:hAnsiTheme="majorHAnsi"/>
          <w:color w:val="000000"/>
          <w:sz w:val="14"/>
          <w:szCs w:val="22"/>
          <w:shd w:val="clear" w:color="auto" w:fill="00FFFF"/>
        </w:rPr>
        <w:t xml:space="preserve"> </w:t>
      </w:r>
      <w:r w:rsidRPr="009A6333">
        <w:rPr>
          <w:rFonts w:asciiTheme="majorHAnsi" w:hAnsiTheme="majorHAnsi"/>
          <w:vanish/>
          <w:sz w:val="14"/>
        </w:rPr>
        <w:t>can</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distort moral reasoning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lightly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develops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point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context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terror,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fictitious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ticking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clocks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systems</w:t>
      </w:r>
      <w:r w:rsidRPr="009A6333">
        <w:rPr>
          <w:rFonts w:asciiTheme="majorHAnsi" w:hAnsiTheme="majorHAnsi"/>
          <w:vanish/>
          <w:sz w:val="14"/>
        </w:rPr>
        <w:t>,</w:t>
      </w:r>
      <w:r w:rsidRPr="006667E6">
        <w:rPr>
          <w:rFonts w:asciiTheme="majorHAnsi" w:hAnsiTheme="majorHAnsi"/>
          <w:sz w:val="14"/>
        </w:rPr>
        <w:t xml:space="preserve"> </w:t>
      </w:r>
      <w:r w:rsidRPr="006667E6">
        <w:rPr>
          <w:rStyle w:val="Emphasis"/>
          <w:rFonts w:asciiTheme="majorHAnsi" w:hAnsiTheme="majorHAnsi"/>
          <w:highlight w:val="cyan"/>
        </w:rPr>
        <w:t>the urgent body must be bypassed because there are bigger scales to worry</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all-pervasive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pressure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events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overbearing,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stakes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Style w:val="apple-tab-span"/>
          <w:rFonts w:asciiTheme="majorHAnsi" w:eastAsiaTheme="majorEastAsia" w:hAnsiTheme="majorHAnsi"/>
          <w:vanish/>
          <w:color w:val="000000"/>
          <w:sz w:val="14"/>
          <w:szCs w:val="16"/>
        </w:rPr>
        <w:tab/>
      </w:r>
      <w:r w:rsidRPr="009A6333">
        <w:rPr>
          <w:rFonts w:asciiTheme="majorHAnsi" w:hAnsiTheme="majorHAnsi"/>
          <w:vanish/>
          <w:color w:val="000000"/>
          <w:sz w:val="14"/>
          <w:szCs w:val="16"/>
        </w:rPr>
        <w:t>essitate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suspension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ordinary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After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displaying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qualms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millions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stake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hands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enemy.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Style w:val="Emphasis"/>
          <w:rFonts w:asciiTheme="majorHAnsi" w:hAnsiTheme="majorHAnsi"/>
          <w:highlight w:val="cyan"/>
        </w:rPr>
        <w:t>)¶ In the presence 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large-scale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the urgency to secure the state</w:t>
      </w:r>
      <w:r w:rsidRPr="009A6333">
        <w:rPr>
          <w:rFonts w:asciiTheme="majorHAnsi" w:hAnsiTheme="majorHAnsi"/>
          <w:vanish/>
          <w:color w:val="000000"/>
          <w:sz w:val="14"/>
          <w:szCs w:val="22"/>
        </w:rPr>
        <w: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citizenry,</w:t>
      </w:r>
      <w:r w:rsidRPr="006667E6">
        <w:rPr>
          <w:rFonts w:asciiTheme="majorHAnsi" w:hAnsiTheme="majorHAnsi"/>
          <w:color w:val="000000"/>
          <w:sz w:val="14"/>
          <w:szCs w:val="22"/>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economy,</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climate</w:t>
      </w:r>
      <w:r w:rsidRPr="006667E6">
        <w:rPr>
          <w:rFonts w:asciiTheme="majorHAnsi" w:hAnsiTheme="majorHAnsi"/>
          <w:sz w:val="14"/>
        </w:rPr>
        <w:t xml:space="preserve"> </w:t>
      </w:r>
      <w:r w:rsidRPr="009A6333">
        <w:rPr>
          <w:rFonts w:asciiTheme="majorHAnsi" w:hAnsiTheme="majorHAnsi"/>
          <w:vanish/>
          <w:sz w:val="14"/>
        </w:rPr>
        <w:t>creates</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scales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temporal</w:t>
      </w:r>
      <w:r w:rsidRPr="006667E6">
        <w:rPr>
          <w:rFonts w:asciiTheme="majorHAnsi" w:hAnsiTheme="majorHAnsi"/>
          <w:sz w:val="14"/>
        </w:rPr>
        <w:t xml:space="preserve"> </w:t>
      </w:r>
      <w:r w:rsidRPr="009A6333">
        <w:rPr>
          <w:rFonts w:asciiTheme="majorHAnsi" w:hAnsiTheme="majorHAnsi"/>
          <w:vanish/>
          <w:sz w:val="14"/>
        </w:rPr>
        <w:t>orders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Anderson,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Baldwin,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Dalby,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Morrissey,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treat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McDonald’s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interconnected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discourses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illustrates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recast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menacing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exclusion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reckoning.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logics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especially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related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national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encourage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perverse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fail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effectively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victims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(McDonald,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49).</w:t>
      </w:r>
      <w:r w:rsidRPr="006667E6">
        <w:rPr>
          <w:rFonts w:asciiTheme="majorHAnsi" w:hAnsiTheme="majorHAnsi"/>
          <w:color w:val="000000"/>
          <w:sz w:val="14"/>
          <w:szCs w:val="16"/>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currently</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excluded</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potential</w:t>
      </w:r>
      <w:r w:rsidRPr="006667E6">
        <w:rPr>
          <w:rFonts w:asciiTheme="majorHAnsi" w:hAnsiTheme="majorHAnsi"/>
          <w:sz w:val="14"/>
        </w:rPr>
        <w:t xml:space="preserve"> </w:t>
      </w:r>
      <w:r w:rsidRPr="009A6333">
        <w:rPr>
          <w:rFonts w:asciiTheme="majorHAnsi" w:hAnsiTheme="majorHAnsi"/>
          <w:vanish/>
          <w:sz w:val="14"/>
        </w:rPr>
        <w:t>collectivity</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everywhere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some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time.</w:t>
      </w:r>
      <w:r w:rsidRPr="006667E6">
        <w:rPr>
          <w:rFonts w:asciiTheme="majorHAnsi" w:hAnsiTheme="majorHAnsi"/>
          <w:sz w:val="14"/>
        </w:rPr>
        <w:t xml:space="preserve"> </w:t>
      </w:r>
      <w:r w:rsidRPr="009A6333">
        <w:rPr>
          <w:rFonts w:asciiTheme="majorHAnsi" w:hAnsiTheme="majorHAnsi"/>
          <w:vanish/>
          <w:sz w:val="14"/>
        </w:rPr>
        <w:t>Sim</w:t>
      </w:r>
      <w:r w:rsidRPr="009A6333">
        <w:rPr>
          <w:rFonts w:asciiTheme="majorHAnsi" w:hAnsiTheme="majorHAnsi"/>
          <w:vanish/>
          <w:color w:val="000000"/>
          <w:sz w:val="14"/>
          <w:szCs w:val="16"/>
        </w:rPr>
        <w:t>ilar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bypassing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existing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bodily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urgency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echoed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writing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about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16"/>
        </w:rPr>
        <w:t>violent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securitization,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drone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warfare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(Shaw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Akhter,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intimate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scales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like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street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school,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especially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relation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to</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race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(Mitchell,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i/>
          <w:iCs/>
          <w:vanish/>
          <w:color w:val="000000"/>
          <w:sz w:val="14"/>
          <w:szCs w:val="22"/>
        </w:rPr>
        <w:t>large-scale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urgent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concerns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are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institutionalized</w:t>
      </w:r>
      <w:r w:rsidRPr="009A6333">
        <w:rPr>
          <w:rFonts w:asciiTheme="majorHAnsi" w:hAnsiTheme="majorHAnsi"/>
          <w:vanish/>
          <w:color w:val="000000"/>
          <w:sz w:val="14"/>
          <w:szCs w:val="22"/>
        </w:rPr>
        <w:t>,</w:t>
      </w:r>
      <w:r w:rsidRPr="006667E6">
        <w:rPr>
          <w:rFonts w:asciiTheme="majorHAnsi" w:hAnsiTheme="majorHAnsi"/>
          <w:color w:val="000000"/>
          <w:sz w:val="14"/>
          <w:szCs w:val="22"/>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increasingly</w:t>
      </w:r>
      <w:r w:rsidRPr="006667E6">
        <w:rPr>
          <w:rFonts w:asciiTheme="majorHAnsi" w:hAnsiTheme="majorHAnsi"/>
          <w:sz w:val="14"/>
        </w:rPr>
        <w:t xml:space="preserve"> </w:t>
      </w:r>
      <w:r w:rsidRPr="009A6333">
        <w:rPr>
          <w:rFonts w:asciiTheme="majorHAnsi" w:hAnsiTheme="majorHAnsi"/>
          <w:vanish/>
          <w:sz w:val="14"/>
        </w:rPr>
        <w:t>obscured</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technical</w:t>
      </w:r>
      <w:r w:rsidRPr="006667E6">
        <w:rPr>
          <w:rFonts w:asciiTheme="majorHAnsi" w:hAnsiTheme="majorHAnsi"/>
          <w:sz w:val="14"/>
        </w:rPr>
        <w:t xml:space="preserve"> </w:t>
      </w:r>
      <w:r w:rsidRPr="009A6333">
        <w:rPr>
          <w:rFonts w:asciiTheme="majorHAnsi" w:hAnsiTheme="majorHAnsi"/>
          <w:vanish/>
          <w:sz w:val="14"/>
        </w:rPr>
        <w:t>planning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coordination</w:t>
      </w:r>
      <w:r w:rsidRPr="006667E6">
        <w:rPr>
          <w:rFonts w:asciiTheme="majorHAnsi" w:hAnsiTheme="majorHAnsi"/>
          <w:sz w:val="14"/>
        </w:rPr>
        <w:t xml:space="preserve"> </w:t>
      </w:r>
      <w:r w:rsidRPr="009A6333">
        <w:rPr>
          <w:rFonts w:asciiTheme="majorHAnsi" w:hAnsiTheme="majorHAnsi"/>
          <w:vanish/>
          <w:sz w:val="14"/>
        </w:rPr>
        <w:t>(Anderson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Adey,</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predominant</w:t>
      </w:r>
      <w:r w:rsidRPr="006667E6">
        <w:rPr>
          <w:rFonts w:asciiTheme="majorHAnsi" w:hAnsiTheme="majorHAnsi"/>
          <w:sz w:val="14"/>
        </w:rPr>
        <w:t xml:space="preserve"> </w:t>
      </w:r>
      <w:r w:rsidRPr="009A6333">
        <w:rPr>
          <w:rFonts w:asciiTheme="majorHAnsi" w:hAnsiTheme="majorHAnsi"/>
          <w:vanish/>
          <w:sz w:val="14"/>
        </w:rPr>
        <w:t>characteristic</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institutionalization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emergency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‘built-in</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action’</w:t>
      </w:r>
      <w:r w:rsidRPr="006667E6">
        <w:rPr>
          <w:rFonts w:asciiTheme="majorHAnsi" w:hAnsiTheme="majorHAnsi"/>
          <w:sz w:val="14"/>
        </w:rPr>
        <w:t xml:space="preserve"> </w:t>
      </w:r>
      <w:r w:rsidRPr="009A6333">
        <w:rPr>
          <w:rFonts w:asciiTheme="majorHAnsi" w:hAnsiTheme="majorHAnsi"/>
          <w:vanish/>
          <w:sz w:val="14"/>
        </w:rPr>
        <w:t>(Wuthnow</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212)</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that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circumvents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contingencies</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best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assumed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eventuality,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likely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require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triage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Greatbach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2005).</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cautions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governmental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evidence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laissez-faire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governing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assurance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strength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threatening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‘just-in-case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preparedness’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151)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neoliberal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risk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policies.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‘personal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ingenuity’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built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vulnerable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difference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between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abjection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bearable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survival’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153)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determined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planning,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material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infrastructure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city.</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short,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urgencies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provide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justifications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for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social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exclusion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most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marginalized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based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perceived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threat</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emergencies</w:t>
      </w:r>
      <w:r w:rsidRPr="006667E6">
        <w:rPr>
          <w:rFonts w:asciiTheme="majorHAnsi" w:hAnsiTheme="majorHAnsi"/>
          <w:sz w:val="14"/>
        </w:rPr>
        <w:t xml:space="preserve"> </w:t>
      </w:r>
      <w:r w:rsidRPr="009A6333">
        <w:rPr>
          <w:rFonts w:asciiTheme="majorHAnsi" w:hAnsiTheme="majorHAnsi"/>
          <w:vanish/>
          <w:sz w:val="14"/>
        </w:rPr>
        <w:t>effectively</w:t>
      </w:r>
      <w:r w:rsidRPr="006667E6">
        <w:rPr>
          <w:rFonts w:asciiTheme="majorHAnsi" w:hAnsiTheme="majorHAnsi"/>
          <w:sz w:val="14"/>
        </w:rPr>
        <w:t xml:space="preserve"> </w:t>
      </w:r>
      <w:r w:rsidRPr="009A6333">
        <w:rPr>
          <w:rFonts w:asciiTheme="majorHAnsi" w:hAnsiTheme="majorHAnsi"/>
          <w:vanish/>
          <w:sz w:val="14"/>
        </w:rPr>
        <w:t>absorb</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deliberative</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institutions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preparedness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risk</w:t>
      </w:r>
      <w:r w:rsidRPr="006667E6">
        <w:rPr>
          <w:rFonts w:asciiTheme="majorHAnsi" w:hAnsiTheme="majorHAnsi"/>
          <w:sz w:val="14"/>
        </w:rPr>
        <w:t xml:space="preserve"> </w:t>
      </w:r>
      <w:r w:rsidRPr="009A6333">
        <w:rPr>
          <w:rFonts w:asciiTheme="majorHAnsi" w:hAnsiTheme="majorHAnsi"/>
          <w:vanish/>
          <w:sz w:val="14"/>
        </w:rPr>
        <w:t>avoidance.</w:t>
      </w:r>
      <w:r w:rsidRPr="006667E6">
        <w:rPr>
          <w:rFonts w:asciiTheme="majorHAnsi" w:hAnsiTheme="majorHAnsi"/>
          <w:sz w:val="14"/>
        </w:rPr>
        <w:t xml:space="preserve"> </w:t>
      </w:r>
      <w:r w:rsidRPr="009A6333">
        <w:rPr>
          <w:rFonts w:asciiTheme="majorHAnsi" w:hAnsiTheme="majorHAnsi"/>
          <w:vanish/>
          <w:sz w:val="14"/>
        </w:rPr>
        <w:t>Žižek</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references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Arendt’s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analysis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banality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evil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to</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explain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current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ethical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reasoning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terror,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people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perform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reprehensible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conditions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assume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‘tragic-ethic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grandeur’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sacrificing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their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fails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today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rarely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legitimate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claiming</w:t>
      </w:r>
      <w:r w:rsidRPr="006667E6">
        <w:rPr>
          <w:rFonts w:asciiTheme="majorHAnsi" w:hAnsiTheme="majorHAnsi"/>
          <w:color w:val="000000"/>
          <w:sz w:val="14"/>
          <w:szCs w:val="16"/>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assumed</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becomes</w:t>
      </w:r>
      <w:r w:rsidRPr="006667E6">
        <w:rPr>
          <w:rFonts w:asciiTheme="majorHAnsi" w:hAnsiTheme="majorHAnsi"/>
          <w:sz w:val="14"/>
        </w:rPr>
        <w:t xml:space="preserve"> </w:t>
      </w:r>
      <w:r w:rsidRPr="009A6333">
        <w:rPr>
          <w:rFonts w:asciiTheme="majorHAnsi" w:hAnsiTheme="majorHAnsi"/>
          <w:vanish/>
          <w:sz w:val="14"/>
        </w:rPr>
        <w:t>literally</w:t>
      </w:r>
      <w:r w:rsidRPr="006667E6">
        <w:rPr>
          <w:rFonts w:asciiTheme="majorHAnsi" w:hAnsiTheme="majorHAnsi"/>
          <w:sz w:val="14"/>
        </w:rPr>
        <w:t xml:space="preserve"> </w:t>
      </w:r>
      <w:r w:rsidRPr="009A6333">
        <w:rPr>
          <w:rFonts w:asciiTheme="majorHAnsi" w:hAnsiTheme="majorHAnsi"/>
          <w:vanish/>
          <w:sz w:val="14"/>
        </w:rPr>
        <w:t>nonsense,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non</w:t>
      </w:r>
      <w:r w:rsidRPr="006667E6">
        <w:rPr>
          <w:rFonts w:asciiTheme="majorHAnsi" w:hAnsiTheme="majorHAnsi"/>
          <w:sz w:val="14"/>
        </w:rPr>
        <w:t xml:space="preserve"> </w:t>
      </w:r>
      <w:r w:rsidRPr="009A6333">
        <w:rPr>
          <w:rFonts w:asciiTheme="majorHAnsi" w:hAnsiTheme="majorHAnsi"/>
          <w:vanish/>
          <w:sz w:val="14"/>
        </w:rPr>
        <w:t>sequitur</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societies,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worlds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If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work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identify</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must</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then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capture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persuasiveness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emergencies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consequences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kinds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arguments</w:t>
      </w:r>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raise</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behalf</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How,</w:t>
      </w:r>
      <w:r w:rsidRPr="006667E6">
        <w:rPr>
          <w:rFonts w:asciiTheme="majorHAnsi" w:hAnsiTheme="majorHAnsi"/>
          <w:sz w:val="14"/>
        </w:rPr>
        <w:t xml:space="preserve"> </w:t>
      </w:r>
      <w:r w:rsidRPr="009A6333">
        <w:rPr>
          <w:rFonts w:asciiTheme="majorHAnsi" w:hAnsiTheme="majorHAnsi"/>
          <w:vanish/>
          <w:sz w:val="14"/>
        </w:rPr>
        <w:t>then,</w:t>
      </w:r>
      <w:r w:rsidRPr="006667E6">
        <w:rPr>
          <w:rFonts w:asciiTheme="majorHAnsi" w:hAnsiTheme="majorHAnsi"/>
          <w:sz w:val="14"/>
        </w:rPr>
        <w:t xml:space="preserve"> </w:t>
      </w:r>
      <w:r w:rsidRPr="009A6333">
        <w:rPr>
          <w:rFonts w:asciiTheme="majorHAnsi" w:hAnsiTheme="majorHAnsi"/>
          <w:vanish/>
          <w:sz w:val="14"/>
        </w:rPr>
        <w:t>might</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compare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description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critique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time?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categorized</w:t>
      </w:r>
      <w:r w:rsidRPr="006667E6">
        <w:rPr>
          <w:rFonts w:asciiTheme="majorHAnsi" w:hAnsiTheme="majorHAnsi"/>
          <w:sz w:val="14"/>
        </w:rPr>
        <w:t xml:space="preserve"> </w:t>
      </w:r>
      <w:r w:rsidRPr="009A6333">
        <w:rPr>
          <w:rFonts w:asciiTheme="majorHAnsi" w:hAnsiTheme="majorHAnsi"/>
          <w:vanish/>
          <w:sz w:val="14"/>
        </w:rPr>
        <w:t>according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purpose</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outcome</w:t>
      </w:r>
      <w:r w:rsidRPr="006667E6">
        <w:rPr>
          <w:rFonts w:asciiTheme="majorHAnsi" w:hAnsiTheme="majorHAnsi"/>
          <w:sz w:val="14"/>
        </w:rPr>
        <w:t xml:space="preserve"> </w:t>
      </w:r>
      <w:r w:rsidRPr="009A6333">
        <w:rPr>
          <w:rFonts w:asciiTheme="majorHAnsi" w:hAnsiTheme="majorHAnsi"/>
          <w:vanish/>
          <w:sz w:val="14"/>
        </w:rPr>
        <w:t>(see</w:t>
      </w:r>
      <w:r w:rsidRPr="006667E6">
        <w:rPr>
          <w:rFonts w:asciiTheme="majorHAnsi" w:hAnsiTheme="majorHAnsi"/>
          <w:sz w:val="14"/>
        </w:rPr>
        <w:t xml:space="preserve"> </w:t>
      </w:r>
      <w:r w:rsidRPr="009A6333">
        <w:rPr>
          <w:rFonts w:asciiTheme="majorHAnsi" w:hAnsiTheme="majorHAnsi"/>
          <w:vanish/>
          <w:sz w:val="14"/>
        </w:rPr>
        <w:t>Corbridge,</w:t>
      </w:r>
      <w:r w:rsidRPr="006667E6">
        <w:rPr>
          <w:rFonts w:asciiTheme="majorHAnsi" w:hAnsiTheme="majorHAnsi"/>
          <w:sz w:val="14"/>
        </w:rPr>
        <w:t xml:space="preserve"> </w:t>
      </w:r>
      <w:r w:rsidRPr="009A6333">
        <w:rPr>
          <w:rFonts w:asciiTheme="majorHAnsi" w:hAnsiTheme="majorHAnsi"/>
          <w:vanish/>
          <w:sz w:val="14"/>
        </w:rPr>
        <w:t>2004;</w:t>
      </w:r>
      <w:r w:rsidRPr="006667E6">
        <w:rPr>
          <w:rFonts w:asciiTheme="majorHAnsi" w:hAnsiTheme="majorHAnsi"/>
          <w:sz w:val="14"/>
        </w:rPr>
        <w:t xml:space="preserve"> </w:t>
      </w:r>
      <w:r w:rsidRPr="009A6333">
        <w:rPr>
          <w:rFonts w:asciiTheme="majorHAnsi" w:hAnsiTheme="majorHAnsi"/>
          <w:vanish/>
          <w:sz w:val="14"/>
        </w:rPr>
        <w:t>Gray,</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modifies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place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individual</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society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her</w:t>
      </w:r>
      <w:r w:rsidRPr="006667E6">
        <w:rPr>
          <w:rFonts w:asciiTheme="majorHAnsi" w:hAnsiTheme="majorHAnsi"/>
          <w:sz w:val="14"/>
        </w:rPr>
        <w:t xml:space="preserve"> </w:t>
      </w:r>
      <w:r w:rsidRPr="009A6333">
        <w:rPr>
          <w:rFonts w:asciiTheme="majorHAnsi" w:hAnsiTheme="majorHAnsi"/>
          <w:vanish/>
          <w:sz w:val="14"/>
        </w:rPr>
        <w:t>importance.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Ramdas</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834)</w:t>
      </w:r>
      <w:r w:rsidRPr="006667E6">
        <w:rPr>
          <w:rFonts w:asciiTheme="majorHAnsi" w:hAnsiTheme="majorHAnsi"/>
          <w:sz w:val="14"/>
        </w:rPr>
        <w:t xml:space="preserve"> </w:t>
      </w:r>
      <w:r w:rsidRPr="009A6333">
        <w:rPr>
          <w:rFonts w:asciiTheme="majorHAnsi" w:hAnsiTheme="majorHAnsi"/>
          <w:vanish/>
          <w:sz w:val="14"/>
        </w:rPr>
        <w:t>writes,</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produces</w:t>
      </w:r>
      <w:r w:rsidRPr="006667E6">
        <w:rPr>
          <w:rFonts w:asciiTheme="majorHAnsi" w:hAnsiTheme="majorHAnsi"/>
          <w:sz w:val="14"/>
        </w:rPr>
        <w:t xml:space="preserve"> </w:t>
      </w:r>
      <w:r w:rsidRPr="009A6333">
        <w:rPr>
          <w:rFonts w:asciiTheme="majorHAnsi" w:hAnsiTheme="majorHAnsi"/>
          <w:vanish/>
          <w:sz w:val="14"/>
        </w:rPr>
        <w:t>hierarchies</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segregate</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matter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segregation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might</w:t>
      </w:r>
      <w:r w:rsidRPr="006667E6">
        <w:rPr>
          <w:rFonts w:asciiTheme="majorHAnsi" w:hAnsiTheme="majorHAnsi"/>
          <w:sz w:val="14"/>
        </w:rPr>
        <w:t xml:space="preserve"> </w:t>
      </w:r>
      <w:r w:rsidRPr="009A6333">
        <w:rPr>
          <w:rFonts w:asciiTheme="majorHAnsi" w:hAnsiTheme="majorHAnsi"/>
          <w:vanish/>
          <w:sz w:val="14"/>
        </w:rPr>
        <w:t>produce</w:t>
      </w:r>
      <w:r w:rsidRPr="006667E6">
        <w:rPr>
          <w:rFonts w:asciiTheme="majorHAnsi" w:hAnsiTheme="majorHAnsi"/>
          <w:sz w:val="14"/>
        </w:rPr>
        <w:t xml:space="preserve"> </w:t>
      </w:r>
      <w:r w:rsidRPr="009A6333">
        <w:rPr>
          <w:rFonts w:asciiTheme="majorHAnsi" w:hAnsiTheme="majorHAnsi"/>
          <w:vanish/>
          <w:sz w:val="14"/>
        </w:rPr>
        <w:t>effects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counteract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(2008:</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957)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explains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engender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creative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research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educated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unemployed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spend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years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desired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employment,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finds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temporal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ambivalence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experienced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generate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cultural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experiments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turn,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marked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spatial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186).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same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normative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neutrality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ambivalent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open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contexts,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descriptions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indicate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strong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condemnation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study.</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Waiting can demobilize radical reform, depoliticizing ‘the insurrectionary possibilities of the present by delaying the revolutionary imperative to a future moment that is forever drifting towards infinity’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(Springer,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407).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Yonucu’s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self-destructive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activities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disrespected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working-class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Istanbul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infinite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lead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depoliticization,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disbelief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possibility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self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any</w:t>
      </w:r>
      <w:r w:rsidRPr="006667E6">
        <w:rPr>
          <w:rFonts w:asciiTheme="majorHAnsi" w:hAnsiTheme="majorHAnsi"/>
          <w:color w:val="000000"/>
          <w:sz w:val="14"/>
          <w:szCs w:val="16"/>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undermine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self-care</w:t>
      </w:r>
      <w:r w:rsidRPr="006667E6">
        <w:rPr>
          <w:rFonts w:asciiTheme="majorHAnsi" w:hAnsiTheme="majorHAnsi"/>
          <w:sz w:val="14"/>
        </w:rPr>
        <w:t xml:space="preserve"> </w:t>
      </w:r>
      <w:r w:rsidRPr="009A6333">
        <w:rPr>
          <w:rFonts w:asciiTheme="majorHAnsi" w:hAnsiTheme="majorHAnsi"/>
          <w:vanish/>
          <w:sz w:val="14"/>
        </w:rPr>
        <w:t>two-fold,</w:t>
      </w:r>
      <w:r w:rsidRPr="006667E6">
        <w:rPr>
          <w:rFonts w:asciiTheme="majorHAnsi" w:hAnsiTheme="majorHAnsi"/>
          <w:sz w:val="14"/>
        </w:rPr>
        <w:t xml:space="preserve"> </w:t>
      </w:r>
      <w:r w:rsidRPr="009A6333">
        <w:rPr>
          <w:rFonts w:asciiTheme="majorHAnsi" w:hAnsiTheme="majorHAnsi"/>
          <w:vanish/>
          <w:sz w:val="14"/>
        </w:rPr>
        <w:t>first</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making</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needs,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again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reinforcing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‘[s]omething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ashamed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because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taken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evidence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indolence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symptom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rejection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signal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exclude’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(Bauman,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2004:</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creates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ideal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‘temporal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processes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subordination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90;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Furthermore,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subordination,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domination,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citizens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non-citizens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themselves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hopefully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frustratedly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make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decisions,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surrendering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authority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123).</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Waiting 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therefore</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function as a</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potentially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important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spatial</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technology of the elite and powerful, mobilized not only for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purpose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governing individuals, but also to retain claims over moral urgency</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growing</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capture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claims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elite,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note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where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material</w:t>
      </w:r>
      <w:r w:rsidRPr="006667E6">
        <w:rPr>
          <w:rFonts w:asciiTheme="majorHAnsi" w:hAnsiTheme="majorHAnsi"/>
          <w:sz w:val="14"/>
        </w:rPr>
        <w:t xml:space="preserve"> </w:t>
      </w:r>
      <w:r w:rsidRPr="009A6333">
        <w:rPr>
          <w:rFonts w:asciiTheme="majorHAnsi" w:hAnsiTheme="majorHAnsi"/>
          <w:vanish/>
          <w:sz w:val="14"/>
        </w:rPr>
        <w:t>conditions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containment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currently</w:t>
      </w:r>
      <w:r w:rsidRPr="006667E6">
        <w:rPr>
          <w:rFonts w:asciiTheme="majorHAnsi" w:hAnsiTheme="majorHAnsi"/>
          <w:sz w:val="14"/>
        </w:rPr>
        <w:t xml:space="preserve"> </w:t>
      </w:r>
      <w:r w:rsidRPr="009A6333">
        <w:rPr>
          <w:rFonts w:asciiTheme="majorHAnsi" w:hAnsiTheme="majorHAnsi"/>
          <w:vanish/>
          <w:sz w:val="14"/>
        </w:rPr>
        <w:t>impenetrable,</w:t>
      </w:r>
      <w:r w:rsidRPr="006667E6">
        <w:rPr>
          <w:rFonts w:asciiTheme="majorHAnsi" w:hAnsiTheme="majorHAnsi"/>
          <w:sz w:val="14"/>
        </w:rPr>
        <w:t xml:space="preserve"> </w:t>
      </w:r>
      <w:r w:rsidRPr="009A6333">
        <w:rPr>
          <w:rFonts w:asciiTheme="majorHAnsi" w:hAnsiTheme="majorHAnsi"/>
          <w:vanish/>
          <w:sz w:val="14"/>
        </w:rPr>
        <w:t>arguments</w:t>
      </w:r>
      <w:r w:rsidRPr="006667E6">
        <w:rPr>
          <w:rFonts w:asciiTheme="majorHAnsi" w:hAnsiTheme="majorHAnsi"/>
          <w:sz w:val="14"/>
        </w:rPr>
        <w:t xml:space="preserve"> </w:t>
      </w:r>
      <w:r w:rsidRPr="009A6333">
        <w:rPr>
          <w:rFonts w:asciiTheme="majorHAnsi" w:hAnsiTheme="majorHAnsi"/>
          <w:vanish/>
          <w:sz w:val="14"/>
        </w:rPr>
        <w:t>based</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forefront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reclaiming</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detention</w:t>
      </w:r>
      <w:r w:rsidRPr="006667E6">
        <w:rPr>
          <w:rFonts w:asciiTheme="majorHAnsi" w:hAnsiTheme="majorHAnsi"/>
          <w:sz w:val="14"/>
        </w:rPr>
        <w:t xml:space="preserve"> </w:t>
      </w:r>
      <w:r w:rsidRPr="009A6333">
        <w:rPr>
          <w:rFonts w:asciiTheme="majorHAnsi" w:hAnsiTheme="majorHAnsi"/>
          <w:vanish/>
          <w:sz w:val="14"/>
        </w:rPr>
        <w:t>centers,</w:t>
      </w:r>
      <w:r w:rsidRPr="006667E6">
        <w:rPr>
          <w:rFonts w:asciiTheme="majorHAnsi" w:hAnsiTheme="majorHAnsi"/>
          <w:sz w:val="14"/>
        </w:rPr>
        <w:t xml:space="preserve"> </w:t>
      </w:r>
      <w:r w:rsidRPr="009A6333">
        <w:rPr>
          <w:rFonts w:asciiTheme="majorHAnsi" w:hAnsiTheme="majorHAnsi"/>
          <w:vanish/>
          <w:sz w:val="14"/>
        </w:rPr>
        <w:t>clandestine</w:t>
      </w:r>
      <w:r w:rsidRPr="006667E6">
        <w:rPr>
          <w:rFonts w:asciiTheme="majorHAnsi" w:hAnsiTheme="majorHAnsi"/>
          <w:sz w:val="14"/>
        </w:rPr>
        <w:t xml:space="preserve"> </w:t>
      </w:r>
      <w:r w:rsidRPr="009A6333">
        <w:rPr>
          <w:rFonts w:asciiTheme="majorHAnsi" w:hAnsiTheme="majorHAnsi"/>
          <w:vanish/>
          <w:sz w:val="14"/>
        </w:rPr>
        <w:t>prisons,</w:t>
      </w:r>
      <w:r w:rsidRPr="006667E6">
        <w:rPr>
          <w:rFonts w:asciiTheme="majorHAnsi" w:hAnsiTheme="majorHAnsi"/>
          <w:sz w:val="14"/>
        </w:rPr>
        <w:t xml:space="preserve"> </w:t>
      </w:r>
      <w:r w:rsidRPr="009A6333">
        <w:rPr>
          <w:rFonts w:asciiTheme="majorHAnsi" w:hAnsiTheme="majorHAnsi"/>
          <w:vanish/>
          <w:sz w:val="14"/>
        </w:rPr>
        <w:t>state</w:t>
      </w:r>
      <w:r w:rsidRPr="006667E6">
        <w:rPr>
          <w:rFonts w:asciiTheme="majorHAnsi" w:hAnsiTheme="majorHAnsi"/>
          <w:sz w:val="14"/>
        </w:rPr>
        <w:t xml:space="preserve"> </w:t>
      </w:r>
      <w:r w:rsidRPr="009A6333">
        <w:rPr>
          <w:rFonts w:asciiTheme="majorHAnsi" w:hAnsiTheme="majorHAnsi"/>
          <w:vanish/>
          <w:sz w:val="14"/>
        </w:rPr>
        <w:t>borders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refugee</w:t>
      </w:r>
      <w:r w:rsidRPr="006667E6">
        <w:rPr>
          <w:rFonts w:asciiTheme="majorHAnsi" w:hAnsiTheme="majorHAnsi"/>
          <w:sz w:val="14"/>
        </w:rPr>
        <w:t xml:space="preserve"> </w:t>
      </w:r>
      <w:r w:rsidRPr="009A6333">
        <w:rPr>
          <w:rFonts w:asciiTheme="majorHAnsi" w:hAnsiTheme="majorHAnsi"/>
          <w:vanish/>
          <w:sz w:val="14"/>
        </w:rPr>
        <w:t>camps,</w:t>
      </w:r>
      <w:r w:rsidRPr="006667E6">
        <w:rPr>
          <w:rFonts w:asciiTheme="majorHAnsi" w:hAnsiTheme="majorHAnsi"/>
          <w:sz w:val="14"/>
        </w:rPr>
        <w:t xml:space="preserve"> </w:t>
      </w:r>
      <w:r w:rsidRPr="009A6333">
        <w:rPr>
          <w:rFonts w:asciiTheme="majorHAnsi" w:hAnsiTheme="majorHAnsi"/>
          <w:vanish/>
          <w:sz w:val="14"/>
        </w:rPr>
        <w:t>geographers</w:t>
      </w:r>
      <w:r w:rsidRPr="006667E6">
        <w:rPr>
          <w:rFonts w:asciiTheme="majorHAnsi" w:hAnsiTheme="majorHAnsi"/>
          <w:sz w:val="14"/>
        </w:rPr>
        <w:t xml:space="preserve"> </w:t>
      </w:r>
      <w:r w:rsidRPr="009A6333">
        <w:rPr>
          <w:rFonts w:asciiTheme="majorHAnsi" w:hAnsiTheme="majorHAnsi"/>
          <w:vanish/>
          <w:sz w:val="14"/>
        </w:rPr>
        <w:t>point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ongoing</w:t>
      </w:r>
      <w:r w:rsidRPr="006667E6">
        <w:rPr>
          <w:rFonts w:asciiTheme="majorHAnsi" w:hAnsiTheme="majorHAnsi"/>
          <w:sz w:val="14"/>
        </w:rPr>
        <w:t xml:space="preserve"> </w:t>
      </w:r>
      <w:r w:rsidRPr="009A6333">
        <w:rPr>
          <w:rFonts w:asciiTheme="majorHAnsi" w:hAnsiTheme="majorHAnsi"/>
          <w:vanish/>
          <w:sz w:val="14"/>
        </w:rPr>
        <w:t>struggles</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impossibility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bodily</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rejection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(see</w:t>
      </w:r>
      <w:r w:rsidRPr="006667E6">
        <w:rPr>
          <w:rFonts w:asciiTheme="majorHAnsi" w:hAnsiTheme="majorHAnsi"/>
          <w:sz w:val="14"/>
        </w:rPr>
        <w:t xml:space="preserve"> </w:t>
      </w:r>
      <w:r w:rsidRPr="009A6333">
        <w:rPr>
          <w:rFonts w:asciiTheme="majorHAnsi" w:hAnsiTheme="majorHAnsi"/>
          <w:vanish/>
          <w:sz w:val="14"/>
        </w:rPr>
        <w:t>Conlon,</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Darling,</w:t>
      </w:r>
      <w:r w:rsidRPr="006667E6">
        <w:rPr>
          <w:rFonts w:asciiTheme="majorHAnsi" w:hAnsiTheme="majorHAnsi"/>
          <w:sz w:val="14"/>
        </w:rPr>
        <w:t xml:space="preserve"> </w:t>
      </w:r>
      <w:r w:rsidRPr="009A6333">
        <w:rPr>
          <w:rFonts w:asciiTheme="majorHAnsi" w:hAnsiTheme="majorHAnsi"/>
          <w:vanish/>
          <w:sz w:val="14"/>
        </w:rPr>
        <w:t>2009,</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Garmany,</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Mountz</w:t>
      </w:r>
      <w:r w:rsidRPr="006667E6">
        <w:rPr>
          <w:rFonts w:asciiTheme="majorHAnsi" w:hAnsiTheme="majorHAnsi"/>
          <w:sz w:val="14"/>
        </w:rPr>
        <w:t xml:space="preserve"> </w:t>
      </w:r>
      <w:r w:rsidRPr="009A6333">
        <w:rPr>
          <w:rFonts w:asciiTheme="majorHAnsi" w:hAnsiTheme="majorHAnsi"/>
          <w:vanish/>
          <w:sz w:val="14"/>
        </w:rPr>
        <w:t>et</w:t>
      </w:r>
      <w:r w:rsidRPr="006667E6">
        <w:rPr>
          <w:rFonts w:asciiTheme="majorHAnsi" w:hAnsiTheme="majorHAnsi"/>
          <w:sz w:val="14"/>
        </w:rPr>
        <w:t xml:space="preserve"> </w:t>
      </w:r>
      <w:r w:rsidRPr="009A6333">
        <w:rPr>
          <w:rFonts w:asciiTheme="majorHAnsi" w:hAnsiTheme="majorHAnsi"/>
          <w:vanish/>
          <w:sz w:val="14"/>
        </w:rPr>
        <w:t>al.,</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Schuster,</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Ramakrishnan’s</w:t>
      </w:r>
      <w:r w:rsidRPr="006667E6">
        <w:rPr>
          <w:rFonts w:asciiTheme="majorHAnsi" w:hAnsiTheme="majorHAnsi"/>
          <w:sz w:val="14"/>
        </w:rPr>
        <w:t xml:space="preserve"> </w:t>
      </w:r>
      <w:r w:rsidRPr="009A6333">
        <w:rPr>
          <w:rFonts w:asciiTheme="majorHAnsi" w:hAnsiTheme="majorHAnsi"/>
          <w:vanish/>
          <w:sz w:val="14"/>
        </w:rPr>
        <w:t>(2014)</w:t>
      </w:r>
      <w:r w:rsidRPr="006667E6">
        <w:rPr>
          <w:rFonts w:asciiTheme="majorHAnsi" w:hAnsiTheme="majorHAnsi"/>
          <w:sz w:val="14"/>
        </w:rPr>
        <w:t xml:space="preserve"> </w:t>
      </w:r>
      <w:r w:rsidRPr="009A6333">
        <w:rPr>
          <w:rFonts w:asciiTheme="majorHAnsi" w:hAnsiTheme="majorHAnsi"/>
          <w:vanish/>
          <w:sz w:val="14"/>
        </w:rPr>
        <w:t>analysis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Delhi</w:t>
      </w:r>
      <w:r w:rsidRPr="006667E6">
        <w:rPr>
          <w:rFonts w:asciiTheme="majorHAnsi" w:hAnsiTheme="majorHAnsi"/>
          <w:sz w:val="14"/>
        </w:rPr>
        <w:t xml:space="preserve"> </w:t>
      </w:r>
      <w:r w:rsidRPr="009A6333">
        <w:rPr>
          <w:rFonts w:asciiTheme="majorHAnsi" w:hAnsiTheme="majorHAnsi"/>
          <w:vanish/>
          <w:sz w:val="14"/>
        </w:rPr>
        <w:t>resettlement</w:t>
      </w:r>
      <w:r w:rsidRPr="006667E6">
        <w:rPr>
          <w:rFonts w:asciiTheme="majorHAnsi" w:hAnsiTheme="majorHAnsi"/>
          <w:sz w:val="14"/>
        </w:rPr>
        <w:t xml:space="preserve"> </w:t>
      </w:r>
      <w:r w:rsidRPr="009A6333">
        <w:rPr>
          <w:rFonts w:asciiTheme="majorHAnsi" w:hAnsiTheme="majorHAnsi"/>
          <w:vanish/>
          <w:sz w:val="14"/>
        </w:rPr>
        <w:t>colony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Shewly’s</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discussion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enclave</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India</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Bangladesh</w:t>
      </w:r>
      <w:r w:rsidRPr="006667E6">
        <w:rPr>
          <w:rFonts w:asciiTheme="majorHAnsi" w:hAnsiTheme="majorHAnsi"/>
          <w:sz w:val="14"/>
        </w:rPr>
        <w:t xml:space="preserve"> </w:t>
      </w:r>
      <w:r w:rsidRPr="009A6333">
        <w:rPr>
          <w:rFonts w:asciiTheme="majorHAnsi" w:hAnsiTheme="majorHAnsi"/>
          <w:vanish/>
          <w:sz w:val="14"/>
        </w:rPr>
        <w:t>describe</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who</w:t>
      </w:r>
      <w:r w:rsidRPr="006667E6">
        <w:rPr>
          <w:rFonts w:asciiTheme="majorHAnsi" w:hAnsiTheme="majorHAnsi"/>
          <w:sz w:val="14"/>
        </w:rPr>
        <w:t xml:space="preserve"> </w:t>
      </w:r>
      <w:r w:rsidRPr="009A6333">
        <w:rPr>
          <w:rFonts w:asciiTheme="majorHAnsi" w:hAnsiTheme="majorHAnsi"/>
          <w:vanish/>
          <w:sz w:val="14"/>
        </w:rPr>
        <w:t>refuse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give</w:t>
      </w:r>
      <w:r w:rsidRPr="006667E6">
        <w:rPr>
          <w:rFonts w:asciiTheme="majorHAnsi" w:hAnsiTheme="majorHAnsi"/>
          <w:sz w:val="14"/>
        </w:rPr>
        <w:t xml:space="preserve"> </w:t>
      </w:r>
      <w:r w:rsidRPr="009A6333">
        <w:rPr>
          <w:rFonts w:asciiTheme="majorHAnsi" w:hAnsiTheme="majorHAnsi"/>
          <w:vanish/>
          <w:sz w:val="14"/>
        </w:rPr>
        <w:t>up</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status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legitimately</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larger</w:t>
      </w:r>
      <w:r w:rsidRPr="006667E6">
        <w:rPr>
          <w:rFonts w:asciiTheme="majorHAnsi" w:hAnsiTheme="majorHAnsi"/>
          <w:sz w:val="14"/>
        </w:rPr>
        <w:t xml:space="preserve"> </w:t>
      </w:r>
      <w:r w:rsidRPr="009A6333">
        <w:rPr>
          <w:rFonts w:asciiTheme="majorHAnsi" w:hAnsiTheme="majorHAnsi"/>
          <w:vanish/>
          <w:sz w:val="14"/>
        </w:rPr>
        <w:t>scale</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Similarly,</w:t>
      </w:r>
      <w:r w:rsidRPr="006667E6">
        <w:rPr>
          <w:rFonts w:asciiTheme="majorHAnsi" w:hAnsiTheme="majorHAnsi"/>
          <w:sz w:val="14"/>
        </w:rPr>
        <w:t xml:space="preserve"> </w:t>
      </w:r>
      <w:r w:rsidRPr="009A6333">
        <w:rPr>
          <w:rFonts w:asciiTheme="majorHAnsi" w:hAnsiTheme="majorHAnsi"/>
          <w:vanish/>
          <w:sz w:val="14"/>
        </w:rPr>
        <w:t>Tyler’s</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account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desperate</w:t>
      </w:r>
      <w:r w:rsidRPr="006667E6">
        <w:rPr>
          <w:rFonts w:asciiTheme="majorHAnsi" w:hAnsiTheme="majorHAnsi"/>
          <w:sz w:val="14"/>
        </w:rPr>
        <w:t xml:space="preserve"> </w:t>
      </w:r>
      <w:r w:rsidRPr="009A6333">
        <w:rPr>
          <w:rFonts w:asciiTheme="majorHAnsi" w:hAnsiTheme="majorHAnsi"/>
          <w:vanish/>
          <w:sz w:val="14"/>
        </w:rPr>
        <w:t>female</w:t>
      </w:r>
      <w:r w:rsidRPr="006667E6">
        <w:rPr>
          <w:rFonts w:asciiTheme="majorHAnsi" w:hAnsiTheme="majorHAnsi"/>
          <w:sz w:val="14"/>
        </w:rPr>
        <w:t xml:space="preserve"> </w:t>
      </w:r>
      <w:r w:rsidRPr="009A6333">
        <w:rPr>
          <w:rFonts w:asciiTheme="majorHAnsi" w:hAnsiTheme="majorHAnsi"/>
          <w:vanish/>
          <w:sz w:val="14"/>
        </w:rPr>
        <w:t>detainees</w:t>
      </w:r>
      <w:r w:rsidRPr="006667E6">
        <w:rPr>
          <w:rFonts w:asciiTheme="majorHAnsi" w:hAnsiTheme="majorHAnsi"/>
          <w:sz w:val="14"/>
        </w:rPr>
        <w:t xml:space="preserve"> </w:t>
      </w:r>
      <w:r w:rsidRPr="009A6333">
        <w:rPr>
          <w:rFonts w:asciiTheme="majorHAnsi" w:hAnsiTheme="majorHAnsi"/>
          <w:vanish/>
          <w:sz w:val="14"/>
        </w:rPr>
        <w:t>stripping</w:t>
      </w:r>
      <w:r w:rsidRPr="006667E6">
        <w:rPr>
          <w:rFonts w:asciiTheme="majorHAnsi" w:hAnsiTheme="majorHAnsi"/>
          <w:sz w:val="14"/>
        </w:rPr>
        <w:t xml:space="preserve"> </w:t>
      </w:r>
      <w:r w:rsidRPr="009A6333">
        <w:rPr>
          <w:rFonts w:asciiTheme="majorHAnsi" w:hAnsiTheme="majorHAnsi"/>
          <w:vanish/>
          <w:sz w:val="14"/>
        </w:rPr>
        <w:t>off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clothes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expose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humanness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Yarl’s</w:t>
      </w:r>
      <w:r w:rsidRPr="006667E6">
        <w:rPr>
          <w:rFonts w:asciiTheme="majorHAnsi" w:hAnsiTheme="majorHAnsi"/>
          <w:sz w:val="14"/>
        </w:rPr>
        <w:t xml:space="preserve"> </w:t>
      </w:r>
      <w:r w:rsidRPr="009A6333">
        <w:rPr>
          <w:rFonts w:asciiTheme="majorHAnsi" w:hAnsiTheme="majorHAnsi"/>
          <w:vanish/>
          <w:sz w:val="14"/>
        </w:rPr>
        <w:t>Wood</w:t>
      </w:r>
      <w:r w:rsidRPr="006667E6">
        <w:rPr>
          <w:rFonts w:asciiTheme="majorHAnsi" w:hAnsiTheme="majorHAnsi"/>
          <w:sz w:val="14"/>
        </w:rPr>
        <w:t xml:space="preserve"> </w:t>
      </w:r>
      <w:r w:rsidRPr="009A6333">
        <w:rPr>
          <w:rFonts w:asciiTheme="majorHAnsi" w:hAnsiTheme="majorHAnsi"/>
          <w:vanish/>
          <w:sz w:val="14"/>
        </w:rPr>
        <w:t>Immigration</w:t>
      </w:r>
      <w:r w:rsidRPr="006667E6">
        <w:rPr>
          <w:rFonts w:asciiTheme="majorHAnsi" w:hAnsiTheme="majorHAnsi"/>
          <w:sz w:val="14"/>
        </w:rPr>
        <w:t xml:space="preserve"> </w:t>
      </w:r>
      <w:r w:rsidRPr="009A6333">
        <w:rPr>
          <w:rFonts w:asciiTheme="majorHAnsi" w:hAnsiTheme="majorHAnsi"/>
          <w:vanish/>
          <w:sz w:val="14"/>
        </w:rPr>
        <w:t>Removal</w:t>
      </w:r>
      <w:r w:rsidRPr="006667E6">
        <w:rPr>
          <w:rFonts w:asciiTheme="majorHAnsi" w:hAnsiTheme="majorHAnsi"/>
          <w:sz w:val="14"/>
        </w:rPr>
        <w:t xml:space="preserve"> </w:t>
      </w:r>
      <w:r w:rsidRPr="009A6333">
        <w:rPr>
          <w:rFonts w:asciiTheme="majorHAnsi" w:hAnsiTheme="majorHAnsi"/>
          <w:vanish/>
          <w:sz w:val="14"/>
        </w:rPr>
        <w:t>Centre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UK</w:t>
      </w:r>
      <w:r w:rsidRPr="006667E6">
        <w:rPr>
          <w:rFonts w:asciiTheme="majorHAnsi" w:hAnsiTheme="majorHAnsi"/>
          <w:sz w:val="14"/>
        </w:rPr>
        <w:t xml:space="preserve"> </w:t>
      </w:r>
      <w:r w:rsidRPr="009A6333">
        <w:rPr>
          <w:rFonts w:asciiTheme="majorHAnsi" w:hAnsiTheme="majorHAnsi"/>
          <w:vanish/>
          <w:sz w:val="14"/>
        </w:rPr>
        <w:t>suggests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demands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recognition</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just</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acknowledgement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humanness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irrevocable</w:t>
      </w:r>
      <w:r w:rsidRPr="006667E6">
        <w:rPr>
          <w:rFonts w:asciiTheme="majorHAnsi" w:hAnsiTheme="majorHAnsi"/>
          <w:sz w:val="14"/>
        </w:rPr>
        <w:t xml:space="preserve"> </w:t>
      </w:r>
      <w:r w:rsidRPr="009A6333">
        <w:rPr>
          <w:rFonts w:asciiTheme="majorHAnsi" w:hAnsiTheme="majorHAnsi"/>
          <w:vanish/>
          <w:sz w:val="14"/>
        </w:rPr>
        <w:t>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being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continued</w:t>
      </w:r>
      <w:r w:rsidRPr="006667E6">
        <w:rPr>
          <w:rFonts w:asciiTheme="majorHAnsi" w:hAnsiTheme="majorHAnsi"/>
          <w:sz w:val="14"/>
        </w:rPr>
        <w:t xml:space="preserve"> </w:t>
      </w:r>
      <w:r w:rsidRPr="009A6333">
        <w:rPr>
          <w:rFonts w:asciiTheme="majorHAnsi" w:hAnsiTheme="majorHAnsi"/>
          <w:vanish/>
          <w:sz w:val="14"/>
        </w:rPr>
        <w:t>existence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Yarl’s</w:t>
      </w:r>
      <w:r w:rsidRPr="006667E6">
        <w:rPr>
          <w:rFonts w:asciiTheme="majorHAnsi" w:hAnsiTheme="majorHAnsi"/>
          <w:sz w:val="14"/>
        </w:rPr>
        <w:t xml:space="preserve"> </w:t>
      </w:r>
      <w:r w:rsidRPr="009A6333">
        <w:rPr>
          <w:rFonts w:asciiTheme="majorHAnsi" w:hAnsiTheme="majorHAnsi"/>
          <w:vanish/>
          <w:sz w:val="14"/>
        </w:rPr>
        <w:t>Wood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similar</w:t>
      </w:r>
      <w:r w:rsidRPr="006667E6">
        <w:rPr>
          <w:rFonts w:asciiTheme="majorHAnsi" w:hAnsiTheme="majorHAnsi"/>
          <w:sz w:val="14"/>
        </w:rPr>
        <w:t xml:space="preserve"> </w:t>
      </w:r>
      <w:r w:rsidRPr="009A6333">
        <w:rPr>
          <w:rFonts w:asciiTheme="majorHAnsi" w:hAnsiTheme="majorHAnsi"/>
          <w:vanish/>
          <w:sz w:val="14"/>
        </w:rPr>
        <w:t>institutions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nonetheless</w:t>
      </w:r>
      <w:r w:rsidRPr="006667E6">
        <w:rPr>
          <w:rFonts w:asciiTheme="majorHAnsi" w:hAnsiTheme="majorHAnsi"/>
          <w:sz w:val="14"/>
        </w:rPr>
        <w:t xml:space="preserve"> </w:t>
      </w:r>
      <w:r w:rsidRPr="009A6333">
        <w:rPr>
          <w:rFonts w:asciiTheme="majorHAnsi" w:hAnsiTheme="majorHAnsi"/>
          <w:vanish/>
          <w:sz w:val="14"/>
        </w:rPr>
        <w:t>points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challenge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exposing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moral</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easily</w:t>
      </w:r>
      <w:r w:rsidRPr="006667E6">
        <w:rPr>
          <w:rFonts w:asciiTheme="majorHAnsi" w:hAnsiTheme="majorHAnsi"/>
          <w:sz w:val="14"/>
        </w:rPr>
        <w:t xml:space="preserve"> </w:t>
      </w:r>
      <w:r w:rsidRPr="009A6333">
        <w:rPr>
          <w:rFonts w:asciiTheme="majorHAnsi" w:hAnsiTheme="majorHAnsi"/>
          <w:vanish/>
          <w:sz w:val="14"/>
        </w:rPr>
        <w:t>hidden</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view,</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reminds</w:t>
      </w:r>
      <w:r w:rsidRPr="006667E6">
        <w:rPr>
          <w:rFonts w:asciiTheme="majorHAnsi" w:hAnsiTheme="majorHAnsi"/>
          <w:sz w:val="14"/>
        </w:rPr>
        <w:t xml:space="preserve"> </w:t>
      </w:r>
      <w:r w:rsidRPr="009A6333">
        <w:rPr>
          <w:rFonts w:asciiTheme="majorHAnsi" w:hAnsiTheme="majorHAnsi"/>
          <w:vanish/>
          <w:sz w:val="14"/>
        </w:rPr>
        <w:t>us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help</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explain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relationships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dimensions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social</w:t>
      </w:r>
      <w:r w:rsidRPr="006667E6">
        <w:rPr>
          <w:rFonts w:asciiTheme="majorHAnsi" w:hAnsiTheme="majorHAnsi"/>
          <w:sz w:val="14"/>
        </w:rPr>
        <w:t xml:space="preserve"> </w:t>
      </w:r>
      <w:r w:rsidRPr="009A6333">
        <w:rPr>
          <w:rFonts w:asciiTheme="majorHAnsi" w:hAnsiTheme="majorHAnsi"/>
          <w:vanish/>
          <w:sz w:val="14"/>
        </w:rPr>
        <w:t>conditions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struggle.¶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closing,</w:t>
      </w:r>
      <w:r w:rsidRPr="006667E6">
        <w:rPr>
          <w:rFonts w:asciiTheme="majorHAnsi" w:hAnsiTheme="majorHAnsi"/>
          <w:sz w:val="14"/>
        </w:rPr>
        <w:t xml:space="preserve"> </w:t>
      </w:r>
      <w:r w:rsidRPr="009A6333">
        <w:rPr>
          <w:rFonts w:asciiTheme="majorHAnsi" w:hAnsiTheme="majorHAnsi"/>
          <w:vanish/>
          <w:sz w:val="14"/>
        </w:rPr>
        <w:t>geographic</w:t>
      </w:r>
      <w:r w:rsidRPr="006667E6">
        <w:rPr>
          <w:rFonts w:asciiTheme="majorHAnsi" w:hAnsiTheme="majorHAnsi"/>
          <w:sz w:val="14"/>
        </w:rPr>
        <w:t xml:space="preserve"> </w:t>
      </w:r>
      <w:r w:rsidRPr="009A6333">
        <w:rPr>
          <w:rFonts w:asciiTheme="majorHAnsi" w:hAnsiTheme="majorHAnsi"/>
          <w:vanish/>
          <w:sz w:val="14"/>
        </w:rPr>
        <w:t>depictions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seem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evocatively</w:t>
      </w:r>
      <w:r w:rsidRPr="006667E6">
        <w:rPr>
          <w:rFonts w:asciiTheme="majorHAnsi" w:hAnsiTheme="majorHAnsi"/>
          <w:sz w:val="14"/>
        </w:rPr>
        <w:t xml:space="preserve"> </w:t>
      </w:r>
      <w:r w:rsidRPr="009A6333">
        <w:rPr>
          <w:rFonts w:asciiTheme="majorHAnsi" w:hAnsiTheme="majorHAnsi"/>
          <w:vanish/>
          <w:sz w:val="14"/>
        </w:rPr>
        <w:t>describe</w:t>
      </w:r>
      <w:r w:rsidRPr="006667E6">
        <w:rPr>
          <w:rFonts w:asciiTheme="majorHAnsi" w:hAnsiTheme="majorHAnsi"/>
          <w:sz w:val="14"/>
        </w:rPr>
        <w:t xml:space="preserve"> </w:t>
      </w:r>
      <w:r w:rsidRPr="009A6333">
        <w:rPr>
          <w:rFonts w:asciiTheme="majorHAnsi" w:hAnsiTheme="majorHAnsi"/>
          <w:vanish/>
          <w:sz w:val="14"/>
        </w:rPr>
        <w:t>otherwise</w:t>
      </w:r>
      <w:r w:rsidRPr="006667E6">
        <w:rPr>
          <w:rFonts w:asciiTheme="majorHAnsi" w:hAnsiTheme="majorHAnsi"/>
          <w:sz w:val="14"/>
        </w:rPr>
        <w:t xml:space="preserve"> </w:t>
      </w:r>
      <w:r w:rsidRPr="009A6333">
        <w:rPr>
          <w:rFonts w:asciiTheme="majorHAnsi" w:hAnsiTheme="majorHAnsi"/>
          <w:vanish/>
          <w:sz w:val="14"/>
        </w:rPr>
        <w:t>obscured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Bennett,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striking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rarely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descriptions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language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Given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above,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accomplished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risked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incorporating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overtly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deliberately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surplus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abandoned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clarify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implicit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understated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consequences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normativity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associated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encourage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explicit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about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harmful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unproductive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radical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praxis,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compels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could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instrumental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reclaiming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work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open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critique,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clarifying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common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spatial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misunderstandings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representations.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thoughtful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process,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outrage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towards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inhumanity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itself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obscure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differentiated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experiences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dividing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feel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unreasoned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deaths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simply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appear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(Butler,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50).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when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rendered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waiting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materially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discursively,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it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just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easily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cast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impulsive,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disgusting,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animalistic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McKittrick,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sz w:val="14"/>
        </w:rPr>
        <w:t>Feminist</w:t>
      </w:r>
      <w:r w:rsidRPr="006667E6">
        <w:rPr>
          <w:rFonts w:asciiTheme="majorHAnsi" w:hAnsiTheme="majorHAnsi"/>
          <w:sz w:val="14"/>
        </w:rPr>
        <w:t xml:space="preserve"> </w:t>
      </w:r>
      <w:r w:rsidRPr="009A6333">
        <w:rPr>
          <w:rFonts w:asciiTheme="majorHAnsi" w:hAnsiTheme="majorHAnsi"/>
          <w:vanish/>
          <w:sz w:val="14"/>
        </w:rPr>
        <w:t>theory</w:t>
      </w:r>
      <w:r w:rsidRPr="006667E6">
        <w:rPr>
          <w:rFonts w:asciiTheme="majorHAnsi" w:hAnsiTheme="majorHAnsi"/>
          <w:sz w:val="14"/>
        </w:rPr>
        <w:t xml:space="preserve"> </w:t>
      </w:r>
      <w:r w:rsidRPr="009A6333">
        <w:rPr>
          <w:rFonts w:asciiTheme="majorHAnsi" w:hAnsiTheme="majorHAnsi"/>
          <w:vanish/>
          <w:sz w:val="14"/>
        </w:rPr>
        <w:t>insists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whose</w:t>
      </w:r>
      <w:r w:rsidRPr="006667E6">
        <w:rPr>
          <w:rFonts w:asciiTheme="majorHAnsi" w:hAnsiTheme="majorHAnsi"/>
          <w:sz w:val="14"/>
        </w:rPr>
        <w:t xml:space="preserve"> </w:t>
      </w:r>
      <w:r w:rsidRPr="009A6333">
        <w:rPr>
          <w:rFonts w:asciiTheme="majorHAnsi" w:hAnsiTheme="majorHAnsi"/>
          <w:vanish/>
          <w:sz w:val="14"/>
        </w:rPr>
        <w:t>encounters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violence</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‘usually</w:t>
      </w:r>
      <w:r w:rsidRPr="006667E6">
        <w:rPr>
          <w:rFonts w:asciiTheme="majorHAnsi" w:hAnsiTheme="majorHAnsi"/>
          <w:sz w:val="14"/>
        </w:rPr>
        <w:t xml:space="preserve"> </w:t>
      </w:r>
      <w:r w:rsidRPr="009A6333">
        <w:rPr>
          <w:rFonts w:asciiTheme="majorHAnsi" w:hAnsiTheme="majorHAnsi"/>
          <w:vanish/>
          <w:sz w:val="14"/>
        </w:rPr>
        <w:t>framed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private,</w:t>
      </w:r>
      <w:r w:rsidRPr="006667E6">
        <w:rPr>
          <w:rFonts w:asciiTheme="majorHAnsi" w:hAnsiTheme="majorHAnsi"/>
          <w:sz w:val="14"/>
        </w:rPr>
        <w:t xml:space="preserve"> </w:t>
      </w:r>
      <w:r w:rsidRPr="009A6333">
        <w:rPr>
          <w:rFonts w:asciiTheme="majorHAnsi" w:hAnsiTheme="majorHAnsi"/>
          <w:vanish/>
          <w:sz w:val="14"/>
        </w:rPr>
        <w:t>apolitical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mundane’</w:t>
      </w:r>
      <w:r w:rsidRPr="006667E6">
        <w:rPr>
          <w:rFonts w:asciiTheme="majorHAnsi" w:hAnsiTheme="majorHAnsi"/>
          <w:sz w:val="14"/>
        </w:rPr>
        <w:t xml:space="preserve"> </w:t>
      </w:r>
      <w:r w:rsidRPr="009A6333">
        <w:rPr>
          <w:rFonts w:asciiTheme="majorHAnsi" w:hAnsiTheme="majorHAnsi"/>
          <w:vanish/>
          <w:sz w:val="14"/>
        </w:rPr>
        <w:t>(Pain,</w:t>
      </w:r>
      <w:r w:rsidRPr="006667E6">
        <w:rPr>
          <w:rFonts w:asciiTheme="majorHAnsi" w:hAnsiTheme="majorHAnsi"/>
          <w:sz w:val="14"/>
        </w:rPr>
        <w:t xml:space="preserve"> </w:t>
      </w:r>
      <w:r w:rsidRPr="009A6333">
        <w:rPr>
          <w:rFonts w:asciiTheme="majorHAnsi" w:hAnsiTheme="majorHAnsi"/>
          <w:vanish/>
          <w:sz w:val="14"/>
        </w:rPr>
        <w:t>2014:</w:t>
      </w:r>
      <w:r w:rsidRPr="006667E6">
        <w:rPr>
          <w:rFonts w:asciiTheme="majorHAnsi" w:hAnsiTheme="majorHAnsi"/>
          <w:sz w:val="14"/>
        </w:rPr>
        <w:t xml:space="preserve"> </w:t>
      </w:r>
      <w:r w:rsidRPr="009A6333">
        <w:rPr>
          <w:rFonts w:asciiTheme="majorHAnsi" w:hAnsiTheme="majorHAnsi"/>
          <w:vanish/>
          <w:sz w:val="14"/>
        </w:rPr>
        <w:t>8),</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deeply</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exceptional</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forms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violence</w:t>
      </w:r>
      <w:r w:rsidRPr="006667E6">
        <w:rPr>
          <w:rFonts w:asciiTheme="majorHAnsi" w:hAnsiTheme="majorHAnsi"/>
          <w:sz w:val="14"/>
        </w:rPr>
        <w:t xml:space="preserve"> </w:t>
      </w:r>
      <w:r w:rsidRPr="009A6333">
        <w:rPr>
          <w:rFonts w:asciiTheme="majorHAnsi" w:hAnsiTheme="majorHAnsi"/>
          <w:vanish/>
          <w:sz w:val="14"/>
        </w:rPr>
        <w:t>(Phillips,</w:t>
      </w:r>
      <w:r w:rsidRPr="006667E6">
        <w:rPr>
          <w:rFonts w:asciiTheme="majorHAnsi" w:hAnsiTheme="majorHAnsi"/>
          <w:sz w:val="14"/>
        </w:rPr>
        <w:t xml:space="preserve"> </w:t>
      </w:r>
      <w:r w:rsidRPr="009A6333">
        <w:rPr>
          <w:rFonts w:asciiTheme="majorHAnsi" w:hAnsiTheme="majorHAnsi"/>
          <w:vanish/>
          <w:sz w:val="14"/>
        </w:rPr>
        <w:t>2008;</w:t>
      </w:r>
      <w:r w:rsidRPr="006667E6">
        <w:rPr>
          <w:rFonts w:asciiTheme="majorHAnsi" w:hAnsiTheme="majorHAnsi"/>
          <w:sz w:val="14"/>
        </w:rPr>
        <w:t xml:space="preserve"> </w:t>
      </w:r>
      <w:r w:rsidRPr="009A6333">
        <w:rPr>
          <w:rFonts w:asciiTheme="majorHAnsi" w:hAnsiTheme="majorHAnsi"/>
          <w:vanish/>
          <w:sz w:val="14"/>
        </w:rPr>
        <w:t>Pratt,</w:t>
      </w:r>
      <w:r w:rsidRPr="006667E6">
        <w:rPr>
          <w:rFonts w:asciiTheme="majorHAnsi" w:hAnsiTheme="majorHAnsi"/>
          <w:sz w:val="14"/>
        </w:rPr>
        <w:t xml:space="preserve"> </w:t>
      </w:r>
      <w:r w:rsidRPr="009A6333">
        <w:rPr>
          <w:rFonts w:asciiTheme="majorHAnsi" w:hAnsiTheme="majorHAnsi"/>
          <w:vanish/>
          <w:sz w:val="14"/>
        </w:rPr>
        <w:t>2005).</w:t>
      </w:r>
      <w:r w:rsidRPr="006667E6">
        <w:rPr>
          <w:rFonts w:asciiTheme="majorHAnsi" w:hAnsiTheme="majorHAnsi"/>
          <w:sz w:val="14"/>
        </w:rPr>
        <w:t xml:space="preserve"> </w:t>
      </w:r>
      <w:r w:rsidRPr="009A6333">
        <w:rPr>
          <w:rFonts w:asciiTheme="majorHAnsi" w:hAnsiTheme="majorHAnsi"/>
          <w:vanish/>
          <w:sz w:val="14"/>
        </w:rPr>
        <w:t>Insisting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now,</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effect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drawing</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consideration</w:t>
      </w:r>
      <w:r w:rsidRPr="006667E6">
        <w:rPr>
          <w:rFonts w:asciiTheme="majorHAnsi" w:hAnsiTheme="majorHAnsi"/>
          <w:sz w:val="14"/>
        </w:rPr>
        <w:t xml:space="preserve"> </w:t>
      </w:r>
      <w:r w:rsidRPr="009A6333">
        <w:rPr>
          <w:rFonts w:asciiTheme="majorHAnsi" w:hAnsiTheme="majorHAnsi"/>
          <w:vanish/>
          <w:sz w:val="14"/>
        </w:rPr>
        <w:t>alongside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exceptional</w:t>
      </w:r>
      <w:r w:rsidRPr="006667E6">
        <w:rPr>
          <w:rFonts w:asciiTheme="majorHAnsi" w:hAnsiTheme="majorHAnsi"/>
          <w:sz w:val="14"/>
        </w:rPr>
        <w:t xml:space="preserve"> </w:t>
      </w:r>
      <w:r w:rsidRPr="009A6333">
        <w:rPr>
          <w:rFonts w:asciiTheme="majorHAnsi" w:hAnsiTheme="majorHAnsi"/>
          <w:vanish/>
          <w:sz w:val="14"/>
        </w:rPr>
        <w:t>scope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help</w:t>
      </w:r>
      <w:r w:rsidRPr="006667E6">
        <w:rPr>
          <w:rFonts w:asciiTheme="majorHAnsi" w:hAnsiTheme="majorHAnsi"/>
          <w:sz w:val="14"/>
        </w:rPr>
        <w:t xml:space="preserve"> </w:t>
      </w:r>
      <w:r w:rsidRPr="009A6333">
        <w:rPr>
          <w:rFonts w:asciiTheme="majorHAnsi" w:hAnsiTheme="majorHAnsi"/>
          <w:vanish/>
          <w:sz w:val="14"/>
        </w:rPr>
        <w:t>us</w:t>
      </w:r>
      <w:r w:rsidRPr="006667E6">
        <w:rPr>
          <w:rFonts w:asciiTheme="majorHAnsi" w:hAnsiTheme="majorHAnsi"/>
          <w:sz w:val="14"/>
        </w:rPr>
        <w:t xml:space="preserve"> </w:t>
      </w:r>
      <w:r w:rsidRPr="009A6333">
        <w:rPr>
          <w:rFonts w:asciiTheme="majorHAnsi" w:hAnsiTheme="majorHAnsi"/>
          <w:vanish/>
          <w:sz w:val="14"/>
        </w:rPr>
        <w:t>insist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single</w:t>
      </w:r>
      <w:r w:rsidRPr="006667E6">
        <w:rPr>
          <w:rFonts w:asciiTheme="majorHAnsi" w:hAnsiTheme="majorHAnsi"/>
          <w:sz w:val="14"/>
        </w:rPr>
        <w:t xml:space="preserve"> </w:t>
      </w:r>
      <w:r w:rsidRPr="009A6333">
        <w:rPr>
          <w:rFonts w:asciiTheme="majorHAnsi" w:hAnsiTheme="majorHAnsi"/>
          <w:vanish/>
          <w:sz w:val="14"/>
        </w:rPr>
        <w:t>unit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plurality,</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legitimate</w:t>
      </w:r>
      <w:r w:rsidRPr="006667E6">
        <w:rPr>
          <w:rFonts w:asciiTheme="majorHAnsi" w:hAnsiTheme="majorHAnsi"/>
          <w:sz w:val="14"/>
        </w:rPr>
        <w:t xml:space="preserve"> </w:t>
      </w:r>
      <w:r w:rsidRPr="009A6333">
        <w:rPr>
          <w:rFonts w:asciiTheme="majorHAnsi" w:hAnsiTheme="majorHAnsi"/>
          <w:vanish/>
          <w:sz w:val="14"/>
        </w:rPr>
        <w:t>scale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social</w:t>
      </w:r>
      <w:r w:rsidRPr="006667E6">
        <w:rPr>
          <w:rFonts w:asciiTheme="majorHAnsi" w:hAnsiTheme="majorHAnsi"/>
          <w:sz w:val="14"/>
        </w:rPr>
        <w:t xml:space="preserve"> </w:t>
      </w:r>
      <w:r w:rsidRPr="009A6333">
        <w:rPr>
          <w:rFonts w:asciiTheme="majorHAnsi" w:hAnsiTheme="majorHAnsi"/>
          <w:vanish/>
          <w:sz w:val="14"/>
        </w:rPr>
        <w:t>care.¶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report,</w:t>
      </w:r>
      <w:r w:rsidRPr="006667E6">
        <w:rPr>
          <w:rFonts w:asciiTheme="majorHAnsi" w:hAnsiTheme="majorHAnsi"/>
          <w:sz w:val="14"/>
        </w:rPr>
        <w:t xml:space="preserve"> </w:t>
      </w:r>
      <w:r w:rsidRPr="009A6333">
        <w:rPr>
          <w:rFonts w:asciiTheme="majorHAnsi" w:hAnsiTheme="majorHAnsi"/>
          <w:vanish/>
          <w:sz w:val="14"/>
        </w:rPr>
        <w:t>I</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explored</w:t>
      </w:r>
      <w:r w:rsidRPr="006667E6">
        <w:rPr>
          <w:rFonts w:asciiTheme="majorHAnsi" w:hAnsiTheme="majorHAnsi"/>
          <w:sz w:val="14"/>
        </w:rPr>
        <w:t xml:space="preserve"> </w:t>
      </w:r>
      <w:r w:rsidRPr="009A6333">
        <w:rPr>
          <w:rFonts w:asciiTheme="majorHAnsi" w:hAnsiTheme="majorHAnsi"/>
          <w:vanish/>
          <w:sz w:val="14"/>
        </w:rPr>
        <w:t>old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reflections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work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Geographic</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suggests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contemporary</w:t>
      </w:r>
      <w:r w:rsidRPr="006667E6">
        <w:rPr>
          <w:rFonts w:asciiTheme="majorHAnsi" w:hAnsiTheme="majorHAnsi"/>
          <w:sz w:val="14"/>
        </w:rPr>
        <w:t xml:space="preserve"> </w:t>
      </w:r>
      <w:r w:rsidRPr="009A6333">
        <w:rPr>
          <w:rFonts w:asciiTheme="majorHAnsi" w:hAnsiTheme="majorHAnsi"/>
          <w:vanish/>
          <w:sz w:val="14"/>
        </w:rPr>
        <w:t>popular</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towards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futures,</w:t>
      </w:r>
      <w:r w:rsidRPr="006667E6">
        <w:rPr>
          <w:rFonts w:asciiTheme="majorHAnsi" w:hAnsiTheme="majorHAnsi"/>
          <w:sz w:val="14"/>
        </w:rPr>
        <w:t xml:space="preserve"> </w:t>
      </w:r>
      <w:r w:rsidRPr="009A6333">
        <w:rPr>
          <w:rFonts w:asciiTheme="majorHAnsi" w:hAnsiTheme="majorHAnsi"/>
          <w:vanish/>
          <w:sz w:val="14"/>
        </w:rPr>
        <w:t>institutionalized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obscure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discredit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urgencies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justifies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production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material</w:t>
      </w:r>
      <w:r w:rsidRPr="006667E6">
        <w:rPr>
          <w:rFonts w:asciiTheme="majorHAnsi" w:hAnsiTheme="majorHAnsi"/>
          <w:sz w:val="14"/>
        </w:rPr>
        <w:t xml:space="preserve"> </w:t>
      </w:r>
      <w:r w:rsidRPr="009A6333">
        <w:rPr>
          <w:rFonts w:asciiTheme="majorHAnsi" w:hAnsiTheme="majorHAnsi"/>
          <w:vanish/>
          <w:sz w:val="14"/>
        </w:rPr>
        <w:t>landscape,</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detention</w:t>
      </w:r>
      <w:r w:rsidRPr="006667E6">
        <w:rPr>
          <w:rFonts w:asciiTheme="majorHAnsi" w:hAnsiTheme="majorHAnsi"/>
          <w:sz w:val="14"/>
        </w:rPr>
        <w:t xml:space="preserve"> </w:t>
      </w:r>
      <w:r w:rsidRPr="009A6333">
        <w:rPr>
          <w:rFonts w:asciiTheme="majorHAnsi" w:hAnsiTheme="majorHAnsi"/>
          <w:vanish/>
          <w:sz w:val="14"/>
        </w:rPr>
        <w:t>center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room.</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some</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normatively</w:t>
      </w:r>
      <w:r w:rsidRPr="006667E6">
        <w:rPr>
          <w:rFonts w:asciiTheme="majorHAnsi" w:hAnsiTheme="majorHAnsi"/>
          <w:sz w:val="14"/>
        </w:rPr>
        <w:t xml:space="preserve"> </w:t>
      </w:r>
      <w:r w:rsidRPr="009A6333">
        <w:rPr>
          <w:rFonts w:asciiTheme="majorHAnsi" w:hAnsiTheme="majorHAnsi"/>
          <w:vanish/>
          <w:sz w:val="14"/>
        </w:rPr>
        <w:t>neutral,</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providing</w:t>
      </w:r>
      <w:r w:rsidRPr="006667E6">
        <w:rPr>
          <w:rFonts w:asciiTheme="majorHAnsi" w:hAnsiTheme="majorHAnsi"/>
          <w:sz w:val="14"/>
        </w:rPr>
        <w:t xml:space="preserve"> </w:t>
      </w:r>
      <w:r w:rsidRPr="009A6333">
        <w:rPr>
          <w:rFonts w:asciiTheme="majorHAnsi" w:hAnsiTheme="majorHAnsi"/>
          <w:vanish/>
          <w:sz w:val="14"/>
        </w:rPr>
        <w:t>opportunities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alternative</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others,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technologies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serve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manage</w:t>
      </w:r>
      <w:r w:rsidRPr="006667E6">
        <w:rPr>
          <w:rFonts w:asciiTheme="majorHAnsi" w:hAnsiTheme="majorHAnsi"/>
          <w:sz w:val="14"/>
        </w:rPr>
        <w:t xml:space="preserve"> </w:t>
      </w:r>
      <w:r w:rsidRPr="009A6333">
        <w:rPr>
          <w:rFonts w:asciiTheme="majorHAnsi" w:hAnsiTheme="majorHAnsi"/>
          <w:vanish/>
          <w:sz w:val="14"/>
        </w:rPr>
        <w:t>potentially</w:t>
      </w:r>
      <w:r w:rsidRPr="006667E6">
        <w:rPr>
          <w:rFonts w:asciiTheme="majorHAnsi" w:hAnsiTheme="majorHAnsi"/>
          <w:sz w:val="14"/>
        </w:rPr>
        <w:t xml:space="preserve"> </w:t>
      </w:r>
      <w:r w:rsidRPr="009A6333">
        <w:rPr>
          <w:rFonts w:asciiTheme="majorHAnsi" w:hAnsiTheme="majorHAnsi"/>
          <w:vanish/>
          <w:sz w:val="14"/>
        </w:rPr>
        <w:t>problematic</w:t>
      </w:r>
      <w:r w:rsidRPr="006667E6">
        <w:rPr>
          <w:rFonts w:asciiTheme="majorHAnsi" w:hAnsiTheme="majorHAnsi"/>
          <w:sz w:val="14"/>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leading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suspended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extermination</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sz w:val="14"/>
        </w:rPr>
        <w:t xml:space="preserve"> </w:t>
      </w:r>
      <w:r w:rsidRPr="009A6333">
        <w:rPr>
          <w:rFonts w:asciiTheme="majorHAnsi" w:hAnsiTheme="majorHAnsi"/>
          <w:vanish/>
          <w:sz w:val="14"/>
        </w:rPr>
        <w:t>Wright,</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One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my</w:t>
      </w:r>
      <w:r w:rsidRPr="006667E6">
        <w:rPr>
          <w:rFonts w:asciiTheme="majorHAnsi" w:hAnsiTheme="majorHAnsi"/>
          <w:sz w:val="14"/>
        </w:rPr>
        <w:t xml:space="preserve"> </w:t>
      </w:r>
      <w:r w:rsidRPr="009A6333">
        <w:rPr>
          <w:rFonts w:asciiTheme="majorHAnsi" w:hAnsiTheme="majorHAnsi"/>
          <w:vanish/>
          <w:sz w:val="14"/>
        </w:rPr>
        <w:t>aims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suggest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moral</w:t>
      </w:r>
      <w:r w:rsidRPr="006667E6">
        <w:rPr>
          <w:rFonts w:asciiTheme="majorHAnsi" w:hAnsiTheme="majorHAnsi"/>
          <w:sz w:val="14"/>
        </w:rPr>
        <w:t xml:space="preserve"> </w:t>
      </w:r>
      <w:r w:rsidRPr="009A6333">
        <w:rPr>
          <w:rFonts w:asciiTheme="majorHAnsi" w:hAnsiTheme="majorHAnsi"/>
          <w:vanish/>
          <w:sz w:val="14"/>
        </w:rPr>
        <w:t>reasoning</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exposes</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biases</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subjugated</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potentially</w:t>
      </w:r>
      <w:r w:rsidRPr="006667E6">
        <w:rPr>
          <w:rFonts w:asciiTheme="majorHAnsi" w:hAnsiTheme="majorHAnsi"/>
          <w:sz w:val="14"/>
        </w:rPr>
        <w:t xml:space="preserve"> </w:t>
      </w:r>
      <w:r w:rsidRPr="009A6333">
        <w:rPr>
          <w:rFonts w:asciiTheme="majorHAnsi" w:hAnsiTheme="majorHAnsi"/>
          <w:vanish/>
          <w:sz w:val="14"/>
        </w:rPr>
        <w:t>provides</w:t>
      </w:r>
      <w:r w:rsidRPr="006667E6">
        <w:rPr>
          <w:rFonts w:asciiTheme="majorHAnsi" w:hAnsiTheme="majorHAnsi"/>
          <w:sz w:val="14"/>
        </w:rPr>
        <w:t xml:space="preserve"> </w:t>
      </w:r>
      <w:r w:rsidRPr="009A6333">
        <w:rPr>
          <w:rFonts w:asciiTheme="majorHAnsi" w:hAnsiTheme="majorHAnsi"/>
          <w:vanish/>
          <w:sz w:val="14"/>
        </w:rPr>
        <w:t>routes</w:t>
      </w:r>
      <w:r w:rsidRPr="006667E6">
        <w:rPr>
          <w:rFonts w:asciiTheme="majorHAnsi" w:hAnsiTheme="majorHAnsi"/>
          <w:sz w:val="14"/>
        </w:rPr>
        <w:t xml:space="preserve"> </w:t>
      </w:r>
      <w:r w:rsidRPr="009A6333">
        <w:rPr>
          <w:rFonts w:asciiTheme="majorHAnsi" w:hAnsiTheme="majorHAnsi"/>
          <w:vanish/>
          <w:sz w:val="14"/>
        </w:rPr>
        <w:t>toward</w:t>
      </w:r>
      <w:r w:rsidRPr="006667E6">
        <w:rPr>
          <w:rFonts w:asciiTheme="majorHAnsi" w:hAnsiTheme="majorHAnsi"/>
          <w:sz w:val="14"/>
        </w:rPr>
        <w:t xml:space="preserve"> </w:t>
      </w:r>
      <w:r w:rsidRPr="009A6333">
        <w:rPr>
          <w:rFonts w:asciiTheme="majorHAnsi" w:hAnsiTheme="majorHAnsi"/>
          <w:vanish/>
          <w:sz w:val="14"/>
        </w:rPr>
        <w:t>struggle</w:t>
      </w:r>
      <w:r w:rsidRPr="006667E6">
        <w:rPr>
          <w:rFonts w:asciiTheme="majorHAnsi" w:hAnsiTheme="majorHAnsi"/>
          <w:sz w:val="14"/>
        </w:rPr>
        <w:t xml:space="preserve"> </w:t>
      </w:r>
      <w:r w:rsidRPr="009A6333">
        <w:rPr>
          <w:rFonts w:asciiTheme="majorHAnsi" w:hAnsiTheme="majorHAnsi"/>
          <w:vanish/>
          <w:sz w:val="14"/>
        </w:rPr>
        <w:t>where</w:t>
      </w:r>
      <w:r w:rsidRPr="006667E6">
        <w:rPr>
          <w:rFonts w:asciiTheme="majorHAnsi" w:hAnsiTheme="majorHAnsi"/>
          <w:sz w:val="14"/>
        </w:rPr>
        <w:t xml:space="preserve"> </w:t>
      </w:r>
      <w:r w:rsidRPr="009A6333">
        <w:rPr>
          <w:rFonts w:asciiTheme="majorHAnsi" w:hAnsiTheme="majorHAnsi"/>
          <w:vanish/>
          <w:sz w:val="14"/>
        </w:rPr>
        <w:t>claims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seem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foreclose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possibilities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alleviation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Saving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still</w:t>
      </w:r>
      <w:r w:rsidRPr="006667E6">
        <w:rPr>
          <w:rFonts w:asciiTheme="majorHAnsi" w:hAnsiTheme="majorHAnsi"/>
          <w:sz w:val="14"/>
        </w:rPr>
        <w:t xml:space="preserve"> </w:t>
      </w:r>
      <w:r w:rsidRPr="009A6333">
        <w:rPr>
          <w:rFonts w:asciiTheme="majorHAnsi" w:hAnsiTheme="majorHAnsi"/>
          <w:vanish/>
          <w:sz w:val="14"/>
        </w:rPr>
        <w:t>should</w:t>
      </w:r>
      <w:r w:rsidRPr="006667E6">
        <w:rPr>
          <w:rFonts w:asciiTheme="majorHAnsi" w:hAnsiTheme="majorHAnsi"/>
          <w:sz w:val="14"/>
        </w:rPr>
        <w:t xml:space="preserve"> </w:t>
      </w:r>
      <w:r w:rsidRPr="009A6333">
        <w:rPr>
          <w:rFonts w:asciiTheme="majorHAnsi" w:hAnsiTheme="majorHAnsi"/>
          <w:vanish/>
          <w:sz w:val="14"/>
        </w:rPr>
        <w:t>require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debate</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whose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being</w:t>
      </w:r>
      <w:r w:rsidRPr="006667E6">
        <w:rPr>
          <w:rFonts w:asciiTheme="majorHAnsi" w:hAnsiTheme="majorHAnsi"/>
          <w:sz w:val="14"/>
        </w:rPr>
        <w:t xml:space="preserve"> </w:t>
      </w:r>
      <w:r w:rsidRPr="009A6333">
        <w:rPr>
          <w:rFonts w:asciiTheme="majorHAnsi" w:hAnsiTheme="majorHAnsi"/>
          <w:vanish/>
          <w:sz w:val="14"/>
        </w:rPr>
        <w:t>saved,</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what</w:t>
      </w:r>
      <w:r w:rsidRPr="006667E6">
        <w:rPr>
          <w:rFonts w:asciiTheme="majorHAnsi" w:hAnsiTheme="majorHAnsi"/>
          <w:sz w:val="14"/>
        </w:rPr>
        <w:t xml:space="preserve"> </w:t>
      </w:r>
      <w:r w:rsidRPr="009A6333">
        <w:rPr>
          <w:rFonts w:asciiTheme="majorHAnsi" w:hAnsiTheme="majorHAnsi"/>
          <w:vanish/>
          <w:sz w:val="14"/>
        </w:rPr>
        <w:t>cost</w:t>
      </w:r>
      <w:r w:rsidRPr="006667E6">
        <w:rPr>
          <w:rFonts w:asciiTheme="majorHAnsi" w:hAnsiTheme="majorHAnsi"/>
          <w:sz w:val="14"/>
        </w:rPr>
        <w:t xml:space="preserve"> </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requires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debate</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what</w:t>
      </w:r>
      <w:r w:rsidRPr="006667E6">
        <w:rPr>
          <w:rFonts w:asciiTheme="majorHAnsi" w:hAnsiTheme="majorHAnsi"/>
          <w:sz w:val="14"/>
        </w:rPr>
        <w:t xml:space="preserve"> </w:t>
      </w:r>
      <w:r w:rsidRPr="009A6333">
        <w:rPr>
          <w:rFonts w:asciiTheme="majorHAnsi" w:hAnsiTheme="majorHAnsi"/>
          <w:vanish/>
          <w:sz w:val="14"/>
        </w:rPr>
        <w:t>really</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next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report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extend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reviewing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feelings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emotions,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played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role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reasoning.</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conclude,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pulling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together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past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1972,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Gilbert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engaging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truly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questions’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(1972: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101)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decaying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economic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inequality,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global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environmental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destruction.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question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highlights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just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discipline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unnerving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echoes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contemporary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problems.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writing,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stretched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consider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more-than-human,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alongside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topics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taken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review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their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possibilities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drawn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acknowledgement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temporal characteristics of contemporary capitalism</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can be interrupted</w:t>
      </w:r>
      <w:r w:rsidRPr="006667E6">
        <w:rPr>
          <w:rFonts w:asciiTheme="majorHAnsi" w:hAnsiTheme="majorHAnsi"/>
          <w:color w:val="000000"/>
          <w:sz w:val="14"/>
          <w:szCs w:val="22"/>
          <w:shd w:val="clear" w:color="auto" w:fill="00FFFF"/>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creative</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(Sharma</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with the possibility of squaring the urgent body with our</w:t>
      </w:r>
      <w:r w:rsidRPr="006667E6">
        <w:rPr>
          <w:rFonts w:asciiTheme="majorHAnsi" w:hAnsiTheme="majorHAnsi"/>
          <w:color w:val="000000"/>
          <w:sz w:val="14"/>
          <w:szCs w:val="22"/>
        </w:rPr>
        <w:t xml:space="preserve"> </w:t>
      </w:r>
      <w:r w:rsidRPr="009A6333">
        <w:rPr>
          <w:rFonts w:asciiTheme="majorHAnsi" w:hAnsiTheme="majorHAnsi"/>
          <w:vanish/>
          <w:sz w:val="14"/>
        </w:rPr>
        <w:t>large-scale</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future concerns.</w:t>
      </w:r>
      <w:r w:rsidRPr="006667E6">
        <w:rPr>
          <w:rStyle w:val="Emphasis"/>
          <w:rFonts w:asciiTheme="majorHAnsi" w:hAnsiTheme="majorHAnsi"/>
        </w:rPr>
        <w:t xml:space="preserve"> </w:t>
      </w:r>
      <w:r w:rsidRPr="009A6333">
        <w:rPr>
          <w:rFonts w:asciiTheme="majorHAnsi" w:hAnsiTheme="majorHAnsi"/>
          <w:i/>
          <w:iCs/>
          <w:vanish/>
          <w:color w:val="000000"/>
          <w:sz w:val="14"/>
          <w:szCs w:val="22"/>
        </w:rPr>
        <w:t>Temporal</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alternatives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already</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exist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in</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ongoing</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and</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emerging</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revolutions</w:t>
      </w:r>
      <w:r w:rsidRPr="006667E6">
        <w:rPr>
          <w:rFonts w:asciiTheme="majorHAnsi" w:hAnsiTheme="majorHAnsi"/>
          <w:color w:val="000000"/>
          <w:sz w:val="14"/>
          <w:szCs w:val="22"/>
        </w:rPr>
        <w:t xml:space="preserve"> </w:t>
      </w:r>
    </w:p>
    <w:p w14:paraId="2542B1B8" w14:textId="3589CC62" w:rsidR="009A6333" w:rsidRPr="006667E6" w:rsidRDefault="009A6333" w:rsidP="009A6333">
      <w:pPr>
        <w:pStyle w:val="NormalWeb"/>
        <w:spacing w:before="0" w:beforeAutospacing="0" w:after="0" w:afterAutospacing="0"/>
        <w:rPr>
          <w:rFonts w:asciiTheme="majorHAnsi" w:hAnsiTheme="majorHAnsi"/>
          <w:sz w:val="14"/>
        </w:rPr>
      </w:pPr>
      <w:r w:rsidRPr="009A6333">
        <w:rPr>
          <w:rFonts w:asciiTheme="majorHAnsi" w:hAnsiTheme="majorHAnsi"/>
          <w:vanish/>
          <w:color w:val="000000"/>
          <w:sz w:val="14"/>
          <w:szCs w:val="22"/>
        </w:rPr>
        <w:t>and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disruption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cycles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circular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political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processes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Lombard,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Reyes,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sz w:val="14"/>
        </w:rPr>
        <w:t>Though</w:t>
      </w:r>
      <w:r w:rsidRPr="006667E6">
        <w:rPr>
          <w:rFonts w:asciiTheme="majorHAnsi" w:hAnsiTheme="majorHAnsi"/>
          <w:sz w:val="14"/>
        </w:rPr>
        <w:t xml:space="preserve"> </w:t>
      </w:r>
      <w:r w:rsidRPr="009A6333">
        <w:rPr>
          <w:rFonts w:asciiTheme="majorHAnsi" w:hAnsiTheme="majorHAnsi"/>
          <w:vanish/>
          <w:sz w:val="14"/>
        </w:rPr>
        <w:t>calls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certainly</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obscure</w:t>
      </w:r>
      <w:r w:rsidRPr="006667E6">
        <w:rPr>
          <w:rFonts w:asciiTheme="majorHAnsi" w:hAnsiTheme="majorHAnsi"/>
          <w:sz w:val="14"/>
        </w:rPr>
        <w:t xml:space="preserve"> </w:t>
      </w:r>
      <w:r w:rsidRPr="009A6333">
        <w:rPr>
          <w:rFonts w:asciiTheme="majorHAnsi" w:hAnsiTheme="majorHAnsi"/>
          <w:vanish/>
          <w:sz w:val="14"/>
        </w:rPr>
        <w:t>evasion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responsibility</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sz w:val="14"/>
        </w:rPr>
        <w:t xml:space="preserve"> </w:t>
      </w:r>
      <w:r w:rsidRPr="009A6333">
        <w:rPr>
          <w:rFonts w:asciiTheme="majorHAnsi" w:hAnsiTheme="majorHAnsi"/>
          <w:vanish/>
          <w:sz w:val="14"/>
        </w:rPr>
        <w:t>Gilmore,</w:t>
      </w:r>
      <w:r w:rsidRPr="006667E6">
        <w:rPr>
          <w:rFonts w:asciiTheme="majorHAnsi" w:hAnsiTheme="majorHAnsi"/>
          <w:sz w:val="14"/>
        </w:rPr>
        <w:t xml:space="preserve"> </w:t>
      </w:r>
      <w:r w:rsidRPr="009A6333">
        <w:rPr>
          <w:rFonts w:asciiTheme="majorHAnsi" w:hAnsiTheme="majorHAnsi"/>
          <w:vanish/>
          <w:sz w:val="14"/>
        </w:rPr>
        <w:t>2008:</w:t>
      </w:r>
      <w:r w:rsidRPr="006667E6">
        <w:rPr>
          <w:rFonts w:asciiTheme="majorHAnsi" w:hAnsiTheme="majorHAnsi"/>
          <w:sz w:val="14"/>
        </w:rPr>
        <w:t xml:space="preserve"> </w:t>
      </w:r>
      <w:r w:rsidRPr="009A6333">
        <w:rPr>
          <w:rFonts w:asciiTheme="majorHAnsi" w:hAnsiTheme="majorHAnsi"/>
          <w:vanish/>
          <w:sz w:val="14"/>
        </w:rPr>
        <w:t>56,</w:t>
      </w:r>
      <w:r w:rsidRPr="006667E6">
        <w:rPr>
          <w:rFonts w:asciiTheme="majorHAnsi" w:hAnsiTheme="majorHAnsi"/>
          <w:sz w:val="14"/>
        </w:rPr>
        <w:t xml:space="preserve"> </w:t>
      </w:r>
      <w:r w:rsidRPr="009A6333">
        <w:rPr>
          <w:rFonts w:asciiTheme="majorHAnsi" w:hAnsiTheme="majorHAnsi"/>
          <w:vanish/>
          <w:sz w:val="14"/>
        </w:rPr>
        <w:t>fn</w:t>
      </w:r>
      <w:r w:rsidRPr="006667E6">
        <w:rPr>
          <w:rFonts w:asciiTheme="majorHAnsi" w:hAnsiTheme="majorHAnsi"/>
          <w:sz w:val="14"/>
        </w:rPr>
        <w:t xml:space="preserve"> </w:t>
      </w:r>
      <w:r w:rsidRPr="009A6333">
        <w:rPr>
          <w:rFonts w:asciiTheme="majorHAnsi" w:hAnsiTheme="majorHAnsi"/>
          <w:vanish/>
          <w:sz w:val="14"/>
        </w:rPr>
        <w:t>6),</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serve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fertile</w:t>
      </w:r>
      <w:r w:rsidRPr="006667E6">
        <w:rPr>
          <w:rFonts w:asciiTheme="majorHAnsi" w:hAnsiTheme="majorHAnsi"/>
          <w:sz w:val="14"/>
        </w:rPr>
        <w:t xml:space="preserve"> </w:t>
      </w:r>
      <w:r w:rsidRPr="009A6333">
        <w:rPr>
          <w:rFonts w:asciiTheme="majorHAnsi" w:hAnsiTheme="majorHAnsi"/>
          <w:vanish/>
          <w:sz w:val="14"/>
        </w:rPr>
        <w:t>ground</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radical</w:t>
      </w:r>
      <w:r w:rsidRPr="006667E6">
        <w:rPr>
          <w:rFonts w:asciiTheme="majorHAnsi" w:hAnsiTheme="majorHAnsi"/>
          <w:sz w:val="14"/>
        </w:rPr>
        <w:t xml:space="preserve"> </w:t>
      </w:r>
      <w:r w:rsidRPr="009A6333">
        <w:rPr>
          <w:rFonts w:asciiTheme="majorHAnsi" w:hAnsiTheme="majorHAnsi"/>
          <w:vanish/>
          <w:sz w:val="14"/>
        </w:rPr>
        <w:t>critique,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truly</w:t>
      </w:r>
      <w:r w:rsidRPr="006667E6">
        <w:rPr>
          <w:rFonts w:asciiTheme="majorHAnsi" w:hAnsiTheme="majorHAnsi"/>
          <w:sz w:val="14"/>
        </w:rPr>
        <w:t xml:space="preserve"> </w:t>
      </w:r>
      <w:r w:rsidRPr="009A6333">
        <w:rPr>
          <w:rFonts w:asciiTheme="majorHAnsi" w:hAnsiTheme="majorHAnsi"/>
          <w:vanish/>
          <w:sz w:val="14"/>
        </w:rPr>
        <w:t>fierce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now.</w:t>
      </w:r>
    </w:p>
    <w:p w14:paraId="4FF1E745" w14:textId="3A3F6959" w:rsidR="00A93610" w:rsidRDefault="00A93610" w:rsidP="00A93610">
      <w:pPr>
        <w:pStyle w:val="Heading4"/>
        <w:numPr>
          <w:ilvl w:val="0"/>
          <w:numId w:val="22"/>
        </w:numPr>
      </w:pPr>
      <w:r>
        <w:t>Structural violence outweighs on scope</w:t>
      </w:r>
    </w:p>
    <w:p w14:paraId="0E421F6E" w14:textId="77777777" w:rsidR="00A93610" w:rsidRDefault="00A93610" w:rsidP="00A93610">
      <w:pPr>
        <w:rPr>
          <w:rFonts w:asciiTheme="majorHAnsi" w:hAnsiTheme="majorHAnsi"/>
          <w:sz w:val="16"/>
        </w:rPr>
      </w:pPr>
      <w:r w:rsidRPr="00A30A91">
        <w:rPr>
          <w:rStyle w:val="Style13ptBold"/>
        </w:rPr>
        <w:t>Winter and Leighton 99</w:t>
      </w:r>
      <w:r>
        <w:rPr>
          <w:rFonts w:asciiTheme="majorHAnsi" w:hAnsiTheme="majorHAnsi"/>
          <w:sz w:val="16"/>
        </w:rPr>
        <w:t xml:space="preserve">, </w:t>
      </w:r>
      <w:r w:rsidRPr="00A30A91">
        <w:rPr>
          <w:rFonts w:asciiTheme="majorHAnsi" w:hAnsiTheme="majorHAnsi"/>
          <w:sz w:val="16"/>
        </w:rPr>
        <w:t>Structural Violence Section Introduction</w:t>
      </w:r>
      <w:r>
        <w:rPr>
          <w:rFonts w:asciiTheme="majorHAnsi" w:hAnsiTheme="majorHAnsi"/>
          <w:sz w:val="16"/>
        </w:rPr>
        <w:t xml:space="preserve">, </w:t>
      </w:r>
      <w:r w:rsidRPr="00A30A91">
        <w:rPr>
          <w:rFonts w:asciiTheme="majorHAnsi" w:hAnsiTheme="majorHAnsi"/>
          <w:sz w:val="16"/>
        </w:rPr>
        <w:t>Deborah DuNann Winter and Dana C. Leighton</w:t>
      </w:r>
      <w:r>
        <w:rPr>
          <w:rFonts w:asciiTheme="majorHAnsi" w:hAnsiTheme="majorHAnsi"/>
          <w:sz w:val="16"/>
        </w:rPr>
        <w:t xml:space="preserve">, 1999, DOA: 9/18/21 </w:t>
      </w:r>
      <w:hyperlink r:id="rId102" w:history="1">
        <w:r w:rsidRPr="009C6A0A">
          <w:rPr>
            <w:rStyle w:val="Hyperlink"/>
            <w:rFonts w:asciiTheme="majorHAnsi" w:hAnsiTheme="majorHAnsi"/>
            <w:sz w:val="16"/>
          </w:rPr>
          <w:t>http://sites.saumag.edu/danaleighton/wp-content/uploads/sites/11/2015/09/SVintro-2.pdf</w:t>
        </w:r>
      </w:hyperlink>
      <w:r>
        <w:rPr>
          <w:rFonts w:asciiTheme="majorHAnsi" w:hAnsiTheme="majorHAnsi"/>
          <w:sz w:val="16"/>
        </w:rPr>
        <w:t>, r0w@n</w:t>
      </w:r>
    </w:p>
    <w:p w14:paraId="19BC7EE1" w14:textId="77777777" w:rsidR="00A93610" w:rsidRDefault="00A93610" w:rsidP="00A93610">
      <w:pPr>
        <w:rPr>
          <w:rFonts w:asciiTheme="majorHAnsi" w:hAnsiTheme="majorHAnsi"/>
          <w:sz w:val="16"/>
        </w:rPr>
      </w:pPr>
      <w:r w:rsidRPr="00A30A91">
        <w:rPr>
          <w:rStyle w:val="Emphasis"/>
          <w:highlight w:val="cyan"/>
        </w:rPr>
        <w:t>Direct violence is horrific</w:t>
      </w:r>
      <w:r w:rsidRPr="008A54CC">
        <w:rPr>
          <w:rFonts w:asciiTheme="majorHAnsi" w:hAnsiTheme="majorHAnsi"/>
          <w:vanish/>
          <w:sz w:val="16"/>
        </w:rPr>
        <w:t>,</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A30A91">
        <w:rPr>
          <w:rStyle w:val="Emphasis"/>
          <w:highlight w:val="cyan"/>
        </w:rPr>
        <w:t>it</w:t>
      </w:r>
      <w:r w:rsidRPr="008A54CC">
        <w:rPr>
          <w:rFonts w:asciiTheme="majorHAnsi" w:hAnsiTheme="majorHAnsi"/>
          <w:vanish/>
          <w:sz w:val="16"/>
        </w:rPr>
        <w:t>s</w:t>
      </w:r>
      <w:r w:rsidRPr="00A30A91">
        <w:rPr>
          <w:rFonts w:asciiTheme="majorHAnsi" w:hAnsiTheme="majorHAnsi"/>
          <w:sz w:val="16"/>
        </w:rPr>
        <w:t xml:space="preserve"> </w:t>
      </w:r>
      <w:r w:rsidRPr="008A54CC">
        <w:rPr>
          <w:rFonts w:asciiTheme="majorHAnsi" w:hAnsiTheme="majorHAnsi"/>
          <w:vanish/>
          <w:sz w:val="16"/>
        </w:rPr>
        <w:t>brutality</w:t>
      </w:r>
      <w:r w:rsidRPr="00A30A91">
        <w:rPr>
          <w:rFonts w:asciiTheme="majorHAnsi" w:hAnsiTheme="majorHAnsi"/>
          <w:sz w:val="16"/>
        </w:rPr>
        <w:t xml:space="preserve"> </w:t>
      </w:r>
      <w:r w:rsidRPr="008A54CC">
        <w:rPr>
          <w:rFonts w:asciiTheme="majorHAnsi" w:hAnsiTheme="majorHAnsi"/>
          <w:vanish/>
          <w:sz w:val="16"/>
        </w:rPr>
        <w:t>usually</w:t>
      </w:r>
      <w:r w:rsidRPr="00A30A91">
        <w:rPr>
          <w:rFonts w:asciiTheme="majorHAnsi" w:hAnsiTheme="majorHAnsi"/>
          <w:sz w:val="16"/>
        </w:rPr>
        <w:t xml:space="preserve"> </w:t>
      </w:r>
      <w:r w:rsidRPr="00A30A91">
        <w:rPr>
          <w:rStyle w:val="Emphasis"/>
          <w:highlight w:val="cyan"/>
        </w:rPr>
        <w:t>gets our attention</w:t>
      </w:r>
      <w:r w:rsidRPr="008A54CC">
        <w:rPr>
          <w:rFonts w:asciiTheme="majorHAnsi" w:hAnsiTheme="majorHAnsi"/>
          <w:vanish/>
          <w:sz w:val="16"/>
        </w:rPr>
        <w:t>:</w:t>
      </w:r>
      <w:r w:rsidRPr="00A30A91">
        <w:rPr>
          <w:rFonts w:asciiTheme="majorHAnsi" w:hAnsiTheme="majorHAnsi"/>
          <w:sz w:val="16"/>
        </w:rPr>
        <w:t xml:space="preserve"> </w:t>
      </w:r>
      <w:r w:rsidRPr="008A54CC">
        <w:rPr>
          <w:rFonts w:asciiTheme="majorHAnsi" w:hAnsiTheme="majorHAnsi"/>
          <w:vanish/>
          <w:sz w:val="16"/>
        </w:rPr>
        <w:t>we</w:t>
      </w:r>
      <w:r w:rsidRPr="00A30A91">
        <w:rPr>
          <w:rFonts w:asciiTheme="majorHAnsi" w:hAnsiTheme="majorHAnsi"/>
          <w:sz w:val="16"/>
        </w:rPr>
        <w:t xml:space="preserve"> </w:t>
      </w:r>
      <w:r w:rsidRPr="008A54CC">
        <w:rPr>
          <w:rFonts w:asciiTheme="majorHAnsi" w:hAnsiTheme="majorHAnsi"/>
          <w:vanish/>
          <w:sz w:val="16"/>
        </w:rPr>
        <w:t>notice</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8A54CC">
        <w:rPr>
          <w:rFonts w:asciiTheme="majorHAnsi" w:hAnsiTheme="majorHAnsi"/>
          <w:vanish/>
          <w:sz w:val="16"/>
        </w:rPr>
        <w:t>and</w:t>
      </w:r>
      <w:r>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respond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A30A91">
        <w:rPr>
          <w:rStyle w:val="Emphasis"/>
          <w:highlight w:val="cyan"/>
        </w:rPr>
        <w:t>Structural violence,</w:t>
      </w:r>
      <w:r w:rsidRPr="00A30A91">
        <w:rPr>
          <w:rFonts w:asciiTheme="majorHAnsi" w:hAnsiTheme="majorHAnsi"/>
          <w:sz w:val="16"/>
        </w:rPr>
        <w:t xml:space="preserve"> </w:t>
      </w:r>
      <w:r w:rsidRPr="008A54CC">
        <w:rPr>
          <w:rFonts w:asciiTheme="majorHAnsi" w:hAnsiTheme="majorHAnsi"/>
          <w:vanish/>
          <w:sz w:val="16"/>
        </w:rPr>
        <w:t>however</w:t>
      </w:r>
      <w:r w:rsidRPr="00A30A91">
        <w:rPr>
          <w:rStyle w:val="Emphasis"/>
          <w:highlight w:val="cyan"/>
        </w:rPr>
        <w:t>, is almost always invisible</w:t>
      </w:r>
      <w:r w:rsidRPr="008A54CC">
        <w:rPr>
          <w:rFonts w:asciiTheme="majorHAnsi" w:hAnsiTheme="majorHAnsi"/>
          <w:vanish/>
          <w:sz w:val="16"/>
        </w:rPr>
        <w:t>,</w:t>
      </w:r>
      <w:r w:rsidRPr="00A30A91">
        <w:rPr>
          <w:rFonts w:asciiTheme="majorHAnsi" w:hAnsiTheme="majorHAnsi"/>
          <w:sz w:val="16"/>
        </w:rPr>
        <w:t xml:space="preserve"> </w:t>
      </w:r>
      <w:r w:rsidRPr="008A54CC">
        <w:rPr>
          <w:rFonts w:asciiTheme="majorHAnsi" w:hAnsiTheme="majorHAnsi"/>
          <w:vanish/>
          <w:sz w:val="16"/>
        </w:rPr>
        <w:t>embedded</w:t>
      </w:r>
      <w:r>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ubiquitous</w:t>
      </w:r>
      <w:r w:rsidRPr="00A30A91">
        <w:rPr>
          <w:rFonts w:asciiTheme="majorHAnsi" w:hAnsiTheme="majorHAnsi"/>
          <w:sz w:val="16"/>
        </w:rPr>
        <w:t xml:space="preserve"> </w:t>
      </w:r>
      <w:r w:rsidRPr="008A54CC">
        <w:rPr>
          <w:rFonts w:asciiTheme="majorHAnsi" w:hAnsiTheme="majorHAnsi"/>
          <w:vanish/>
          <w:sz w:val="16"/>
        </w:rPr>
        <w:t>social</w:t>
      </w:r>
      <w:r w:rsidRPr="00A30A91">
        <w:rPr>
          <w:rFonts w:asciiTheme="majorHAnsi" w:hAnsiTheme="majorHAnsi"/>
          <w:sz w:val="16"/>
        </w:rPr>
        <w:t xml:space="preserve"> </w:t>
      </w:r>
      <w:r w:rsidRPr="008A54CC">
        <w:rPr>
          <w:rFonts w:asciiTheme="majorHAnsi" w:hAnsiTheme="majorHAnsi"/>
          <w:vanish/>
          <w:sz w:val="16"/>
        </w:rPr>
        <w:t>structures,</w:t>
      </w:r>
      <w:r w:rsidRPr="00A30A91">
        <w:rPr>
          <w:rFonts w:asciiTheme="majorHAnsi" w:hAnsiTheme="majorHAnsi"/>
          <w:sz w:val="16"/>
        </w:rPr>
        <w:t xml:space="preserve"> </w:t>
      </w:r>
      <w:r w:rsidRPr="008A54CC">
        <w:rPr>
          <w:rFonts w:asciiTheme="majorHAnsi" w:hAnsiTheme="majorHAnsi"/>
          <w:vanish/>
          <w:sz w:val="16"/>
        </w:rPr>
        <w:t>normalized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stable</w:t>
      </w:r>
      <w:r w:rsidRPr="00A30A91">
        <w:rPr>
          <w:rFonts w:asciiTheme="majorHAnsi" w:hAnsiTheme="majorHAnsi"/>
          <w:sz w:val="16"/>
        </w:rPr>
        <w:t xml:space="preserve"> </w:t>
      </w:r>
      <w:r w:rsidRPr="008A54CC">
        <w:rPr>
          <w:rFonts w:asciiTheme="majorHAnsi" w:hAnsiTheme="majorHAnsi"/>
          <w:vanish/>
          <w:sz w:val="16"/>
        </w:rPr>
        <w:t>institutions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regular</w:t>
      </w:r>
      <w:r w:rsidRPr="00A30A91">
        <w:rPr>
          <w:rFonts w:asciiTheme="majorHAnsi" w:hAnsiTheme="majorHAnsi"/>
          <w:sz w:val="16"/>
        </w:rPr>
        <w:t xml:space="preserve"> </w:t>
      </w:r>
      <w:r w:rsidRPr="008A54CC">
        <w:rPr>
          <w:rFonts w:asciiTheme="majorHAnsi" w:hAnsiTheme="majorHAnsi"/>
          <w:vanish/>
          <w:sz w:val="16"/>
        </w:rPr>
        <w:t>experience.</w:t>
      </w:r>
      <w:r>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occurs</w:t>
      </w:r>
      <w:r w:rsidRPr="00A30A91">
        <w:rPr>
          <w:rFonts w:asciiTheme="majorHAnsi" w:hAnsiTheme="majorHAnsi"/>
          <w:sz w:val="16"/>
        </w:rPr>
        <w:t xml:space="preserve"> </w:t>
      </w:r>
      <w:r w:rsidRPr="008A54CC">
        <w:rPr>
          <w:rFonts w:asciiTheme="majorHAnsi" w:hAnsiTheme="majorHAnsi"/>
          <w:vanish/>
          <w:sz w:val="16"/>
        </w:rPr>
        <w:t>whenever</w:t>
      </w:r>
      <w:r w:rsidRPr="00A30A91">
        <w:rPr>
          <w:rFonts w:asciiTheme="majorHAnsi" w:hAnsiTheme="majorHAnsi"/>
          <w:sz w:val="16"/>
        </w:rPr>
        <w:t xml:space="preserve"> </w:t>
      </w:r>
      <w:r w:rsidRPr="008A54CC">
        <w:rPr>
          <w:rFonts w:asciiTheme="majorHAnsi" w:hAnsiTheme="majorHAnsi"/>
          <w:vanish/>
          <w:sz w:val="16"/>
        </w:rPr>
        <w:t>people</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disadvantaged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political,</w:t>
      </w:r>
      <w:r w:rsidRPr="00A30A91">
        <w:rPr>
          <w:rFonts w:asciiTheme="majorHAnsi" w:hAnsiTheme="majorHAnsi"/>
          <w:sz w:val="16"/>
        </w:rPr>
        <w:t xml:space="preserve"> </w:t>
      </w:r>
      <w:r w:rsidRPr="008A54CC">
        <w:rPr>
          <w:rFonts w:asciiTheme="majorHAnsi" w:hAnsiTheme="majorHAnsi"/>
          <w:vanish/>
          <w:sz w:val="16"/>
        </w:rPr>
        <w:t>legal,</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or</w:t>
      </w:r>
      <w:r w:rsidRPr="00A30A91">
        <w:rPr>
          <w:rFonts w:asciiTheme="majorHAnsi" w:hAnsiTheme="majorHAnsi"/>
          <w:sz w:val="16"/>
        </w:rPr>
        <w:t xml:space="preserve"> </w:t>
      </w:r>
      <w:r w:rsidRPr="008A54CC">
        <w:rPr>
          <w:rFonts w:asciiTheme="majorHAnsi" w:hAnsiTheme="majorHAnsi"/>
          <w:vanish/>
          <w:sz w:val="16"/>
        </w:rPr>
        <w:t>cultural</w:t>
      </w:r>
      <w:r w:rsidRPr="00A30A91">
        <w:rPr>
          <w:rFonts w:asciiTheme="majorHAnsi" w:hAnsiTheme="majorHAnsi"/>
          <w:sz w:val="16"/>
        </w:rPr>
        <w:t xml:space="preserve"> </w:t>
      </w:r>
      <w:r w:rsidRPr="008A54CC">
        <w:rPr>
          <w:rFonts w:asciiTheme="majorHAnsi" w:hAnsiTheme="majorHAnsi"/>
          <w:vanish/>
          <w:sz w:val="16"/>
        </w:rPr>
        <w:t>traditions.</w:t>
      </w:r>
      <w:r w:rsidRPr="00A30A91">
        <w:rPr>
          <w:rFonts w:asciiTheme="majorHAnsi" w:hAnsiTheme="majorHAnsi"/>
          <w:sz w:val="16"/>
        </w:rPr>
        <w:t xml:space="preserve"> </w:t>
      </w:r>
      <w:r w:rsidRPr="008A54CC">
        <w:rPr>
          <w:rFonts w:asciiTheme="majorHAnsi" w:hAnsiTheme="majorHAnsi"/>
          <w:vanish/>
          <w:sz w:val="16"/>
        </w:rPr>
        <w:t>Because</w:t>
      </w:r>
      <w:r w:rsidRPr="00A30A91">
        <w:rPr>
          <w:rFonts w:asciiTheme="majorHAnsi" w:hAnsiTheme="majorHAnsi"/>
          <w:sz w:val="16"/>
        </w:rPr>
        <w:t xml:space="preserve"> </w:t>
      </w:r>
      <w:r w:rsidRPr="008A54CC">
        <w:rPr>
          <w:rFonts w:asciiTheme="majorHAnsi" w:hAnsiTheme="majorHAnsi"/>
          <w:vanish/>
          <w:sz w:val="16"/>
        </w:rPr>
        <w:t>they</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longstanding,</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inequities</w:t>
      </w:r>
      <w:r w:rsidRPr="00A30A91">
        <w:rPr>
          <w:rFonts w:asciiTheme="majorHAnsi" w:hAnsiTheme="majorHAnsi"/>
          <w:sz w:val="16"/>
        </w:rPr>
        <w:t xml:space="preserve"> </w:t>
      </w:r>
      <w:r w:rsidRPr="008A54CC">
        <w:rPr>
          <w:rFonts w:asciiTheme="majorHAnsi" w:hAnsiTheme="majorHAnsi"/>
          <w:vanish/>
          <w:sz w:val="16"/>
        </w:rPr>
        <w:t>usually</w:t>
      </w:r>
      <w:r w:rsidRPr="00A30A91">
        <w:rPr>
          <w:rFonts w:asciiTheme="majorHAnsi" w:hAnsiTheme="majorHAnsi"/>
          <w:sz w:val="16"/>
        </w:rPr>
        <w:t xml:space="preserve"> </w:t>
      </w:r>
      <w:r w:rsidRPr="008A54CC">
        <w:rPr>
          <w:rFonts w:asciiTheme="majorHAnsi" w:hAnsiTheme="majorHAnsi"/>
          <w:vanish/>
          <w:sz w:val="16"/>
        </w:rPr>
        <w:t>seem</w:t>
      </w:r>
      <w:r w:rsidRPr="00A30A91">
        <w:rPr>
          <w:rFonts w:asciiTheme="majorHAnsi" w:hAnsiTheme="majorHAnsi"/>
          <w:sz w:val="16"/>
        </w:rPr>
        <w:t xml:space="preserve"> </w:t>
      </w:r>
      <w:r w:rsidRPr="008A54CC">
        <w:rPr>
          <w:rFonts w:asciiTheme="majorHAnsi" w:hAnsiTheme="majorHAnsi"/>
          <w:vanish/>
          <w:sz w:val="16"/>
        </w:rPr>
        <w:t>ordinary,</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way</w:t>
      </w:r>
      <w:r w:rsidRPr="00A30A91">
        <w:rPr>
          <w:rFonts w:asciiTheme="majorHAnsi" w:hAnsiTheme="majorHAnsi"/>
          <w:sz w:val="16"/>
        </w:rPr>
        <w:t xml:space="preserve"> </w:t>
      </w:r>
      <w:r w:rsidRPr="008A54CC">
        <w:rPr>
          <w:rFonts w:asciiTheme="majorHAnsi" w:hAnsiTheme="majorHAnsi"/>
          <w:vanish/>
          <w:sz w:val="16"/>
        </w:rPr>
        <w:t>things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always</w:t>
      </w:r>
      <w:r w:rsidRPr="00A30A91">
        <w:rPr>
          <w:rFonts w:asciiTheme="majorHAnsi" w:hAnsiTheme="majorHAnsi"/>
          <w:sz w:val="16"/>
        </w:rPr>
        <w:t xml:space="preserve"> </w:t>
      </w:r>
      <w:r w:rsidRPr="008A54CC">
        <w:rPr>
          <w:rFonts w:asciiTheme="majorHAnsi" w:hAnsiTheme="majorHAnsi"/>
          <w:vanish/>
          <w:sz w:val="16"/>
        </w:rPr>
        <w:t>have</w:t>
      </w:r>
      <w:r w:rsidRPr="00A30A91">
        <w:rPr>
          <w:rFonts w:asciiTheme="majorHAnsi" w:hAnsiTheme="majorHAnsi"/>
          <w:sz w:val="16"/>
        </w:rPr>
        <w:t xml:space="preserve"> </w:t>
      </w:r>
      <w:r w:rsidRPr="008A54CC">
        <w:rPr>
          <w:rFonts w:asciiTheme="majorHAnsi" w:hAnsiTheme="majorHAnsi"/>
          <w:vanish/>
          <w:sz w:val="16"/>
        </w:rPr>
        <w:t>been.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chapters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this</w:t>
      </w:r>
      <w:r w:rsidRPr="00A30A91">
        <w:rPr>
          <w:rFonts w:asciiTheme="majorHAnsi" w:hAnsiTheme="majorHAnsi"/>
          <w:sz w:val="16"/>
        </w:rPr>
        <w:t xml:space="preserve"> </w:t>
      </w:r>
      <w:r w:rsidRPr="008A54CC">
        <w:rPr>
          <w:rFonts w:asciiTheme="majorHAnsi" w:hAnsiTheme="majorHAnsi"/>
          <w:vanish/>
          <w:sz w:val="16"/>
        </w:rPr>
        <w:t>section</w:t>
      </w:r>
      <w:r w:rsidRPr="00A30A91">
        <w:rPr>
          <w:rFonts w:asciiTheme="majorHAnsi" w:hAnsiTheme="majorHAnsi"/>
          <w:sz w:val="16"/>
        </w:rPr>
        <w:t xml:space="preserve"> </w:t>
      </w:r>
      <w:r w:rsidRPr="008A54CC">
        <w:rPr>
          <w:rFonts w:asciiTheme="majorHAnsi" w:hAnsiTheme="majorHAnsi"/>
          <w:vanish/>
          <w:sz w:val="16"/>
        </w:rPr>
        <w:t>teach</w:t>
      </w:r>
      <w:r w:rsidRPr="00A30A91">
        <w:rPr>
          <w:rFonts w:asciiTheme="majorHAnsi" w:hAnsiTheme="majorHAnsi"/>
          <w:sz w:val="16"/>
        </w:rPr>
        <w:t xml:space="preserve"> </w:t>
      </w:r>
      <w:r w:rsidRPr="008A54CC">
        <w:rPr>
          <w:rFonts w:asciiTheme="majorHAnsi" w:hAnsiTheme="majorHAnsi"/>
          <w:vanish/>
          <w:sz w:val="16"/>
        </w:rPr>
        <w:t>us</w:t>
      </w:r>
      <w:r w:rsidRPr="00A30A91">
        <w:rPr>
          <w:rFonts w:asciiTheme="majorHAnsi" w:hAnsiTheme="majorHAnsi"/>
          <w:sz w:val="16"/>
        </w:rPr>
        <w:t xml:space="preserve"> </w:t>
      </w:r>
      <w:r w:rsidRPr="008A54CC">
        <w:rPr>
          <w:rFonts w:asciiTheme="majorHAnsi" w:hAnsiTheme="majorHAnsi"/>
          <w:vanish/>
          <w:sz w:val="16"/>
        </w:rPr>
        <w:t>about</w:t>
      </w:r>
      <w:r w:rsidRPr="00A30A91">
        <w:rPr>
          <w:rFonts w:asciiTheme="majorHAnsi" w:hAnsiTheme="majorHAnsi"/>
          <w:sz w:val="16"/>
        </w:rPr>
        <w:t xml:space="preserve"> </w:t>
      </w:r>
      <w:r w:rsidRPr="008A54CC">
        <w:rPr>
          <w:rFonts w:asciiTheme="majorHAnsi" w:hAnsiTheme="majorHAnsi"/>
          <w:vanish/>
          <w:sz w:val="16"/>
        </w:rPr>
        <w:t>some</w:t>
      </w:r>
      <w:r w:rsidRPr="00A30A91">
        <w:rPr>
          <w:rFonts w:asciiTheme="majorHAnsi" w:hAnsiTheme="majorHAnsi"/>
          <w:sz w:val="16"/>
        </w:rPr>
        <w:t xml:space="preserve"> </w:t>
      </w:r>
      <w:r w:rsidRPr="008A54CC">
        <w:rPr>
          <w:rFonts w:asciiTheme="majorHAnsi" w:hAnsiTheme="majorHAnsi"/>
          <w:vanish/>
          <w:sz w:val="16"/>
        </w:rPr>
        <w:t>important</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8A54CC">
        <w:rPr>
          <w:rFonts w:asciiTheme="majorHAnsi" w:hAnsiTheme="majorHAnsi"/>
          <w:vanish/>
          <w:sz w:val="16"/>
        </w:rPr>
        <w:t>invisible</w:t>
      </w:r>
      <w:r w:rsidRPr="00A30A91">
        <w:rPr>
          <w:rFonts w:asciiTheme="majorHAnsi" w:hAnsiTheme="majorHAnsi"/>
          <w:sz w:val="16"/>
        </w:rPr>
        <w:t xml:space="preserve"> </w:t>
      </w:r>
      <w:r w:rsidRPr="008A54CC">
        <w:rPr>
          <w:rFonts w:asciiTheme="majorHAnsi" w:hAnsiTheme="majorHAnsi"/>
          <w:vanish/>
          <w:sz w:val="16"/>
        </w:rPr>
        <w:t>forms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alert</w:t>
      </w:r>
      <w:r>
        <w:rPr>
          <w:rFonts w:asciiTheme="majorHAnsi" w:hAnsiTheme="majorHAnsi"/>
          <w:sz w:val="16"/>
        </w:rPr>
        <w:t xml:space="preserve"> </w:t>
      </w:r>
      <w:r w:rsidRPr="008A54CC">
        <w:rPr>
          <w:rFonts w:asciiTheme="majorHAnsi" w:hAnsiTheme="majorHAnsi"/>
          <w:vanish/>
          <w:sz w:val="16"/>
        </w:rPr>
        <w:t>us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powerful</w:t>
      </w:r>
      <w:r w:rsidRPr="00A30A91">
        <w:rPr>
          <w:rFonts w:asciiTheme="majorHAnsi" w:hAnsiTheme="majorHAnsi"/>
          <w:sz w:val="16"/>
        </w:rPr>
        <w:t xml:space="preserve"> </w:t>
      </w:r>
      <w:r w:rsidRPr="008A54CC">
        <w:rPr>
          <w:rFonts w:asciiTheme="majorHAnsi" w:hAnsiTheme="majorHAnsi"/>
          <w:vanish/>
          <w:sz w:val="16"/>
        </w:rPr>
        <w:t>cultural</w:t>
      </w:r>
      <w:r w:rsidRPr="00A30A91">
        <w:rPr>
          <w:rFonts w:asciiTheme="majorHAnsi" w:hAnsiTheme="majorHAnsi"/>
          <w:sz w:val="16"/>
        </w:rPr>
        <w:t xml:space="preserve"> </w:t>
      </w:r>
      <w:r w:rsidRPr="008A54CC">
        <w:rPr>
          <w:rFonts w:asciiTheme="majorHAnsi" w:hAnsiTheme="majorHAnsi"/>
          <w:vanish/>
          <w:sz w:val="16"/>
        </w:rPr>
        <w:t>mechanisms</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create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maintain</w:t>
      </w:r>
      <w:r w:rsidRPr="00A30A91">
        <w:rPr>
          <w:rFonts w:asciiTheme="majorHAnsi" w:hAnsiTheme="majorHAnsi"/>
          <w:sz w:val="16"/>
        </w:rPr>
        <w:t xml:space="preserve"> </w:t>
      </w:r>
      <w:r w:rsidRPr="008A54CC">
        <w:rPr>
          <w:rFonts w:asciiTheme="majorHAnsi" w:hAnsiTheme="majorHAnsi"/>
          <w:vanish/>
          <w:sz w:val="16"/>
        </w:rPr>
        <w:t>them</w:t>
      </w:r>
      <w:r w:rsidRPr="00A30A91">
        <w:rPr>
          <w:rFonts w:asciiTheme="majorHAnsi" w:hAnsiTheme="majorHAnsi"/>
          <w:sz w:val="16"/>
        </w:rPr>
        <w:t xml:space="preserve"> </w:t>
      </w:r>
      <w:r w:rsidRPr="008A54CC">
        <w:rPr>
          <w:rFonts w:asciiTheme="majorHAnsi" w:hAnsiTheme="majorHAnsi"/>
          <w:vanish/>
          <w:sz w:val="16"/>
        </w:rPr>
        <w:t>over</w:t>
      </w:r>
      <w:r w:rsidRPr="00A30A91">
        <w:rPr>
          <w:rFonts w:asciiTheme="majorHAnsi" w:hAnsiTheme="majorHAnsi"/>
          <w:sz w:val="16"/>
        </w:rPr>
        <w:t xml:space="preserve"> </w:t>
      </w:r>
      <w:r w:rsidRPr="008A54CC">
        <w:rPr>
          <w:rFonts w:asciiTheme="majorHAnsi" w:hAnsiTheme="majorHAnsi"/>
          <w:vanish/>
          <w:sz w:val="16"/>
        </w:rPr>
        <w:t>generations.</w:t>
      </w:r>
      <w:r>
        <w:rPr>
          <w:rFonts w:asciiTheme="majorHAnsi" w:hAnsiTheme="majorHAnsi"/>
          <w:sz w:val="16"/>
        </w:rPr>
        <w:t xml:space="preserve"> </w:t>
      </w:r>
      <w:r w:rsidRPr="00A30A91">
        <w:rPr>
          <w:rStyle w:val="Emphasis"/>
          <w:highlight w:val="cyan"/>
        </w:rPr>
        <w:t>Structured inequities</w:t>
      </w:r>
      <w:r w:rsidRPr="00A30A91">
        <w:rPr>
          <w:rFonts w:asciiTheme="majorHAnsi" w:hAnsiTheme="majorHAnsi"/>
          <w:sz w:val="16"/>
        </w:rPr>
        <w:t xml:space="preserve"> </w:t>
      </w:r>
      <w:r w:rsidRPr="008A54CC">
        <w:rPr>
          <w:rFonts w:asciiTheme="majorHAnsi" w:hAnsiTheme="majorHAnsi"/>
          <w:vanish/>
          <w:sz w:val="16"/>
        </w:rPr>
        <w:t>produce</w:t>
      </w:r>
      <w:r w:rsidRPr="00A30A91">
        <w:rPr>
          <w:rFonts w:asciiTheme="majorHAnsi" w:hAnsiTheme="majorHAnsi"/>
          <w:sz w:val="16"/>
        </w:rPr>
        <w:t xml:space="preserve"> </w:t>
      </w:r>
      <w:r w:rsidRPr="008A54CC">
        <w:rPr>
          <w:rFonts w:asciiTheme="majorHAnsi" w:hAnsiTheme="majorHAnsi"/>
          <w:vanish/>
          <w:sz w:val="16"/>
        </w:rPr>
        <w:t>suffering</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death</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does,</w:t>
      </w:r>
      <w:r>
        <w:rPr>
          <w:rFonts w:asciiTheme="majorHAnsi" w:hAnsiTheme="majorHAnsi"/>
          <w:sz w:val="16"/>
        </w:rPr>
        <w:t xml:space="preserve"> </w:t>
      </w:r>
      <w:r w:rsidRPr="008A54CC">
        <w:rPr>
          <w:rFonts w:asciiTheme="majorHAnsi" w:hAnsiTheme="majorHAnsi"/>
          <w:vanish/>
          <w:sz w:val="16"/>
        </w:rPr>
        <w:t>though</w:t>
      </w:r>
      <w:r w:rsidRPr="00A30A91">
        <w:rPr>
          <w:rFonts w:asciiTheme="majorHAnsi" w:hAnsiTheme="majorHAnsi"/>
          <w:sz w:val="16"/>
        </w:rPr>
        <w:t xml:space="preserve"> </w:t>
      </w:r>
      <w:r w:rsidRPr="00A30A91">
        <w:rPr>
          <w:rStyle w:val="Emphasis"/>
          <w:highlight w:val="cyan"/>
        </w:rPr>
        <w:t>the damage is slower, more subtle, more common, and more difficult to repair</w:t>
      </w:r>
      <w:r w:rsidRPr="008A54CC">
        <w:rPr>
          <w:rFonts w:asciiTheme="majorHAnsi" w:hAnsiTheme="majorHAnsi"/>
          <w:vanish/>
          <w:sz w:val="16"/>
        </w:rPr>
        <w:t>.</w:t>
      </w:r>
      <w:r>
        <w:rPr>
          <w:rFonts w:asciiTheme="majorHAnsi" w:hAnsiTheme="majorHAnsi"/>
          <w:sz w:val="16"/>
        </w:rPr>
        <w:t xml:space="preserve"> </w:t>
      </w:r>
      <w:r w:rsidRPr="008A54CC">
        <w:rPr>
          <w:rFonts w:asciiTheme="majorHAnsi" w:hAnsiTheme="majorHAnsi"/>
          <w:vanish/>
          <w:sz w:val="16"/>
        </w:rPr>
        <w:t>Globally,</w:t>
      </w:r>
      <w:r w:rsidRPr="00A30A91">
        <w:rPr>
          <w:rFonts w:asciiTheme="majorHAnsi" w:hAnsiTheme="majorHAnsi"/>
          <w:sz w:val="16"/>
        </w:rPr>
        <w:t xml:space="preserve"> </w:t>
      </w:r>
      <w:r w:rsidRPr="008A54CC">
        <w:rPr>
          <w:rFonts w:asciiTheme="majorHAnsi" w:hAnsiTheme="majorHAnsi"/>
          <w:vanish/>
          <w:sz w:val="16"/>
        </w:rPr>
        <w:t>poverty</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correlated</w:t>
      </w:r>
      <w:r w:rsidRPr="00A30A91">
        <w:rPr>
          <w:rFonts w:asciiTheme="majorHAnsi" w:hAnsiTheme="majorHAnsi"/>
          <w:sz w:val="16"/>
        </w:rPr>
        <w:t xml:space="preserve"> </w:t>
      </w:r>
      <w:r w:rsidRPr="008A54CC">
        <w:rPr>
          <w:rFonts w:asciiTheme="majorHAnsi" w:hAnsiTheme="majorHAnsi"/>
          <w:vanish/>
          <w:sz w:val="16"/>
        </w:rPr>
        <w:t>with</w:t>
      </w:r>
      <w:r w:rsidRPr="00A30A91">
        <w:rPr>
          <w:rFonts w:asciiTheme="majorHAnsi" w:hAnsiTheme="majorHAnsi"/>
          <w:sz w:val="16"/>
        </w:rPr>
        <w:t xml:space="preserve"> </w:t>
      </w:r>
      <w:r w:rsidRPr="008A54CC">
        <w:rPr>
          <w:rFonts w:asciiTheme="majorHAnsi" w:hAnsiTheme="majorHAnsi"/>
          <w:vanish/>
          <w:sz w:val="16"/>
        </w:rPr>
        <w:t>infant</w:t>
      </w:r>
      <w:r w:rsidRPr="00A30A91">
        <w:rPr>
          <w:rFonts w:asciiTheme="majorHAnsi" w:hAnsiTheme="majorHAnsi"/>
          <w:sz w:val="16"/>
        </w:rPr>
        <w:t xml:space="preserve"> </w:t>
      </w:r>
      <w:r w:rsidRPr="008A54CC">
        <w:rPr>
          <w:rFonts w:asciiTheme="majorHAnsi" w:hAnsiTheme="majorHAnsi"/>
          <w:vanish/>
          <w:sz w:val="16"/>
        </w:rPr>
        <w:t>mortality,</w:t>
      </w:r>
      <w:r w:rsidRPr="00A30A91">
        <w:rPr>
          <w:rFonts w:asciiTheme="majorHAnsi" w:hAnsiTheme="majorHAnsi"/>
          <w:sz w:val="16"/>
        </w:rPr>
        <w:t xml:space="preserve"> </w:t>
      </w:r>
      <w:r w:rsidRPr="008A54CC">
        <w:rPr>
          <w:rFonts w:asciiTheme="majorHAnsi" w:hAnsiTheme="majorHAnsi"/>
          <w:vanish/>
          <w:sz w:val="16"/>
        </w:rPr>
        <w:t>infectious</w:t>
      </w:r>
      <w:r w:rsidRPr="00A30A91">
        <w:rPr>
          <w:rFonts w:asciiTheme="majorHAnsi" w:hAnsiTheme="majorHAnsi"/>
          <w:sz w:val="16"/>
        </w:rPr>
        <w:t xml:space="preserve"> </w:t>
      </w:r>
      <w:r w:rsidRPr="008A54CC">
        <w:rPr>
          <w:rFonts w:asciiTheme="majorHAnsi" w:hAnsiTheme="majorHAnsi"/>
          <w:vanish/>
          <w:sz w:val="16"/>
        </w:rPr>
        <w:t>disease,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shortened</w:t>
      </w:r>
      <w:r>
        <w:rPr>
          <w:rFonts w:asciiTheme="majorHAnsi" w:hAnsiTheme="majorHAnsi"/>
          <w:sz w:val="16"/>
        </w:rPr>
        <w:t xml:space="preserve"> </w:t>
      </w:r>
      <w:r w:rsidRPr="008A54CC">
        <w:rPr>
          <w:rFonts w:asciiTheme="majorHAnsi" w:hAnsiTheme="majorHAnsi"/>
          <w:vanish/>
          <w:sz w:val="16"/>
        </w:rPr>
        <w:t>lifespans.</w:t>
      </w:r>
      <w:r w:rsidRPr="00A30A91">
        <w:rPr>
          <w:rFonts w:asciiTheme="majorHAnsi" w:hAnsiTheme="majorHAnsi"/>
          <w:sz w:val="16"/>
        </w:rPr>
        <w:t xml:space="preserve"> </w:t>
      </w:r>
      <w:r w:rsidRPr="008A54CC">
        <w:rPr>
          <w:rFonts w:asciiTheme="majorHAnsi" w:hAnsiTheme="majorHAnsi"/>
          <w:vanish/>
          <w:sz w:val="16"/>
        </w:rPr>
        <w:t>Whenever</w:t>
      </w:r>
      <w:r w:rsidRPr="00A30A91">
        <w:rPr>
          <w:rFonts w:asciiTheme="majorHAnsi" w:hAnsiTheme="majorHAnsi"/>
          <w:sz w:val="16"/>
        </w:rPr>
        <w:t xml:space="preserve"> </w:t>
      </w:r>
      <w:r w:rsidRPr="008A54CC">
        <w:rPr>
          <w:rFonts w:asciiTheme="majorHAnsi" w:hAnsiTheme="majorHAnsi"/>
          <w:vanish/>
          <w:sz w:val="16"/>
        </w:rPr>
        <w:t>people</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denied</w:t>
      </w:r>
      <w:r w:rsidRPr="00A30A91">
        <w:rPr>
          <w:rFonts w:asciiTheme="majorHAnsi" w:hAnsiTheme="majorHAnsi"/>
          <w:sz w:val="16"/>
        </w:rPr>
        <w:t xml:space="preserve"> </w:t>
      </w:r>
      <w:r w:rsidRPr="008A54CC">
        <w:rPr>
          <w:rFonts w:asciiTheme="majorHAnsi" w:hAnsiTheme="majorHAnsi"/>
          <w:vanish/>
          <w:sz w:val="16"/>
        </w:rPr>
        <w:t>access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societys</w:t>
      </w:r>
      <w:r w:rsidRPr="00A30A91">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physical</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psychological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exists.</w:t>
      </w:r>
      <w:r>
        <w:rPr>
          <w:rFonts w:asciiTheme="majorHAnsi" w:hAnsiTheme="majorHAnsi"/>
          <w:sz w:val="16"/>
        </w:rPr>
        <w:t xml:space="preserve"> </w:t>
      </w:r>
      <w:r w:rsidRPr="008A54CC">
        <w:rPr>
          <w:rFonts w:asciiTheme="majorHAnsi" w:hAnsiTheme="majorHAnsi"/>
          <w:vanish/>
          <w:sz w:val="16"/>
        </w:rPr>
        <w:t>Johan</w:t>
      </w:r>
      <w:r w:rsidRPr="00A30A91">
        <w:rPr>
          <w:rFonts w:asciiTheme="majorHAnsi" w:hAnsiTheme="majorHAnsi"/>
          <w:sz w:val="16"/>
        </w:rPr>
        <w:t xml:space="preserve"> </w:t>
      </w:r>
      <w:r w:rsidRPr="008A54CC">
        <w:rPr>
          <w:rFonts w:asciiTheme="majorHAnsi" w:hAnsiTheme="majorHAnsi"/>
          <w:vanish/>
          <w:sz w:val="16"/>
        </w:rPr>
        <w:t>Galtung</w:t>
      </w:r>
      <w:r w:rsidRPr="00A30A91">
        <w:rPr>
          <w:rFonts w:asciiTheme="majorHAnsi" w:hAnsiTheme="majorHAnsi"/>
          <w:sz w:val="16"/>
        </w:rPr>
        <w:t xml:space="preserve"> </w:t>
      </w:r>
      <w:r w:rsidRPr="008A54CC">
        <w:rPr>
          <w:rFonts w:asciiTheme="majorHAnsi" w:hAnsiTheme="majorHAnsi"/>
          <w:vanish/>
          <w:sz w:val="16"/>
        </w:rPr>
        <w:t>originally</w:t>
      </w:r>
      <w:r w:rsidRPr="00A30A91">
        <w:rPr>
          <w:rFonts w:asciiTheme="majorHAnsi" w:hAnsiTheme="majorHAnsi"/>
          <w:sz w:val="16"/>
        </w:rPr>
        <w:t xml:space="preserve"> </w:t>
      </w:r>
      <w:r w:rsidRPr="008A54CC">
        <w:rPr>
          <w:rFonts w:asciiTheme="majorHAnsi" w:hAnsiTheme="majorHAnsi"/>
          <w:vanish/>
          <w:sz w:val="16"/>
        </w:rPr>
        <w:t>framed</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term</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refer</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any</w:t>
      </w:r>
      <w:r w:rsidRPr="00A30A91">
        <w:rPr>
          <w:rFonts w:asciiTheme="majorHAnsi" w:hAnsiTheme="majorHAnsi"/>
          <w:sz w:val="16"/>
        </w:rPr>
        <w:t xml:space="preserve"> </w:t>
      </w:r>
      <w:r w:rsidRPr="008A54CC">
        <w:rPr>
          <w:rFonts w:asciiTheme="majorHAnsi" w:hAnsiTheme="majorHAnsi"/>
          <w:vanish/>
          <w:sz w:val="16"/>
        </w:rPr>
        <w:t>constraint</w:t>
      </w:r>
      <w:r>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human</w:t>
      </w:r>
      <w:r w:rsidRPr="00A30A91">
        <w:rPr>
          <w:rFonts w:asciiTheme="majorHAnsi" w:hAnsiTheme="majorHAnsi"/>
          <w:sz w:val="16"/>
        </w:rPr>
        <w:t xml:space="preserve"> </w:t>
      </w:r>
      <w:r w:rsidRPr="008A54CC">
        <w:rPr>
          <w:rFonts w:asciiTheme="majorHAnsi" w:hAnsiTheme="majorHAnsi"/>
          <w:vanish/>
          <w:sz w:val="16"/>
        </w:rPr>
        <w:t>potential</w:t>
      </w:r>
      <w:r w:rsidRPr="00A30A91">
        <w:rPr>
          <w:rFonts w:asciiTheme="majorHAnsi" w:hAnsiTheme="majorHAnsi"/>
          <w:sz w:val="16"/>
        </w:rPr>
        <w:t xml:space="preserve"> </w:t>
      </w:r>
      <w:r w:rsidRPr="008A54CC">
        <w:rPr>
          <w:rFonts w:asciiTheme="majorHAnsi" w:hAnsiTheme="majorHAnsi"/>
          <w:vanish/>
          <w:sz w:val="16"/>
        </w:rPr>
        <w:t>due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political</w:t>
      </w:r>
      <w:r w:rsidRPr="00A30A91">
        <w:rPr>
          <w:rFonts w:asciiTheme="majorHAnsi" w:hAnsiTheme="majorHAnsi"/>
          <w:sz w:val="16"/>
        </w:rPr>
        <w:t xml:space="preserve"> </w:t>
      </w:r>
      <w:r w:rsidRPr="008A54CC">
        <w:rPr>
          <w:rFonts w:asciiTheme="majorHAnsi" w:hAnsiTheme="majorHAnsi"/>
          <w:vanish/>
          <w:sz w:val="16"/>
        </w:rPr>
        <w:t>structures</w:t>
      </w:r>
      <w:r w:rsidRPr="00A30A91">
        <w:rPr>
          <w:rFonts w:asciiTheme="majorHAnsi" w:hAnsiTheme="majorHAnsi"/>
          <w:sz w:val="16"/>
        </w:rPr>
        <w:t xml:space="preserve"> </w:t>
      </w:r>
      <w:r w:rsidRPr="008A54CC">
        <w:rPr>
          <w:rFonts w:asciiTheme="majorHAnsi" w:hAnsiTheme="majorHAnsi"/>
          <w:vanish/>
          <w:sz w:val="16"/>
        </w:rPr>
        <w:t>(1969).</w:t>
      </w:r>
      <w:r w:rsidRPr="00A30A91">
        <w:rPr>
          <w:rFonts w:asciiTheme="majorHAnsi" w:hAnsiTheme="majorHAnsi"/>
          <w:sz w:val="16"/>
        </w:rPr>
        <w:t xml:space="preserve"> </w:t>
      </w:r>
      <w:r w:rsidRPr="008A54CC">
        <w:rPr>
          <w:rFonts w:asciiTheme="majorHAnsi" w:hAnsiTheme="majorHAnsi"/>
          <w:vanish/>
          <w:sz w:val="16"/>
        </w:rPr>
        <w:t>Unequal</w:t>
      </w:r>
      <w:r w:rsidRPr="00A30A91">
        <w:rPr>
          <w:rFonts w:asciiTheme="majorHAnsi" w:hAnsiTheme="majorHAnsi"/>
          <w:sz w:val="16"/>
        </w:rPr>
        <w:t xml:space="preserve"> </w:t>
      </w:r>
      <w:r w:rsidRPr="008A54CC">
        <w:rPr>
          <w:rFonts w:asciiTheme="majorHAnsi" w:hAnsiTheme="majorHAnsi"/>
          <w:vanish/>
          <w:sz w:val="16"/>
        </w:rPr>
        <w:t>access</w:t>
      </w:r>
      <w:r w:rsidRPr="00A30A91">
        <w:rPr>
          <w:rFonts w:asciiTheme="majorHAnsi" w:hAnsiTheme="majorHAnsi"/>
          <w:sz w:val="16"/>
        </w:rPr>
        <w:t xml:space="preserve"> </w:t>
      </w:r>
      <w:r w:rsidRPr="008A54CC">
        <w:rPr>
          <w:rFonts w:asciiTheme="majorHAnsi" w:hAnsiTheme="majorHAnsi"/>
          <w:vanish/>
          <w:sz w:val="16"/>
        </w:rPr>
        <w:t>to</w:t>
      </w:r>
      <w:r>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political</w:t>
      </w:r>
      <w:r w:rsidRPr="00A30A91">
        <w:rPr>
          <w:rFonts w:asciiTheme="majorHAnsi" w:hAnsiTheme="majorHAnsi"/>
          <w:sz w:val="16"/>
        </w:rPr>
        <w:t xml:space="preserve"> </w:t>
      </w:r>
      <w:r w:rsidRPr="008A54CC">
        <w:rPr>
          <w:rFonts w:asciiTheme="majorHAnsi" w:hAnsiTheme="majorHAnsi"/>
          <w:vanish/>
          <w:sz w:val="16"/>
        </w:rPr>
        <w:t>power,</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education,</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health</w:t>
      </w:r>
      <w:r w:rsidRPr="00A30A91">
        <w:rPr>
          <w:rFonts w:asciiTheme="majorHAnsi" w:hAnsiTheme="majorHAnsi"/>
          <w:sz w:val="16"/>
        </w:rPr>
        <w:t xml:space="preserve"> </w:t>
      </w:r>
      <w:r w:rsidRPr="008A54CC">
        <w:rPr>
          <w:rFonts w:asciiTheme="majorHAnsi" w:hAnsiTheme="majorHAnsi"/>
          <w:vanish/>
          <w:sz w:val="16"/>
        </w:rPr>
        <w:t>care,</w:t>
      </w:r>
      <w:r w:rsidRPr="00A30A91">
        <w:rPr>
          <w:rFonts w:asciiTheme="majorHAnsi" w:hAnsiTheme="majorHAnsi"/>
          <w:sz w:val="16"/>
        </w:rPr>
        <w:t xml:space="preserve"> </w:t>
      </w:r>
      <w:r w:rsidRPr="008A54CC">
        <w:rPr>
          <w:rFonts w:asciiTheme="majorHAnsi" w:hAnsiTheme="majorHAnsi"/>
          <w:vanish/>
          <w:sz w:val="16"/>
        </w:rPr>
        <w:t>or</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legal</w:t>
      </w:r>
      <w:r w:rsidRPr="00A30A91">
        <w:rPr>
          <w:rFonts w:asciiTheme="majorHAnsi" w:hAnsiTheme="majorHAnsi"/>
          <w:sz w:val="16"/>
        </w:rPr>
        <w:t xml:space="preserve"> </w:t>
      </w:r>
      <w:r w:rsidRPr="008A54CC">
        <w:rPr>
          <w:rFonts w:asciiTheme="majorHAnsi" w:hAnsiTheme="majorHAnsi"/>
          <w:vanish/>
          <w:sz w:val="16"/>
        </w:rPr>
        <w:t>standing,</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forms</w:t>
      </w:r>
      <w:r>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inner</w:t>
      </w:r>
      <w:r w:rsidRPr="00A30A91">
        <w:rPr>
          <w:rFonts w:asciiTheme="majorHAnsi" w:hAnsiTheme="majorHAnsi"/>
          <w:sz w:val="16"/>
        </w:rPr>
        <w:t xml:space="preserve"> </w:t>
      </w:r>
      <w:r w:rsidRPr="008A54CC">
        <w:rPr>
          <w:rFonts w:asciiTheme="majorHAnsi" w:hAnsiTheme="majorHAnsi"/>
          <w:vanish/>
          <w:sz w:val="16"/>
        </w:rPr>
        <w:t>city</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have</w:t>
      </w:r>
      <w:r w:rsidRPr="00A30A91">
        <w:rPr>
          <w:rFonts w:asciiTheme="majorHAnsi" w:hAnsiTheme="majorHAnsi"/>
          <w:sz w:val="16"/>
        </w:rPr>
        <w:t xml:space="preserve"> </w:t>
      </w:r>
      <w:r w:rsidRPr="008A54CC">
        <w:rPr>
          <w:rFonts w:asciiTheme="majorHAnsi" w:hAnsiTheme="majorHAnsi"/>
          <w:vanish/>
          <w:sz w:val="16"/>
        </w:rPr>
        <w:t>inadequate</w:t>
      </w:r>
      <w:r w:rsidRPr="00A30A91">
        <w:rPr>
          <w:rFonts w:asciiTheme="majorHAnsi" w:hAnsiTheme="majorHAnsi"/>
          <w:sz w:val="16"/>
        </w:rPr>
        <w:t xml:space="preserve"> </w:t>
      </w:r>
      <w:r w:rsidRPr="008A54CC">
        <w:rPr>
          <w:rFonts w:asciiTheme="majorHAnsi" w:hAnsiTheme="majorHAnsi"/>
          <w:vanish/>
          <w:sz w:val="16"/>
        </w:rPr>
        <w:t>schools</w:t>
      </w:r>
      <w:r w:rsidRPr="00A30A91">
        <w:rPr>
          <w:rFonts w:asciiTheme="majorHAnsi" w:hAnsiTheme="majorHAnsi"/>
          <w:sz w:val="16"/>
        </w:rPr>
        <w:t xml:space="preserve"> </w:t>
      </w:r>
      <w:r w:rsidRPr="008A54CC">
        <w:rPr>
          <w:rFonts w:asciiTheme="majorHAnsi" w:hAnsiTheme="majorHAnsi"/>
          <w:vanish/>
          <w:sz w:val="16"/>
        </w:rPr>
        <w:t>while</w:t>
      </w:r>
      <w:r w:rsidRPr="00A30A91">
        <w:rPr>
          <w:rFonts w:asciiTheme="majorHAnsi" w:hAnsiTheme="majorHAnsi"/>
          <w:sz w:val="16"/>
        </w:rPr>
        <w:t xml:space="preserve"> </w:t>
      </w:r>
      <w:r w:rsidRPr="008A54CC">
        <w:rPr>
          <w:rFonts w:asciiTheme="majorHAnsi" w:hAnsiTheme="majorHAnsi"/>
          <w:vanish/>
          <w:sz w:val="16"/>
        </w:rPr>
        <w:t>others</w:t>
      </w:r>
      <w:r>
        <w:rPr>
          <w:rFonts w:asciiTheme="majorHAnsi" w:hAnsiTheme="majorHAnsi"/>
          <w:sz w:val="16"/>
        </w:rPr>
        <w:t xml:space="preserve"> </w:t>
      </w:r>
      <w:r w:rsidRPr="008A54CC">
        <w:rPr>
          <w:rFonts w:asciiTheme="majorHAnsi" w:hAnsiTheme="majorHAnsi"/>
          <w:vanish/>
          <w:sz w:val="16"/>
        </w:rPr>
        <w:t>do</w:t>
      </w:r>
      <w:r w:rsidRPr="00A30A91">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gays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lesbians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fired</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sexual</w:t>
      </w:r>
      <w:r w:rsidRPr="00A30A91">
        <w:rPr>
          <w:rFonts w:asciiTheme="majorHAnsi" w:hAnsiTheme="majorHAnsi"/>
          <w:sz w:val="16"/>
        </w:rPr>
        <w:t xml:space="preserve"> </w:t>
      </w:r>
      <w:r w:rsidRPr="008A54CC">
        <w:rPr>
          <w:rFonts w:asciiTheme="majorHAnsi" w:hAnsiTheme="majorHAnsi"/>
          <w:vanish/>
          <w:sz w:val="16"/>
        </w:rPr>
        <w:t>orientation,</w:t>
      </w:r>
      <w:r w:rsidRPr="00A30A91">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laborers</w:t>
      </w:r>
      <w:r w:rsidRPr="00A30A91">
        <w:rPr>
          <w:rFonts w:asciiTheme="majorHAnsi" w:hAnsiTheme="majorHAnsi"/>
          <w:sz w:val="16"/>
        </w:rPr>
        <w:t xml:space="preserve"> </w:t>
      </w:r>
      <w:r w:rsidRPr="008A54CC">
        <w:rPr>
          <w:rFonts w:asciiTheme="majorHAnsi" w:hAnsiTheme="majorHAnsi"/>
          <w:vanish/>
          <w:sz w:val="16"/>
        </w:rPr>
        <w:t>toil</w:t>
      </w:r>
      <w:r>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inhumane</w:t>
      </w:r>
      <w:r w:rsidRPr="00A30A91">
        <w:rPr>
          <w:rFonts w:asciiTheme="majorHAnsi" w:hAnsiTheme="majorHAnsi"/>
          <w:sz w:val="16"/>
        </w:rPr>
        <w:t xml:space="preserve"> </w:t>
      </w:r>
      <w:r w:rsidRPr="008A54CC">
        <w:rPr>
          <w:rFonts w:asciiTheme="majorHAnsi" w:hAnsiTheme="majorHAnsi"/>
          <w:vanish/>
          <w:sz w:val="16"/>
        </w:rPr>
        <w:t>conditions,</w:t>
      </w:r>
      <w:r w:rsidRPr="00A30A91">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people</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color</w:t>
      </w:r>
      <w:r w:rsidRPr="00A30A91">
        <w:rPr>
          <w:rFonts w:asciiTheme="majorHAnsi" w:hAnsiTheme="majorHAnsi"/>
          <w:sz w:val="16"/>
        </w:rPr>
        <w:t xml:space="preserve"> </w:t>
      </w:r>
      <w:r w:rsidRPr="008A54CC">
        <w:rPr>
          <w:rFonts w:asciiTheme="majorHAnsi" w:hAnsiTheme="majorHAnsi"/>
          <w:vanish/>
          <w:sz w:val="16"/>
        </w:rPr>
        <w:t>endure</w:t>
      </w:r>
      <w:r w:rsidRPr="00A30A91">
        <w:rPr>
          <w:rFonts w:asciiTheme="majorHAnsi" w:hAnsiTheme="majorHAnsi"/>
          <w:sz w:val="16"/>
        </w:rPr>
        <w:t xml:space="preserve"> </w:t>
      </w:r>
      <w:r w:rsidRPr="008A54CC">
        <w:rPr>
          <w:rFonts w:asciiTheme="majorHAnsi" w:hAnsiTheme="majorHAnsi"/>
          <w:vanish/>
          <w:sz w:val="16"/>
        </w:rPr>
        <w:t>environmental</w:t>
      </w:r>
      <w:r w:rsidRPr="00A30A91">
        <w:rPr>
          <w:rFonts w:asciiTheme="majorHAnsi" w:hAnsiTheme="majorHAnsi"/>
          <w:sz w:val="16"/>
        </w:rPr>
        <w:t xml:space="preserve"> </w:t>
      </w:r>
      <w:r w:rsidRPr="008A54CC">
        <w:rPr>
          <w:rFonts w:asciiTheme="majorHAnsi" w:hAnsiTheme="majorHAnsi"/>
          <w:vanish/>
          <w:sz w:val="16"/>
        </w:rPr>
        <w:t>toxins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their</w:t>
      </w:r>
      <w:r>
        <w:rPr>
          <w:rFonts w:asciiTheme="majorHAnsi" w:hAnsiTheme="majorHAnsi"/>
          <w:sz w:val="16"/>
        </w:rPr>
        <w:t xml:space="preserve"> </w:t>
      </w:r>
      <w:r w:rsidRPr="008A54CC">
        <w:rPr>
          <w:rFonts w:asciiTheme="majorHAnsi" w:hAnsiTheme="majorHAnsi"/>
          <w:vanish/>
          <w:sz w:val="16"/>
        </w:rPr>
        <w:t>neighborhoods,</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exists.</w:t>
      </w:r>
      <w:r w:rsidRPr="00A30A91">
        <w:rPr>
          <w:rFonts w:asciiTheme="majorHAnsi" w:hAnsiTheme="majorHAnsi"/>
          <w:sz w:val="16"/>
        </w:rPr>
        <w:t xml:space="preserve"> </w:t>
      </w:r>
      <w:r w:rsidRPr="008A54CC">
        <w:rPr>
          <w:rFonts w:asciiTheme="majorHAnsi" w:hAnsiTheme="majorHAnsi"/>
          <w:vanish/>
          <w:sz w:val="16"/>
        </w:rPr>
        <w:t>Unfortunately,</w:t>
      </w:r>
      <w:r w:rsidRPr="00A30A91">
        <w:rPr>
          <w:rFonts w:asciiTheme="majorHAnsi" w:hAnsiTheme="majorHAnsi"/>
          <w:sz w:val="16"/>
        </w:rPr>
        <w:t xml:space="preserve"> </w:t>
      </w:r>
      <w:r w:rsidRPr="008A54CC">
        <w:rPr>
          <w:rFonts w:asciiTheme="majorHAnsi" w:hAnsiTheme="majorHAnsi"/>
          <w:vanish/>
          <w:sz w:val="16"/>
        </w:rPr>
        <w:t>even</w:t>
      </w:r>
      <w:r w:rsidRPr="00A30A91">
        <w:rPr>
          <w:rFonts w:asciiTheme="majorHAnsi" w:hAnsiTheme="majorHAnsi"/>
          <w:sz w:val="16"/>
        </w:rPr>
        <w:t xml:space="preserve"> </w:t>
      </w:r>
      <w:r w:rsidRPr="008A54CC">
        <w:rPr>
          <w:rFonts w:asciiTheme="majorHAnsi" w:hAnsiTheme="majorHAnsi"/>
          <w:vanish/>
          <w:sz w:val="16"/>
        </w:rPr>
        <w:t>those</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victims</w:t>
      </w:r>
      <w:r w:rsidRPr="00A30A91">
        <w:rPr>
          <w:rFonts w:asciiTheme="majorHAnsi" w:hAnsiTheme="majorHAnsi"/>
          <w:sz w:val="16"/>
        </w:rPr>
        <w:t xml:space="preserve"> </w:t>
      </w:r>
      <w:r w:rsidRPr="008A54CC">
        <w:rPr>
          <w:rFonts w:asciiTheme="majorHAnsi" w:hAnsiTheme="majorHAnsi"/>
          <w:vanish/>
          <w:sz w:val="16"/>
        </w:rPr>
        <w:t>of</w:t>
      </w:r>
      <w:r>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do</w:t>
      </w:r>
      <w:r w:rsidRPr="00A30A91">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see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systematic</w:t>
      </w:r>
      <w:r w:rsidRPr="00A30A91">
        <w:rPr>
          <w:rFonts w:asciiTheme="majorHAnsi" w:hAnsiTheme="majorHAnsi"/>
          <w:sz w:val="16"/>
        </w:rPr>
        <w:t xml:space="preserve"> </w:t>
      </w:r>
      <w:r w:rsidRPr="008A54CC">
        <w:rPr>
          <w:rFonts w:asciiTheme="majorHAnsi" w:hAnsiTheme="majorHAnsi"/>
          <w:vanish/>
          <w:sz w:val="16"/>
        </w:rPr>
        <w:t>ways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plight</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choreographed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unequal</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unfair</w:t>
      </w:r>
      <w:r w:rsidRPr="00A30A91">
        <w:rPr>
          <w:rFonts w:asciiTheme="majorHAnsi" w:hAnsiTheme="majorHAnsi"/>
          <w:sz w:val="16"/>
        </w:rPr>
        <w:t xml:space="preserve"> </w:t>
      </w:r>
      <w:r w:rsidRPr="008A54CC">
        <w:rPr>
          <w:rFonts w:asciiTheme="majorHAnsi" w:hAnsiTheme="majorHAnsi"/>
          <w:vanish/>
          <w:sz w:val="16"/>
        </w:rPr>
        <w:t>distribution</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societys</w:t>
      </w:r>
      <w:r w:rsidRPr="00A30A91">
        <w:rPr>
          <w:rFonts w:asciiTheme="majorHAnsi" w:hAnsiTheme="majorHAnsi"/>
          <w:sz w:val="16"/>
        </w:rPr>
        <w:t xml:space="preserve"> </w:t>
      </w:r>
      <w:r w:rsidRPr="008A54CC">
        <w:rPr>
          <w:rFonts w:asciiTheme="majorHAnsi" w:hAnsiTheme="majorHAnsi"/>
          <w:vanish/>
          <w:sz w:val="16"/>
        </w:rPr>
        <w:t>resources.</w:t>
      </w:r>
      <w:r>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problematic</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itself,</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also</w:t>
      </w:r>
      <w:r w:rsidRPr="00A30A91">
        <w:rPr>
          <w:rFonts w:asciiTheme="majorHAnsi" w:hAnsiTheme="majorHAnsi"/>
          <w:sz w:val="16"/>
        </w:rPr>
        <w:t xml:space="preserve"> </w:t>
      </w:r>
      <w:r w:rsidRPr="008A54CC">
        <w:rPr>
          <w:rFonts w:asciiTheme="majorHAnsi" w:hAnsiTheme="majorHAnsi"/>
          <w:vanish/>
          <w:sz w:val="16"/>
        </w:rPr>
        <w:t>dangerous</w:t>
      </w:r>
      <w:r w:rsidRPr="00A30A91">
        <w:rPr>
          <w:rFonts w:asciiTheme="majorHAnsi" w:hAnsiTheme="majorHAnsi"/>
          <w:sz w:val="16"/>
        </w:rPr>
        <w:t xml:space="preserve"> </w:t>
      </w:r>
      <w:r w:rsidRPr="008A54CC">
        <w:rPr>
          <w:rFonts w:asciiTheme="majorHAnsi" w:hAnsiTheme="majorHAnsi"/>
          <w:vanish/>
          <w:sz w:val="16"/>
        </w:rPr>
        <w:t>because</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8A54CC">
        <w:rPr>
          <w:rFonts w:asciiTheme="majorHAnsi" w:hAnsiTheme="majorHAnsi"/>
          <w:vanish/>
          <w:sz w:val="16"/>
        </w:rPr>
        <w:t>frequently</w:t>
      </w:r>
      <w:r w:rsidRPr="00A30A91">
        <w:rPr>
          <w:rFonts w:asciiTheme="majorHAnsi" w:hAnsiTheme="majorHAnsi"/>
          <w:sz w:val="16"/>
        </w:rPr>
        <w:t xml:space="preserve"> </w:t>
      </w:r>
      <w:r w:rsidRPr="008A54CC">
        <w:rPr>
          <w:rFonts w:asciiTheme="majorHAnsi" w:hAnsiTheme="majorHAnsi"/>
          <w:vanish/>
          <w:sz w:val="16"/>
        </w:rPr>
        <w:t>leads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Those</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chronically</w:t>
      </w:r>
      <w:r w:rsidRPr="00A30A91">
        <w:rPr>
          <w:rFonts w:asciiTheme="majorHAnsi" w:hAnsiTheme="majorHAnsi"/>
          <w:sz w:val="16"/>
        </w:rPr>
        <w:t xml:space="preserve"> </w:t>
      </w:r>
      <w:r w:rsidRPr="008A54CC">
        <w:rPr>
          <w:rFonts w:asciiTheme="majorHAnsi" w:hAnsiTheme="majorHAnsi"/>
          <w:vanish/>
          <w:sz w:val="16"/>
        </w:rPr>
        <w:t>oppressed</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logical</w:t>
      </w:r>
      <w:r w:rsidRPr="00A30A91">
        <w:rPr>
          <w:rFonts w:asciiTheme="majorHAnsi" w:hAnsiTheme="majorHAnsi"/>
          <w:sz w:val="16"/>
        </w:rPr>
        <w:t xml:space="preserve"> </w:t>
      </w:r>
      <w:r w:rsidRPr="008A54CC">
        <w:rPr>
          <w:rFonts w:asciiTheme="majorHAnsi" w:hAnsiTheme="majorHAnsi"/>
          <w:vanish/>
          <w:sz w:val="16"/>
        </w:rPr>
        <w:t>reasons,</w:t>
      </w:r>
      <w:r w:rsidRPr="00A30A91">
        <w:rPr>
          <w:rFonts w:asciiTheme="majorHAnsi" w:hAnsiTheme="majorHAnsi"/>
          <w:sz w:val="16"/>
        </w:rPr>
        <w:t xml:space="preserve"> </w:t>
      </w:r>
      <w:r w:rsidRPr="008A54CC">
        <w:rPr>
          <w:rFonts w:asciiTheme="majorHAnsi" w:hAnsiTheme="majorHAnsi"/>
          <w:vanish/>
          <w:sz w:val="16"/>
        </w:rPr>
        <w:t>those</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resort</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example,</w:t>
      </w:r>
      <w:r w:rsidRPr="00A30A91">
        <w:rPr>
          <w:rFonts w:asciiTheme="majorHAnsi" w:hAnsiTheme="majorHAnsi"/>
          <w:sz w:val="16"/>
        </w:rPr>
        <w:t xml:space="preserve"> </w:t>
      </w:r>
      <w:r w:rsidRPr="008A54CC">
        <w:rPr>
          <w:rFonts w:asciiTheme="majorHAnsi" w:hAnsiTheme="majorHAnsi"/>
          <w:vanish/>
          <w:sz w:val="16"/>
        </w:rPr>
        <w:t>cross-national</w:t>
      </w:r>
      <w:r w:rsidRPr="00A30A91">
        <w:rPr>
          <w:rFonts w:asciiTheme="majorHAnsi" w:hAnsiTheme="majorHAnsi"/>
          <w:sz w:val="16"/>
        </w:rPr>
        <w:t xml:space="preserve"> </w:t>
      </w:r>
      <w:r w:rsidRPr="008A54CC">
        <w:rPr>
          <w:rFonts w:asciiTheme="majorHAnsi" w:hAnsiTheme="majorHAnsi"/>
          <w:vanish/>
          <w:sz w:val="16"/>
        </w:rPr>
        <w:t>studies</w:t>
      </w:r>
      <w:r w:rsidRPr="00A30A91">
        <w:rPr>
          <w:rFonts w:asciiTheme="majorHAnsi" w:hAnsiTheme="majorHAnsi"/>
          <w:sz w:val="16"/>
        </w:rPr>
        <w:t xml:space="preserve"> </w:t>
      </w:r>
      <w:r w:rsidRPr="008A54CC">
        <w:rPr>
          <w:rFonts w:asciiTheme="majorHAnsi" w:hAnsiTheme="majorHAnsi"/>
          <w:vanish/>
          <w:sz w:val="16"/>
        </w:rPr>
        <w:t>of</w:t>
      </w:r>
      <w:r>
        <w:rPr>
          <w:rFonts w:asciiTheme="majorHAnsi" w:hAnsiTheme="majorHAnsi"/>
          <w:sz w:val="16"/>
        </w:rPr>
        <w:t xml:space="preserve"> </w:t>
      </w:r>
      <w:r w:rsidRPr="008A54CC">
        <w:rPr>
          <w:rFonts w:asciiTheme="majorHAnsi" w:hAnsiTheme="majorHAnsi"/>
          <w:vanish/>
          <w:sz w:val="16"/>
        </w:rPr>
        <w:t>murder</w:t>
      </w:r>
      <w:r w:rsidRPr="00A30A91">
        <w:rPr>
          <w:rFonts w:asciiTheme="majorHAnsi" w:hAnsiTheme="majorHAnsi"/>
          <w:sz w:val="16"/>
        </w:rPr>
        <w:t xml:space="preserve"> </w:t>
      </w:r>
      <w:r w:rsidRPr="008A54CC">
        <w:rPr>
          <w:rFonts w:asciiTheme="majorHAnsi" w:hAnsiTheme="majorHAnsi"/>
          <w:vanish/>
          <w:sz w:val="16"/>
        </w:rPr>
        <w:t>have</w:t>
      </w:r>
      <w:r w:rsidRPr="00A30A91">
        <w:rPr>
          <w:rFonts w:asciiTheme="majorHAnsi" w:hAnsiTheme="majorHAnsi"/>
          <w:sz w:val="16"/>
        </w:rPr>
        <w:t xml:space="preserve"> </w:t>
      </w:r>
      <w:r w:rsidRPr="008A54CC">
        <w:rPr>
          <w:rFonts w:asciiTheme="majorHAnsi" w:hAnsiTheme="majorHAnsi"/>
          <w:vanish/>
          <w:sz w:val="16"/>
        </w:rPr>
        <w:t>shown</w:t>
      </w:r>
      <w:r w:rsidRPr="00A30A91">
        <w:rPr>
          <w:rFonts w:asciiTheme="majorHAnsi" w:hAnsiTheme="majorHAnsi"/>
          <w:sz w:val="16"/>
        </w:rPr>
        <w:t xml:space="preserve"> </w:t>
      </w:r>
      <w:r w:rsidRPr="008A54CC">
        <w:rPr>
          <w:rFonts w:asciiTheme="majorHAnsi" w:hAnsiTheme="majorHAnsi"/>
          <w:vanish/>
          <w:sz w:val="16"/>
        </w:rPr>
        <w:t>a</w:t>
      </w:r>
      <w:r w:rsidRPr="00A30A91">
        <w:rPr>
          <w:rFonts w:asciiTheme="majorHAnsi" w:hAnsiTheme="majorHAnsi"/>
          <w:sz w:val="16"/>
        </w:rPr>
        <w:t xml:space="preserve"> </w:t>
      </w:r>
      <w:r w:rsidRPr="008A54CC">
        <w:rPr>
          <w:rFonts w:asciiTheme="majorHAnsi" w:hAnsiTheme="majorHAnsi"/>
          <w:vanish/>
          <w:sz w:val="16"/>
        </w:rPr>
        <w:t>positive</w:t>
      </w:r>
      <w:r w:rsidRPr="00A30A91">
        <w:rPr>
          <w:rFonts w:asciiTheme="majorHAnsi" w:hAnsiTheme="majorHAnsi"/>
          <w:sz w:val="16"/>
        </w:rPr>
        <w:t xml:space="preserve"> </w:t>
      </w:r>
      <w:r w:rsidRPr="008A54CC">
        <w:rPr>
          <w:rFonts w:asciiTheme="majorHAnsi" w:hAnsiTheme="majorHAnsi"/>
          <w:vanish/>
          <w:sz w:val="16"/>
        </w:rPr>
        <w:t>correlation</w:t>
      </w:r>
      <w:r w:rsidRPr="00A30A91">
        <w:rPr>
          <w:rFonts w:asciiTheme="majorHAnsi" w:hAnsiTheme="majorHAnsi"/>
          <w:sz w:val="16"/>
        </w:rPr>
        <w:t xml:space="preserve"> </w:t>
      </w:r>
      <w:r w:rsidRPr="008A54CC">
        <w:rPr>
          <w:rFonts w:asciiTheme="majorHAnsi" w:hAnsiTheme="majorHAnsi"/>
          <w:vanish/>
          <w:sz w:val="16"/>
        </w:rPr>
        <w:t>between</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inequality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homicide</w:t>
      </w:r>
      <w:r>
        <w:rPr>
          <w:rFonts w:asciiTheme="majorHAnsi" w:hAnsiTheme="majorHAnsi"/>
          <w:sz w:val="16"/>
        </w:rPr>
        <w:t xml:space="preserve"> </w:t>
      </w:r>
      <w:r w:rsidRPr="008A54CC">
        <w:rPr>
          <w:rFonts w:asciiTheme="majorHAnsi" w:hAnsiTheme="majorHAnsi"/>
          <w:vanish/>
          <w:sz w:val="16"/>
        </w:rPr>
        <w:t>rates</w:t>
      </w:r>
      <w:r w:rsidRPr="00A30A91">
        <w:rPr>
          <w:rFonts w:asciiTheme="majorHAnsi" w:hAnsiTheme="majorHAnsi"/>
          <w:sz w:val="16"/>
        </w:rPr>
        <w:t xml:space="preserve"> </w:t>
      </w:r>
      <w:r w:rsidRPr="008A54CC">
        <w:rPr>
          <w:rFonts w:asciiTheme="majorHAnsi" w:hAnsiTheme="majorHAnsi"/>
          <w:vanish/>
          <w:sz w:val="16"/>
        </w:rPr>
        <w:t>across</w:t>
      </w:r>
      <w:r w:rsidRPr="00A30A91">
        <w:rPr>
          <w:rFonts w:asciiTheme="majorHAnsi" w:hAnsiTheme="majorHAnsi"/>
          <w:sz w:val="16"/>
        </w:rPr>
        <w:t xml:space="preserve"> </w:t>
      </w:r>
      <w:r w:rsidRPr="008A54CC">
        <w:rPr>
          <w:rFonts w:asciiTheme="majorHAnsi" w:hAnsiTheme="majorHAnsi"/>
          <w:vanish/>
          <w:sz w:val="16"/>
        </w:rPr>
        <w:t>40</w:t>
      </w:r>
      <w:r w:rsidRPr="00A30A91">
        <w:rPr>
          <w:rFonts w:asciiTheme="majorHAnsi" w:hAnsiTheme="majorHAnsi"/>
          <w:sz w:val="16"/>
        </w:rPr>
        <w:t xml:space="preserve"> </w:t>
      </w:r>
      <w:r w:rsidRPr="008A54CC">
        <w:rPr>
          <w:rFonts w:asciiTheme="majorHAnsi" w:hAnsiTheme="majorHAnsi"/>
          <w:vanish/>
          <w:sz w:val="16"/>
        </w:rPr>
        <w:t>nations</w:t>
      </w:r>
      <w:r w:rsidRPr="00A30A91">
        <w:rPr>
          <w:rFonts w:asciiTheme="majorHAnsi" w:hAnsiTheme="majorHAnsi"/>
          <w:sz w:val="16"/>
        </w:rPr>
        <w:t xml:space="preserve"> </w:t>
      </w:r>
      <w:r w:rsidRPr="008A54CC">
        <w:rPr>
          <w:rFonts w:asciiTheme="majorHAnsi" w:hAnsiTheme="majorHAnsi"/>
          <w:vanish/>
          <w:sz w:val="16"/>
        </w:rPr>
        <w:t>(Hansmann</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Quigley,</w:t>
      </w:r>
      <w:r w:rsidRPr="00A30A91">
        <w:rPr>
          <w:rFonts w:asciiTheme="majorHAnsi" w:hAnsiTheme="majorHAnsi"/>
          <w:sz w:val="16"/>
        </w:rPr>
        <w:t xml:space="preserve"> </w:t>
      </w:r>
      <w:r w:rsidRPr="008A54CC">
        <w:rPr>
          <w:rFonts w:asciiTheme="majorHAnsi" w:hAnsiTheme="majorHAnsi"/>
          <w:vanish/>
          <w:sz w:val="16"/>
        </w:rPr>
        <w:t>1982;</w:t>
      </w:r>
      <w:r w:rsidRPr="00A30A91">
        <w:rPr>
          <w:rFonts w:asciiTheme="majorHAnsi" w:hAnsiTheme="majorHAnsi"/>
          <w:sz w:val="16"/>
        </w:rPr>
        <w:t xml:space="preserve"> </w:t>
      </w:r>
      <w:r w:rsidRPr="008A54CC">
        <w:rPr>
          <w:rFonts w:asciiTheme="majorHAnsi" w:hAnsiTheme="majorHAnsi"/>
          <w:vanish/>
          <w:sz w:val="16"/>
        </w:rPr>
        <w:t>Unnithan</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Whitt,</w:t>
      </w:r>
      <w:r w:rsidRPr="00A30A91">
        <w:rPr>
          <w:rFonts w:asciiTheme="majorHAnsi" w:hAnsiTheme="majorHAnsi"/>
          <w:sz w:val="16"/>
        </w:rPr>
        <w:t xml:space="preserve"> </w:t>
      </w:r>
      <w:r w:rsidRPr="008A54CC">
        <w:rPr>
          <w:rFonts w:asciiTheme="majorHAnsi" w:hAnsiTheme="majorHAnsi"/>
          <w:vanish/>
          <w:sz w:val="16"/>
        </w:rPr>
        <w:t>1992).</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w:t>
      </w:r>
      <w:r>
        <w:rPr>
          <w:rFonts w:asciiTheme="majorHAnsi" w:hAnsiTheme="majorHAnsi"/>
          <w:sz w:val="16"/>
        </w:rPr>
        <w:t xml:space="preserve"> </w:t>
      </w:r>
      <w:r w:rsidRPr="008A54CC">
        <w:rPr>
          <w:rFonts w:asciiTheme="majorHAnsi" w:hAnsiTheme="majorHAnsi"/>
          <w:vanish/>
          <w:sz w:val="16"/>
        </w:rPr>
        <w:t>U.S.,</w:t>
      </w:r>
      <w:r w:rsidRPr="00A30A91">
        <w:rPr>
          <w:rFonts w:asciiTheme="majorHAnsi" w:hAnsiTheme="majorHAnsi"/>
          <w:sz w:val="16"/>
        </w:rPr>
        <w:t xml:space="preserve"> </w:t>
      </w:r>
      <w:r w:rsidRPr="008A54CC">
        <w:rPr>
          <w:rFonts w:asciiTheme="majorHAnsi" w:hAnsiTheme="majorHAnsi"/>
          <w:vanish/>
          <w:sz w:val="16"/>
        </w:rPr>
        <w:t>racial</w:t>
      </w:r>
      <w:r w:rsidRPr="00A30A91">
        <w:rPr>
          <w:rFonts w:asciiTheme="majorHAnsi" w:hAnsiTheme="majorHAnsi"/>
          <w:sz w:val="16"/>
        </w:rPr>
        <w:t xml:space="preserve"> </w:t>
      </w:r>
      <w:r w:rsidRPr="008A54CC">
        <w:rPr>
          <w:rFonts w:asciiTheme="majorHAnsi" w:hAnsiTheme="majorHAnsi"/>
          <w:vanish/>
          <w:sz w:val="16"/>
        </w:rPr>
        <w:t>inequality</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wealth</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correlated</w:t>
      </w:r>
      <w:r w:rsidRPr="00A30A91">
        <w:rPr>
          <w:rFonts w:asciiTheme="majorHAnsi" w:hAnsiTheme="majorHAnsi"/>
          <w:sz w:val="16"/>
        </w:rPr>
        <w:t xml:space="preserve"> </w:t>
      </w:r>
      <w:r w:rsidRPr="008A54CC">
        <w:rPr>
          <w:rFonts w:asciiTheme="majorHAnsi" w:hAnsiTheme="majorHAnsi"/>
          <w:vanish/>
          <w:sz w:val="16"/>
        </w:rPr>
        <w:t>with</w:t>
      </w:r>
      <w:r w:rsidRPr="00A30A91">
        <w:rPr>
          <w:rFonts w:asciiTheme="majorHAnsi" w:hAnsiTheme="majorHAnsi"/>
          <w:sz w:val="16"/>
        </w:rPr>
        <w:t xml:space="preserve"> </w:t>
      </w:r>
      <w:r w:rsidRPr="008A54CC">
        <w:rPr>
          <w:rFonts w:asciiTheme="majorHAnsi" w:hAnsiTheme="majorHAnsi"/>
          <w:vanish/>
          <w:sz w:val="16"/>
        </w:rPr>
        <w:t>murder</w:t>
      </w:r>
      <w:r w:rsidRPr="00A30A91">
        <w:rPr>
          <w:rFonts w:asciiTheme="majorHAnsi" w:hAnsiTheme="majorHAnsi"/>
          <w:sz w:val="16"/>
        </w:rPr>
        <w:t xml:space="preserve"> </w:t>
      </w:r>
      <w:r w:rsidRPr="008A54CC">
        <w:rPr>
          <w:rFonts w:asciiTheme="majorHAnsi" w:hAnsiTheme="majorHAnsi"/>
          <w:vanish/>
          <w:sz w:val="16"/>
        </w:rPr>
        <w:t>rates</w:t>
      </w:r>
      <w:r w:rsidRPr="00A30A91">
        <w:rPr>
          <w:rFonts w:asciiTheme="majorHAnsi" w:hAnsiTheme="majorHAnsi"/>
          <w:sz w:val="16"/>
        </w:rPr>
        <w:t xml:space="preserve"> </w:t>
      </w:r>
      <w:r w:rsidRPr="008A54CC">
        <w:rPr>
          <w:rFonts w:asciiTheme="majorHAnsi" w:hAnsiTheme="majorHAnsi"/>
          <w:vanish/>
          <w:sz w:val="16"/>
        </w:rPr>
        <w:t>(Blau</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Golden,</w:t>
      </w:r>
      <w:r w:rsidRPr="00A30A91">
        <w:rPr>
          <w:rFonts w:asciiTheme="majorHAnsi" w:hAnsiTheme="majorHAnsi"/>
          <w:sz w:val="16"/>
        </w:rPr>
        <w:t xml:space="preserve"> </w:t>
      </w:r>
      <w:r w:rsidRPr="008A54CC">
        <w:rPr>
          <w:rFonts w:asciiTheme="majorHAnsi" w:hAnsiTheme="majorHAnsi"/>
          <w:vanish/>
          <w:sz w:val="16"/>
        </w:rPr>
        <w:t>1986).</w:t>
      </w:r>
      <w:r>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elites</w:t>
      </w:r>
      <w:r w:rsidRPr="00A30A91">
        <w:rPr>
          <w:rFonts w:asciiTheme="majorHAnsi" w:hAnsiTheme="majorHAnsi"/>
          <w:sz w:val="16"/>
        </w:rPr>
        <w:t xml:space="preserve"> </w:t>
      </w:r>
      <w:r w:rsidRPr="008A54CC">
        <w:rPr>
          <w:rFonts w:asciiTheme="majorHAnsi" w:hAnsiTheme="majorHAnsi"/>
          <w:vanish/>
          <w:sz w:val="16"/>
        </w:rPr>
        <w:t>must</w:t>
      </w:r>
      <w:r w:rsidRPr="00A30A91">
        <w:rPr>
          <w:rFonts w:asciiTheme="majorHAnsi" w:hAnsiTheme="majorHAnsi"/>
          <w:sz w:val="16"/>
        </w:rPr>
        <w:t xml:space="preserve"> </w:t>
      </w:r>
      <w:r w:rsidRPr="008A54CC">
        <w:rPr>
          <w:rFonts w:asciiTheme="majorHAnsi" w:hAnsiTheme="majorHAnsi"/>
          <w:vanish/>
          <w:sz w:val="16"/>
        </w:rPr>
        <w:t>use</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curb</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unrest</w:t>
      </w:r>
      <w:r w:rsidRPr="00A30A91">
        <w:rPr>
          <w:rFonts w:asciiTheme="majorHAnsi" w:hAnsiTheme="majorHAnsi"/>
          <w:sz w:val="16"/>
        </w:rPr>
        <w:t xml:space="preserve"> </w:t>
      </w:r>
      <w:r w:rsidRPr="008A54CC">
        <w:rPr>
          <w:rFonts w:asciiTheme="majorHAnsi" w:hAnsiTheme="majorHAnsi"/>
          <w:vanish/>
          <w:sz w:val="16"/>
        </w:rPr>
        <w:t>produced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example,</w:t>
      </w:r>
      <w:r w:rsidRPr="00A30A91">
        <w:rPr>
          <w:rFonts w:asciiTheme="majorHAnsi" w:hAnsiTheme="majorHAnsi"/>
          <w:sz w:val="16"/>
        </w:rPr>
        <w:t xml:space="preserve"> </w:t>
      </w:r>
      <w:r w:rsidRPr="008A54CC">
        <w:rPr>
          <w:rFonts w:asciiTheme="majorHAnsi" w:hAnsiTheme="majorHAnsi"/>
          <w:vanish/>
          <w:sz w:val="16"/>
        </w:rPr>
        <w:t>during</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1980s,</w:t>
      </w:r>
      <w:r w:rsidRPr="00A30A91">
        <w:rPr>
          <w:rFonts w:asciiTheme="majorHAnsi" w:hAnsiTheme="majorHAnsi"/>
          <w:sz w:val="16"/>
        </w:rPr>
        <w:t xml:space="preserve"> </w:t>
      </w:r>
      <w:r w:rsidRPr="008A54CC">
        <w:rPr>
          <w:rFonts w:asciiTheme="majorHAnsi" w:hAnsiTheme="majorHAnsi"/>
          <w:vanish/>
          <w:sz w:val="16"/>
        </w:rPr>
        <w:t>mean</w:t>
      </w:r>
      <w:r w:rsidRPr="00A30A91">
        <w:rPr>
          <w:rFonts w:asciiTheme="majorHAnsi" w:hAnsiTheme="majorHAnsi"/>
          <w:sz w:val="16"/>
        </w:rPr>
        <w:t xml:space="preserve"> </w:t>
      </w:r>
      <w:r w:rsidRPr="008A54CC">
        <w:rPr>
          <w:rFonts w:asciiTheme="majorHAnsi" w:hAnsiTheme="majorHAnsi"/>
          <w:vanish/>
          <w:sz w:val="16"/>
        </w:rPr>
        <w:t>income</w:t>
      </w:r>
      <w:r w:rsidRPr="00A30A91">
        <w:rPr>
          <w:rFonts w:asciiTheme="majorHAnsi" w:hAnsiTheme="majorHAnsi"/>
          <w:sz w:val="16"/>
        </w:rPr>
        <w:t xml:space="preserve"> </w:t>
      </w:r>
      <w:r w:rsidRPr="008A54CC">
        <w:rPr>
          <w:rFonts w:asciiTheme="majorHAnsi" w:hAnsiTheme="majorHAnsi"/>
          <w:vanish/>
          <w:sz w:val="16"/>
        </w:rPr>
        <w:t>disparity</w:t>
      </w:r>
      <w:r w:rsidRPr="00A30A91">
        <w:rPr>
          <w:rFonts w:asciiTheme="majorHAnsi" w:hAnsiTheme="majorHAnsi"/>
          <w:sz w:val="16"/>
        </w:rPr>
        <w:t xml:space="preserve"> </w:t>
      </w:r>
      <w:r w:rsidRPr="008A54CC">
        <w:rPr>
          <w:rFonts w:asciiTheme="majorHAnsi" w:hAnsiTheme="majorHAnsi"/>
          <w:vanish/>
          <w:sz w:val="16"/>
        </w:rPr>
        <w:t>between</w:t>
      </w:r>
      <w:r w:rsidRPr="00A30A91">
        <w:rPr>
          <w:rFonts w:asciiTheme="majorHAnsi" w:hAnsiTheme="majorHAnsi"/>
          <w:sz w:val="16"/>
        </w:rPr>
        <w:t xml:space="preserve"> </w:t>
      </w:r>
      <w:r w:rsidRPr="008A54CC">
        <w:rPr>
          <w:rFonts w:asciiTheme="majorHAnsi" w:hAnsiTheme="majorHAnsi"/>
          <w:vanish/>
          <w:sz w:val="16"/>
        </w:rPr>
        <w:t>whites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blacks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w:t>
      </w:r>
      <w:r>
        <w:rPr>
          <w:rFonts w:asciiTheme="majorHAnsi" w:hAnsiTheme="majorHAnsi"/>
          <w:sz w:val="16"/>
        </w:rPr>
        <w:t xml:space="preserve"> </w:t>
      </w:r>
      <w:r w:rsidRPr="008A54CC">
        <w:rPr>
          <w:rFonts w:asciiTheme="majorHAnsi" w:hAnsiTheme="majorHAnsi"/>
          <w:vanish/>
          <w:sz w:val="16"/>
        </w:rPr>
        <w:t>same</w:t>
      </w:r>
      <w:r w:rsidRPr="00A30A91">
        <w:rPr>
          <w:rFonts w:asciiTheme="majorHAnsi" w:hAnsiTheme="majorHAnsi"/>
          <w:sz w:val="16"/>
        </w:rPr>
        <w:t xml:space="preserve"> </w:t>
      </w:r>
      <w:r w:rsidRPr="008A54CC">
        <w:rPr>
          <w:rFonts w:asciiTheme="majorHAnsi" w:hAnsiTheme="majorHAnsi"/>
          <w:vanish/>
          <w:sz w:val="16"/>
        </w:rPr>
        <w:t>urban</w:t>
      </w:r>
      <w:r w:rsidRPr="00A30A91">
        <w:rPr>
          <w:rFonts w:asciiTheme="majorHAnsi" w:hAnsiTheme="majorHAnsi"/>
          <w:sz w:val="16"/>
        </w:rPr>
        <w:t xml:space="preserve"> </w:t>
      </w:r>
      <w:r w:rsidRPr="008A54CC">
        <w:rPr>
          <w:rFonts w:asciiTheme="majorHAnsi" w:hAnsiTheme="majorHAnsi"/>
          <w:vanish/>
          <w:sz w:val="16"/>
        </w:rPr>
        <w:t>area</w:t>
      </w:r>
      <w:r w:rsidRPr="00A30A91">
        <w:rPr>
          <w:rFonts w:asciiTheme="majorHAnsi" w:hAnsiTheme="majorHAnsi"/>
          <w:sz w:val="16"/>
        </w:rPr>
        <w:t xml:space="preserve"> </w:t>
      </w:r>
      <w:r w:rsidRPr="008A54CC">
        <w:rPr>
          <w:rFonts w:asciiTheme="majorHAnsi" w:hAnsiTheme="majorHAnsi"/>
          <w:vanish/>
          <w:sz w:val="16"/>
        </w:rPr>
        <w:t>predicted</w:t>
      </w:r>
      <w:r w:rsidRPr="00A30A91">
        <w:rPr>
          <w:rFonts w:asciiTheme="majorHAnsi" w:hAnsiTheme="majorHAnsi"/>
          <w:sz w:val="16"/>
        </w:rPr>
        <w:t xml:space="preserve"> </w:t>
      </w:r>
      <w:r w:rsidRPr="008A54CC">
        <w:rPr>
          <w:rFonts w:asciiTheme="majorHAnsi" w:hAnsiTheme="majorHAnsi"/>
          <w:vanish/>
          <w:sz w:val="16"/>
        </w:rPr>
        <w:t>use</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deadly</w:t>
      </w:r>
      <w:r w:rsidRPr="00A30A91">
        <w:rPr>
          <w:rFonts w:asciiTheme="majorHAnsi" w:hAnsiTheme="majorHAnsi"/>
          <w:sz w:val="16"/>
        </w:rPr>
        <w:t xml:space="preserve"> </w:t>
      </w:r>
      <w:r w:rsidRPr="008A54CC">
        <w:rPr>
          <w:rFonts w:asciiTheme="majorHAnsi" w:hAnsiTheme="majorHAnsi"/>
          <w:vanish/>
          <w:sz w:val="16"/>
        </w:rPr>
        <w:t>force</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police</w:t>
      </w:r>
      <w:r w:rsidRPr="00A30A91">
        <w:rPr>
          <w:rFonts w:asciiTheme="majorHAnsi" w:hAnsiTheme="majorHAnsi"/>
          <w:sz w:val="16"/>
        </w:rPr>
        <w:t xml:space="preserve"> </w:t>
      </w:r>
      <w:r w:rsidRPr="008A54CC">
        <w:rPr>
          <w:rFonts w:asciiTheme="majorHAnsi" w:hAnsiTheme="majorHAnsi"/>
          <w:vanish/>
          <w:sz w:val="16"/>
        </w:rPr>
        <w:t>(Jacobs</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O'Brien,</w:t>
      </w:r>
      <w:r w:rsidRPr="00A30A91">
        <w:rPr>
          <w:rFonts w:asciiTheme="majorHAnsi" w:hAnsiTheme="majorHAnsi"/>
          <w:sz w:val="16"/>
        </w:rPr>
        <w:t xml:space="preserve"> </w:t>
      </w:r>
      <w:r w:rsidRPr="008A54CC">
        <w:rPr>
          <w:rFonts w:asciiTheme="majorHAnsi" w:hAnsiTheme="majorHAnsi"/>
          <w:vanish/>
          <w:sz w:val="16"/>
        </w:rPr>
        <w:t>1998).</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requires</w:t>
      </w:r>
      <w:r w:rsidRPr="00A30A91">
        <w:rPr>
          <w:rFonts w:asciiTheme="majorHAnsi" w:hAnsiTheme="majorHAnsi"/>
          <w:sz w:val="16"/>
        </w:rPr>
        <w:t xml:space="preserve"> </w:t>
      </w:r>
      <w:r w:rsidRPr="008A54CC">
        <w:rPr>
          <w:rFonts w:asciiTheme="majorHAnsi" w:hAnsiTheme="majorHAnsi"/>
          <w:vanish/>
          <w:sz w:val="16"/>
        </w:rPr>
        <w:t>police</w:t>
      </w:r>
      <w:r w:rsidRPr="00A30A91">
        <w:rPr>
          <w:rFonts w:asciiTheme="majorHAnsi" w:hAnsiTheme="majorHAnsi"/>
          <w:sz w:val="16"/>
        </w:rPr>
        <w:t xml:space="preserve"> </w:t>
      </w:r>
      <w:r w:rsidRPr="008A54CC">
        <w:rPr>
          <w:rFonts w:asciiTheme="majorHAnsi" w:hAnsiTheme="majorHAnsi"/>
          <w:vanish/>
          <w:sz w:val="16"/>
        </w:rPr>
        <w:t>states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suppress</w:t>
      </w:r>
      <w:r w:rsidRPr="00A30A91">
        <w:rPr>
          <w:rFonts w:asciiTheme="majorHAnsi" w:hAnsiTheme="majorHAnsi"/>
          <w:sz w:val="16"/>
        </w:rPr>
        <w:t xml:space="preserve"> </w:t>
      </w:r>
      <w:r w:rsidRPr="008A54CC">
        <w:rPr>
          <w:rFonts w:asciiTheme="majorHAnsi" w:hAnsiTheme="majorHAnsi"/>
          <w:vanish/>
          <w:sz w:val="16"/>
        </w:rPr>
        <w:t>resentments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social</w:t>
      </w:r>
      <w:r w:rsidRPr="00A30A91">
        <w:rPr>
          <w:rFonts w:asciiTheme="majorHAnsi" w:hAnsiTheme="majorHAnsi"/>
          <w:sz w:val="16"/>
        </w:rPr>
        <w:t xml:space="preserve"> </w:t>
      </w:r>
      <w:r w:rsidRPr="008A54CC">
        <w:rPr>
          <w:rFonts w:asciiTheme="majorHAnsi" w:hAnsiTheme="majorHAnsi"/>
          <w:vanish/>
          <w:sz w:val="16"/>
        </w:rPr>
        <w:t>unrest.</w:t>
      </w:r>
      <w:r>
        <w:rPr>
          <w:rFonts w:asciiTheme="majorHAnsi" w:hAnsiTheme="majorHAnsi"/>
          <w:sz w:val="16"/>
        </w:rPr>
        <w:t xml:space="preserve"> </w:t>
      </w:r>
      <w:r w:rsidRPr="008A54CC">
        <w:rPr>
          <w:rFonts w:asciiTheme="majorHAnsi" w:hAnsiTheme="majorHAnsi"/>
          <w:vanish/>
          <w:sz w:val="16"/>
        </w:rPr>
        <w:t>Huge</w:t>
      </w:r>
      <w:r w:rsidRPr="00A30A91">
        <w:rPr>
          <w:rFonts w:asciiTheme="majorHAnsi" w:hAnsiTheme="majorHAnsi"/>
          <w:sz w:val="16"/>
        </w:rPr>
        <w:t xml:space="preserve"> </w:t>
      </w:r>
      <w:r w:rsidRPr="008A54CC">
        <w:rPr>
          <w:rFonts w:asciiTheme="majorHAnsi" w:hAnsiTheme="majorHAnsi"/>
          <w:vanish/>
          <w:sz w:val="16"/>
        </w:rPr>
        <w:t>income</w:t>
      </w:r>
      <w:r w:rsidRPr="00A30A91">
        <w:rPr>
          <w:rFonts w:asciiTheme="majorHAnsi" w:hAnsiTheme="majorHAnsi"/>
          <w:sz w:val="16"/>
        </w:rPr>
        <w:t xml:space="preserve"> </w:t>
      </w:r>
      <w:r w:rsidRPr="008A54CC">
        <w:rPr>
          <w:rFonts w:asciiTheme="majorHAnsi" w:hAnsiTheme="majorHAnsi"/>
          <w:vanish/>
          <w:sz w:val="16"/>
        </w:rPr>
        <w:t>disparities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many</w:t>
      </w:r>
      <w:r w:rsidRPr="00A30A91">
        <w:rPr>
          <w:rFonts w:asciiTheme="majorHAnsi" w:hAnsiTheme="majorHAnsi"/>
          <w:sz w:val="16"/>
        </w:rPr>
        <w:t xml:space="preserve"> </w:t>
      </w:r>
      <w:r w:rsidRPr="008A54CC">
        <w:rPr>
          <w:rFonts w:asciiTheme="majorHAnsi" w:hAnsiTheme="majorHAnsi"/>
          <w:vanish/>
          <w:sz w:val="16"/>
        </w:rPr>
        <w:t>Latin</w:t>
      </w:r>
      <w:r w:rsidRPr="00A30A91">
        <w:rPr>
          <w:rFonts w:asciiTheme="majorHAnsi" w:hAnsiTheme="majorHAnsi"/>
          <w:sz w:val="16"/>
        </w:rPr>
        <w:t xml:space="preserve"> </w:t>
      </w:r>
      <w:r w:rsidRPr="008A54CC">
        <w:rPr>
          <w:rFonts w:asciiTheme="majorHAnsi" w:hAnsiTheme="majorHAnsi"/>
          <w:vanish/>
          <w:sz w:val="16"/>
        </w:rPr>
        <w:t>American</w:t>
      </w:r>
      <w:r w:rsidRPr="00A30A91">
        <w:rPr>
          <w:rFonts w:asciiTheme="majorHAnsi" w:hAnsiTheme="majorHAnsi"/>
          <w:sz w:val="16"/>
        </w:rPr>
        <w:t xml:space="preserve"> </w:t>
      </w:r>
      <w:r w:rsidRPr="008A54CC">
        <w:rPr>
          <w:rFonts w:asciiTheme="majorHAnsi" w:hAnsiTheme="majorHAnsi"/>
          <w:vanish/>
          <w:sz w:val="16"/>
        </w:rPr>
        <w:t>countries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protected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correspondingly</w:t>
      </w:r>
      <w:r w:rsidRPr="00A30A91">
        <w:rPr>
          <w:rFonts w:asciiTheme="majorHAnsi" w:hAnsiTheme="majorHAnsi"/>
          <w:sz w:val="16"/>
        </w:rPr>
        <w:t xml:space="preserve"> </w:t>
      </w:r>
      <w:r w:rsidRPr="008A54CC">
        <w:rPr>
          <w:rFonts w:asciiTheme="majorHAnsi" w:hAnsiTheme="majorHAnsi"/>
          <w:vanish/>
          <w:sz w:val="16"/>
        </w:rPr>
        <w:t>huge</w:t>
      </w:r>
      <w:r w:rsidRPr="00A30A91">
        <w:rPr>
          <w:rFonts w:asciiTheme="majorHAnsi" w:hAnsiTheme="majorHAnsi"/>
          <w:sz w:val="16"/>
        </w:rPr>
        <w:t xml:space="preserve"> </w:t>
      </w:r>
      <w:r w:rsidRPr="008A54CC">
        <w:rPr>
          <w:rFonts w:asciiTheme="majorHAnsi" w:hAnsiTheme="majorHAnsi"/>
          <w:vanish/>
          <w:sz w:val="16"/>
        </w:rPr>
        <w:t>military</w:t>
      </w:r>
      <w:r w:rsidRPr="00A30A91">
        <w:rPr>
          <w:rFonts w:asciiTheme="majorHAnsi" w:hAnsiTheme="majorHAnsi"/>
          <w:sz w:val="16"/>
        </w:rPr>
        <w:t xml:space="preserve"> </w:t>
      </w:r>
      <w:r w:rsidRPr="008A54CC">
        <w:rPr>
          <w:rFonts w:asciiTheme="majorHAnsi" w:hAnsiTheme="majorHAnsi"/>
          <w:vanish/>
          <w:sz w:val="16"/>
        </w:rPr>
        <w:t>operations,</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turn</w:t>
      </w:r>
      <w:r w:rsidRPr="00A30A91">
        <w:rPr>
          <w:rFonts w:asciiTheme="majorHAnsi" w:hAnsiTheme="majorHAnsi"/>
          <w:sz w:val="16"/>
        </w:rPr>
        <w:t xml:space="preserve"> </w:t>
      </w:r>
      <w:r w:rsidRPr="008A54CC">
        <w:rPr>
          <w:rFonts w:asciiTheme="majorHAnsi" w:hAnsiTheme="majorHAnsi"/>
          <w:vanish/>
          <w:sz w:val="16"/>
        </w:rPr>
        <w:t>drain</w:t>
      </w:r>
      <w:r w:rsidRPr="00A30A91">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away</w:t>
      </w:r>
      <w:r w:rsidRPr="00A30A91">
        <w:rPr>
          <w:rFonts w:asciiTheme="majorHAnsi" w:hAnsiTheme="majorHAnsi"/>
          <w:sz w:val="16"/>
        </w:rPr>
        <w:t xml:space="preserve"> </w:t>
      </w:r>
      <w:r w:rsidRPr="008A54CC">
        <w:rPr>
          <w:rFonts w:asciiTheme="majorHAnsi" w:hAnsiTheme="majorHAnsi"/>
          <w:vanish/>
          <w:sz w:val="16"/>
        </w:rPr>
        <w:t>from</w:t>
      </w:r>
      <w:r w:rsidRPr="00A30A91">
        <w:rPr>
          <w:rFonts w:asciiTheme="majorHAnsi" w:hAnsiTheme="majorHAnsi"/>
          <w:sz w:val="16"/>
        </w:rPr>
        <w:t xml:space="preserve"> </w:t>
      </w:r>
      <w:r w:rsidRPr="008A54CC">
        <w:rPr>
          <w:rFonts w:asciiTheme="majorHAnsi" w:hAnsiTheme="majorHAnsi"/>
          <w:vanish/>
          <w:sz w:val="16"/>
        </w:rPr>
        <w:t>social</w:t>
      </w:r>
      <w:r>
        <w:rPr>
          <w:rFonts w:asciiTheme="majorHAnsi" w:hAnsiTheme="majorHAnsi"/>
          <w:sz w:val="16"/>
        </w:rPr>
        <w:t xml:space="preserve"> </w:t>
      </w:r>
      <w:r w:rsidRPr="008A54CC">
        <w:rPr>
          <w:rFonts w:asciiTheme="majorHAnsi" w:hAnsiTheme="majorHAnsi"/>
          <w:vanish/>
          <w:sz w:val="16"/>
        </w:rPr>
        <w:t>programs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produce</w:t>
      </w:r>
      <w:r w:rsidRPr="00A30A91">
        <w:rPr>
          <w:rFonts w:asciiTheme="majorHAnsi" w:hAnsiTheme="majorHAnsi"/>
          <w:sz w:val="16"/>
        </w:rPr>
        <w:t xml:space="preserve"> </w:t>
      </w:r>
      <w:r w:rsidRPr="008A54CC">
        <w:rPr>
          <w:rFonts w:asciiTheme="majorHAnsi" w:hAnsiTheme="majorHAnsi"/>
          <w:vanish/>
          <w:sz w:val="16"/>
        </w:rPr>
        <w:t>even</w:t>
      </w:r>
      <w:r w:rsidRPr="00A30A91">
        <w:rPr>
          <w:rFonts w:asciiTheme="majorHAnsi" w:hAnsiTheme="majorHAnsi"/>
          <w:sz w:val="16"/>
        </w:rPr>
        <w:t xml:space="preserve"> </w:t>
      </w:r>
      <w:r w:rsidRPr="008A54CC">
        <w:rPr>
          <w:rFonts w:asciiTheme="majorHAnsi" w:hAnsiTheme="majorHAnsi"/>
          <w:vanish/>
          <w:sz w:val="16"/>
        </w:rPr>
        <w:t>more</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Pr>
          <w:rFonts w:asciiTheme="majorHAnsi" w:hAnsiTheme="majorHAnsi"/>
          <w:sz w:val="16"/>
        </w:rPr>
        <w:t xml:space="preserve"> </w:t>
      </w:r>
      <w:r w:rsidRPr="008A54CC">
        <w:rPr>
          <w:rFonts w:asciiTheme="majorHAnsi" w:hAnsiTheme="majorHAnsi"/>
          <w:vanish/>
          <w:sz w:val="16"/>
        </w:rPr>
        <w:t>Organized</w:t>
      </w:r>
      <w:r w:rsidRPr="00A30A91">
        <w:rPr>
          <w:rFonts w:asciiTheme="majorHAnsi" w:hAnsiTheme="majorHAnsi"/>
          <w:sz w:val="16"/>
        </w:rPr>
        <w:t xml:space="preserve"> </w:t>
      </w:r>
      <w:r w:rsidRPr="008A54CC">
        <w:rPr>
          <w:rFonts w:asciiTheme="majorHAnsi" w:hAnsiTheme="majorHAnsi"/>
          <w:vanish/>
          <w:sz w:val="16"/>
        </w:rPr>
        <w:t>armed</w:t>
      </w:r>
      <w:r w:rsidRPr="00A30A91">
        <w:rPr>
          <w:rFonts w:asciiTheme="majorHAnsi" w:hAnsiTheme="majorHAnsi"/>
          <w:sz w:val="16"/>
        </w:rPr>
        <w:t xml:space="preserve"> </w:t>
      </w:r>
      <w:r w:rsidRPr="008A54CC">
        <w:rPr>
          <w:rFonts w:asciiTheme="majorHAnsi" w:hAnsiTheme="majorHAnsi"/>
          <w:vanish/>
          <w:sz w:val="16"/>
        </w:rPr>
        <w:t>conflict</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various</w:t>
      </w:r>
      <w:r w:rsidRPr="00A30A91">
        <w:rPr>
          <w:rFonts w:asciiTheme="majorHAnsi" w:hAnsiTheme="majorHAnsi"/>
          <w:sz w:val="16"/>
        </w:rPr>
        <w:t xml:space="preserve"> </w:t>
      </w:r>
      <w:r w:rsidRPr="008A54CC">
        <w:rPr>
          <w:rFonts w:asciiTheme="majorHAnsi" w:hAnsiTheme="majorHAnsi"/>
          <w:vanish/>
          <w:sz w:val="16"/>
        </w:rPr>
        <w:t>parts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world</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easily</w:t>
      </w:r>
      <w:r w:rsidRPr="00A30A91">
        <w:rPr>
          <w:rFonts w:asciiTheme="majorHAnsi" w:hAnsiTheme="majorHAnsi"/>
          <w:sz w:val="16"/>
        </w:rPr>
        <w:t xml:space="preserve"> </w:t>
      </w:r>
      <w:r w:rsidRPr="008A54CC">
        <w:rPr>
          <w:rFonts w:asciiTheme="majorHAnsi" w:hAnsiTheme="majorHAnsi"/>
          <w:vanish/>
          <w:sz w:val="16"/>
        </w:rPr>
        <w:t>traced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structured</w:t>
      </w:r>
      <w:r>
        <w:rPr>
          <w:rFonts w:asciiTheme="majorHAnsi" w:hAnsiTheme="majorHAnsi"/>
          <w:sz w:val="16"/>
        </w:rPr>
        <w:t xml:space="preserve"> </w:t>
      </w:r>
      <w:r w:rsidRPr="008A54CC">
        <w:rPr>
          <w:rFonts w:asciiTheme="majorHAnsi" w:hAnsiTheme="majorHAnsi"/>
          <w:vanish/>
          <w:sz w:val="16"/>
        </w:rPr>
        <w:t>inequalities.</w:t>
      </w:r>
      <w:r w:rsidRPr="00A30A91">
        <w:rPr>
          <w:rFonts w:asciiTheme="majorHAnsi" w:hAnsiTheme="majorHAnsi"/>
          <w:sz w:val="16"/>
        </w:rPr>
        <w:t xml:space="preserve"> </w:t>
      </w:r>
      <w:r w:rsidRPr="008A54CC">
        <w:rPr>
          <w:rFonts w:asciiTheme="majorHAnsi" w:hAnsiTheme="majorHAnsi"/>
          <w:vanish/>
          <w:sz w:val="16"/>
        </w:rPr>
        <w:t>Northern</w:t>
      </w:r>
      <w:r w:rsidRPr="00A30A91">
        <w:rPr>
          <w:rFonts w:asciiTheme="majorHAnsi" w:hAnsiTheme="majorHAnsi"/>
          <w:sz w:val="16"/>
        </w:rPr>
        <w:t xml:space="preserve"> </w:t>
      </w:r>
      <w:r w:rsidRPr="008A54CC">
        <w:rPr>
          <w:rFonts w:asciiTheme="majorHAnsi" w:hAnsiTheme="majorHAnsi"/>
          <w:vanish/>
          <w:sz w:val="16"/>
        </w:rPr>
        <w:t>Ireland,</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example,</w:t>
      </w:r>
      <w:r w:rsidRPr="00A30A91">
        <w:rPr>
          <w:rFonts w:asciiTheme="majorHAnsi" w:hAnsiTheme="majorHAnsi"/>
          <w:sz w:val="16"/>
        </w:rPr>
        <w:t xml:space="preserve"> </w:t>
      </w:r>
      <w:r w:rsidRPr="008A54CC">
        <w:rPr>
          <w:rFonts w:asciiTheme="majorHAnsi" w:hAnsiTheme="majorHAnsi"/>
          <w:vanish/>
          <w:sz w:val="16"/>
        </w:rPr>
        <w:t>has</w:t>
      </w:r>
      <w:r w:rsidRPr="00A30A91">
        <w:rPr>
          <w:rFonts w:asciiTheme="majorHAnsi" w:hAnsiTheme="majorHAnsi"/>
          <w:sz w:val="16"/>
        </w:rPr>
        <w:t xml:space="preserve"> </w:t>
      </w:r>
      <w:r w:rsidRPr="008A54CC">
        <w:rPr>
          <w:rFonts w:asciiTheme="majorHAnsi" w:hAnsiTheme="majorHAnsi"/>
          <w:vanish/>
          <w:sz w:val="16"/>
        </w:rPr>
        <w:t>been</w:t>
      </w:r>
      <w:r w:rsidRPr="00A30A91">
        <w:rPr>
          <w:rFonts w:asciiTheme="majorHAnsi" w:hAnsiTheme="majorHAnsi"/>
          <w:sz w:val="16"/>
        </w:rPr>
        <w:t xml:space="preserve"> </w:t>
      </w:r>
      <w:r w:rsidRPr="008A54CC">
        <w:rPr>
          <w:rFonts w:asciiTheme="majorHAnsi" w:hAnsiTheme="majorHAnsi"/>
          <w:vanish/>
          <w:sz w:val="16"/>
        </w:rPr>
        <w:t>marked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disparities</w:t>
      </w:r>
      <w:r>
        <w:rPr>
          <w:rFonts w:asciiTheme="majorHAnsi" w:hAnsiTheme="majorHAnsi"/>
          <w:sz w:val="16"/>
        </w:rPr>
        <w:t xml:space="preserve"> </w:t>
      </w:r>
      <w:r w:rsidRPr="008A54CC">
        <w:rPr>
          <w:rFonts w:asciiTheme="majorHAnsi" w:hAnsiTheme="majorHAnsi"/>
          <w:vanish/>
          <w:sz w:val="16"/>
        </w:rPr>
        <w:t>between</w:t>
      </w:r>
      <w:r w:rsidRPr="00A30A91">
        <w:rPr>
          <w:rFonts w:asciiTheme="majorHAnsi" w:hAnsiTheme="majorHAnsi"/>
          <w:sz w:val="16"/>
        </w:rPr>
        <w:t xml:space="preserve"> </w:t>
      </w:r>
      <w:r w:rsidRPr="008A54CC">
        <w:rPr>
          <w:rFonts w:asciiTheme="majorHAnsi" w:hAnsiTheme="majorHAnsi"/>
          <w:vanish/>
          <w:sz w:val="16"/>
        </w:rPr>
        <w:t>Northern</w:t>
      </w:r>
      <w:r w:rsidRPr="00A30A91">
        <w:rPr>
          <w:rFonts w:asciiTheme="majorHAnsi" w:hAnsiTheme="majorHAnsi"/>
          <w:sz w:val="16"/>
        </w:rPr>
        <w:t xml:space="preserve"> </w:t>
      </w:r>
      <w:r w:rsidRPr="008A54CC">
        <w:rPr>
          <w:rFonts w:asciiTheme="majorHAnsi" w:hAnsiTheme="majorHAnsi"/>
          <w:vanish/>
          <w:sz w:val="16"/>
        </w:rPr>
        <w:t>Irish</w:t>
      </w:r>
      <w:r w:rsidRPr="00A30A91">
        <w:rPr>
          <w:rFonts w:asciiTheme="majorHAnsi" w:hAnsiTheme="majorHAnsi"/>
          <w:sz w:val="16"/>
        </w:rPr>
        <w:t xml:space="preserve"> </w:t>
      </w:r>
      <w:r w:rsidRPr="008A54CC">
        <w:rPr>
          <w:rFonts w:asciiTheme="majorHAnsi" w:hAnsiTheme="majorHAnsi"/>
          <w:vanish/>
          <w:sz w:val="16"/>
        </w:rPr>
        <w:t>Catholics--</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have</w:t>
      </w:r>
      <w:r w:rsidRPr="00A30A91">
        <w:rPr>
          <w:rFonts w:asciiTheme="majorHAnsi" w:hAnsiTheme="majorHAnsi"/>
          <w:sz w:val="16"/>
        </w:rPr>
        <w:t xml:space="preserve"> </w:t>
      </w:r>
      <w:r w:rsidRPr="008A54CC">
        <w:rPr>
          <w:rFonts w:asciiTheme="majorHAnsi" w:hAnsiTheme="majorHAnsi"/>
          <w:vanish/>
          <w:sz w:val="16"/>
        </w:rPr>
        <w:t>higher</w:t>
      </w:r>
      <w:r w:rsidRPr="00A30A91">
        <w:rPr>
          <w:rFonts w:asciiTheme="majorHAnsi" w:hAnsiTheme="majorHAnsi"/>
          <w:sz w:val="16"/>
        </w:rPr>
        <w:t xml:space="preserve"> </w:t>
      </w:r>
      <w:r w:rsidRPr="008A54CC">
        <w:rPr>
          <w:rFonts w:asciiTheme="majorHAnsi" w:hAnsiTheme="majorHAnsi"/>
          <w:vanish/>
          <w:sz w:val="16"/>
        </w:rPr>
        <w:t>unemployment</w:t>
      </w:r>
      <w:r w:rsidRPr="00A30A91">
        <w:rPr>
          <w:rFonts w:asciiTheme="majorHAnsi" w:hAnsiTheme="majorHAnsi"/>
          <w:sz w:val="16"/>
        </w:rPr>
        <w:t xml:space="preserve"> </w:t>
      </w:r>
      <w:r w:rsidRPr="008A54CC">
        <w:rPr>
          <w:rFonts w:asciiTheme="majorHAnsi" w:hAnsiTheme="majorHAnsi"/>
          <w:vanish/>
          <w:sz w:val="16"/>
        </w:rPr>
        <w:t>rates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less</w:t>
      </w:r>
      <w:r w:rsidRPr="00A30A91">
        <w:rPr>
          <w:rFonts w:asciiTheme="majorHAnsi" w:hAnsiTheme="majorHAnsi"/>
          <w:sz w:val="16"/>
        </w:rPr>
        <w:t xml:space="preserve"> </w:t>
      </w:r>
      <w:r w:rsidRPr="008A54CC">
        <w:rPr>
          <w:rFonts w:asciiTheme="majorHAnsi" w:hAnsiTheme="majorHAnsi"/>
          <w:vanish/>
          <w:sz w:val="16"/>
        </w:rPr>
        <w:t>formal</w:t>
      </w:r>
      <w:r w:rsidRPr="00A30A91">
        <w:rPr>
          <w:rFonts w:asciiTheme="majorHAnsi" w:hAnsiTheme="majorHAnsi"/>
          <w:sz w:val="16"/>
        </w:rPr>
        <w:t xml:space="preserve"> </w:t>
      </w:r>
      <w:r w:rsidRPr="008A54CC">
        <w:rPr>
          <w:rFonts w:asciiTheme="majorHAnsi" w:hAnsiTheme="majorHAnsi"/>
          <w:vanish/>
          <w:sz w:val="16"/>
        </w:rPr>
        <w:t>education--and</w:t>
      </w:r>
      <w:r w:rsidRPr="00A30A91">
        <w:rPr>
          <w:rFonts w:asciiTheme="majorHAnsi" w:hAnsiTheme="majorHAnsi"/>
          <w:sz w:val="16"/>
        </w:rPr>
        <w:t xml:space="preserve"> </w:t>
      </w:r>
      <w:r w:rsidRPr="008A54CC">
        <w:rPr>
          <w:rFonts w:asciiTheme="majorHAnsi" w:hAnsiTheme="majorHAnsi"/>
          <w:vanish/>
          <w:sz w:val="16"/>
        </w:rPr>
        <w:t>Protestants</w:t>
      </w:r>
      <w:r w:rsidRPr="00A30A91">
        <w:rPr>
          <w:rFonts w:asciiTheme="majorHAnsi" w:hAnsiTheme="majorHAnsi"/>
          <w:sz w:val="16"/>
        </w:rPr>
        <w:t xml:space="preserve"> </w:t>
      </w:r>
      <w:r w:rsidRPr="008A54CC">
        <w:rPr>
          <w:rFonts w:asciiTheme="majorHAnsi" w:hAnsiTheme="majorHAnsi"/>
          <w:vanish/>
          <w:sz w:val="16"/>
        </w:rPr>
        <w:t>(Cairns</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Darby,</w:t>
      </w:r>
      <w:r w:rsidRPr="00A30A91">
        <w:rPr>
          <w:rFonts w:asciiTheme="majorHAnsi" w:hAnsiTheme="majorHAnsi"/>
          <w:sz w:val="16"/>
        </w:rPr>
        <w:t xml:space="preserve"> </w:t>
      </w:r>
      <w:r w:rsidRPr="008A54CC">
        <w:rPr>
          <w:rFonts w:asciiTheme="majorHAnsi" w:hAnsiTheme="majorHAnsi"/>
          <w:vanish/>
          <w:sz w:val="16"/>
        </w:rPr>
        <w:t>1998).</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Sri</w:t>
      </w:r>
      <w:r w:rsidRPr="00A30A91">
        <w:rPr>
          <w:rFonts w:asciiTheme="majorHAnsi" w:hAnsiTheme="majorHAnsi"/>
          <w:sz w:val="16"/>
        </w:rPr>
        <w:t xml:space="preserve"> </w:t>
      </w:r>
      <w:r w:rsidRPr="008A54CC">
        <w:rPr>
          <w:rFonts w:asciiTheme="majorHAnsi" w:hAnsiTheme="majorHAnsi"/>
          <w:vanish/>
          <w:sz w:val="16"/>
        </w:rPr>
        <w:t>Lanka,</w:t>
      </w:r>
      <w:r w:rsidRPr="00A30A91">
        <w:rPr>
          <w:rFonts w:asciiTheme="majorHAnsi" w:hAnsiTheme="majorHAnsi"/>
          <w:sz w:val="16"/>
        </w:rPr>
        <w:t xml:space="preserve"> </w:t>
      </w:r>
      <w:r w:rsidRPr="008A54CC">
        <w:rPr>
          <w:rFonts w:asciiTheme="majorHAnsi" w:hAnsiTheme="majorHAnsi"/>
          <w:vanish/>
          <w:sz w:val="16"/>
        </w:rPr>
        <w:t>youth</w:t>
      </w:r>
      <w:r w:rsidRPr="00A30A91">
        <w:rPr>
          <w:rFonts w:asciiTheme="majorHAnsi" w:hAnsiTheme="majorHAnsi"/>
          <w:sz w:val="16"/>
        </w:rPr>
        <w:t xml:space="preserve"> </w:t>
      </w:r>
      <w:r w:rsidRPr="008A54CC">
        <w:rPr>
          <w:rFonts w:asciiTheme="majorHAnsi" w:hAnsiTheme="majorHAnsi"/>
          <w:vanish/>
          <w:sz w:val="16"/>
        </w:rPr>
        <w:t>unemployment</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underemployment</w:t>
      </w:r>
      <w:r w:rsidRPr="00A30A91">
        <w:rPr>
          <w:rFonts w:asciiTheme="majorHAnsi" w:hAnsiTheme="majorHAnsi"/>
          <w:sz w:val="16"/>
        </w:rPr>
        <w:t xml:space="preserve"> </w:t>
      </w:r>
      <w:r w:rsidRPr="008A54CC">
        <w:rPr>
          <w:rFonts w:asciiTheme="majorHAnsi" w:hAnsiTheme="majorHAnsi"/>
          <w:vanish/>
          <w:sz w:val="16"/>
        </w:rPr>
        <w:t>exacerbates</w:t>
      </w:r>
      <w:r w:rsidRPr="00A30A91">
        <w:rPr>
          <w:rFonts w:asciiTheme="majorHAnsi" w:hAnsiTheme="majorHAnsi"/>
          <w:sz w:val="16"/>
        </w:rPr>
        <w:t xml:space="preserve"> </w:t>
      </w:r>
      <w:r w:rsidRPr="008A54CC">
        <w:rPr>
          <w:rFonts w:asciiTheme="majorHAnsi" w:hAnsiTheme="majorHAnsi"/>
          <w:vanish/>
          <w:sz w:val="16"/>
        </w:rPr>
        <w:t>ethnic</w:t>
      </w:r>
      <w:r w:rsidRPr="00A30A91">
        <w:rPr>
          <w:rFonts w:asciiTheme="majorHAnsi" w:hAnsiTheme="majorHAnsi"/>
          <w:sz w:val="16"/>
        </w:rPr>
        <w:t xml:space="preserve"> </w:t>
      </w:r>
      <w:r w:rsidRPr="008A54CC">
        <w:rPr>
          <w:rFonts w:asciiTheme="majorHAnsi" w:hAnsiTheme="majorHAnsi"/>
          <w:vanish/>
          <w:sz w:val="16"/>
        </w:rPr>
        <w:t>conflict</w:t>
      </w:r>
      <w:r w:rsidRPr="00A30A91">
        <w:rPr>
          <w:rFonts w:asciiTheme="majorHAnsi" w:hAnsiTheme="majorHAnsi"/>
          <w:sz w:val="16"/>
        </w:rPr>
        <w:t xml:space="preserve"> </w:t>
      </w:r>
      <w:r w:rsidRPr="008A54CC">
        <w:rPr>
          <w:rFonts w:asciiTheme="majorHAnsi" w:hAnsiTheme="majorHAnsi"/>
          <w:vanish/>
          <w:sz w:val="16"/>
        </w:rPr>
        <w:t>(Rogers,</w:t>
      </w:r>
      <w:r w:rsidRPr="00A30A91">
        <w:rPr>
          <w:rFonts w:asciiTheme="majorHAnsi" w:hAnsiTheme="majorHAnsi"/>
          <w:sz w:val="16"/>
        </w:rPr>
        <w:t xml:space="preserve"> </w:t>
      </w:r>
      <w:r w:rsidRPr="008A54CC">
        <w:rPr>
          <w:rFonts w:asciiTheme="majorHAnsi" w:hAnsiTheme="majorHAnsi"/>
          <w:vanish/>
          <w:sz w:val="16"/>
        </w:rPr>
        <w:t>Spencer</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Uyangoda,</w:t>
      </w:r>
      <w:r>
        <w:rPr>
          <w:rFonts w:asciiTheme="majorHAnsi" w:hAnsiTheme="majorHAnsi"/>
          <w:sz w:val="16"/>
        </w:rPr>
        <w:t xml:space="preserve"> </w:t>
      </w:r>
      <w:r w:rsidRPr="008A54CC">
        <w:rPr>
          <w:rFonts w:asciiTheme="majorHAnsi" w:hAnsiTheme="majorHAnsi"/>
          <w:vanish/>
          <w:sz w:val="16"/>
        </w:rPr>
        <w:t>1998).</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Rwanda,</w:t>
      </w:r>
      <w:r w:rsidRPr="00A30A91">
        <w:rPr>
          <w:rFonts w:asciiTheme="majorHAnsi" w:hAnsiTheme="majorHAnsi"/>
          <w:sz w:val="16"/>
        </w:rPr>
        <w:t xml:space="preserve"> </w:t>
      </w:r>
      <w:r w:rsidRPr="008A54CC">
        <w:rPr>
          <w:rFonts w:asciiTheme="majorHAnsi" w:hAnsiTheme="majorHAnsi"/>
          <w:vanish/>
          <w:sz w:val="16"/>
        </w:rPr>
        <w:t>huge</w:t>
      </w:r>
      <w:r w:rsidRPr="00A30A91">
        <w:rPr>
          <w:rFonts w:asciiTheme="majorHAnsi" w:hAnsiTheme="majorHAnsi"/>
          <w:sz w:val="16"/>
        </w:rPr>
        <w:t xml:space="preserve"> </w:t>
      </w:r>
      <w:r w:rsidRPr="008A54CC">
        <w:rPr>
          <w:rFonts w:asciiTheme="majorHAnsi" w:hAnsiTheme="majorHAnsi"/>
          <w:vanish/>
          <w:sz w:val="16"/>
        </w:rPr>
        <w:t>disparities</w:t>
      </w:r>
      <w:r w:rsidRPr="00A30A91">
        <w:rPr>
          <w:rFonts w:asciiTheme="majorHAnsi" w:hAnsiTheme="majorHAnsi"/>
          <w:sz w:val="16"/>
        </w:rPr>
        <w:t xml:space="preserve"> </w:t>
      </w:r>
      <w:r w:rsidRPr="008A54CC">
        <w:rPr>
          <w:rFonts w:asciiTheme="majorHAnsi" w:hAnsiTheme="majorHAnsi"/>
          <w:vanish/>
          <w:sz w:val="16"/>
        </w:rPr>
        <w:t>between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Hutu</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Tutsies</w:t>
      </w:r>
      <w:r w:rsidRPr="00A30A91">
        <w:rPr>
          <w:rFonts w:asciiTheme="majorHAnsi" w:hAnsiTheme="majorHAnsi"/>
          <w:sz w:val="16"/>
        </w:rPr>
        <w:t xml:space="preserve"> </w:t>
      </w:r>
      <w:r w:rsidRPr="008A54CC">
        <w:rPr>
          <w:rFonts w:asciiTheme="majorHAnsi" w:hAnsiTheme="majorHAnsi"/>
          <w:vanish/>
          <w:sz w:val="16"/>
        </w:rPr>
        <w:t>eventually</w:t>
      </w:r>
      <w:r w:rsidRPr="00A30A91">
        <w:rPr>
          <w:rFonts w:asciiTheme="majorHAnsi" w:hAnsiTheme="majorHAnsi"/>
          <w:sz w:val="16"/>
        </w:rPr>
        <w:t xml:space="preserve"> </w:t>
      </w:r>
      <w:r w:rsidRPr="008A54CC">
        <w:rPr>
          <w:rFonts w:asciiTheme="majorHAnsi" w:hAnsiTheme="majorHAnsi"/>
          <w:vanish/>
          <w:sz w:val="16"/>
        </w:rPr>
        <w:t>led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ethnic</w:t>
      </w:r>
      <w:r w:rsidRPr="00A30A91">
        <w:rPr>
          <w:rFonts w:asciiTheme="majorHAnsi" w:hAnsiTheme="majorHAnsi"/>
          <w:sz w:val="16"/>
        </w:rPr>
        <w:t xml:space="preserve"> </w:t>
      </w:r>
      <w:r w:rsidRPr="008A54CC">
        <w:rPr>
          <w:rFonts w:asciiTheme="majorHAnsi" w:hAnsiTheme="majorHAnsi"/>
          <w:vanish/>
          <w:sz w:val="16"/>
        </w:rPr>
        <w:t>massacres.</w:t>
      </w:r>
      <w:r>
        <w:rPr>
          <w:rFonts w:asciiTheme="majorHAnsi" w:hAnsiTheme="majorHAnsi"/>
          <w:sz w:val="16"/>
        </w:rPr>
        <w:t xml:space="preserve"> </w:t>
      </w:r>
      <w:r w:rsidRPr="008A54CC">
        <w:rPr>
          <w:rFonts w:asciiTheme="majorHAnsi" w:hAnsiTheme="majorHAnsi"/>
          <w:vanish/>
          <w:sz w:val="16"/>
        </w:rPr>
        <w:t>While</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leads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reverse</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also</w:t>
      </w:r>
      <w:r w:rsidRPr="00A30A91">
        <w:rPr>
          <w:rFonts w:asciiTheme="majorHAnsi" w:hAnsiTheme="majorHAnsi"/>
          <w:sz w:val="16"/>
        </w:rPr>
        <w:t xml:space="preserve"> </w:t>
      </w:r>
      <w:r w:rsidRPr="008A54CC">
        <w:rPr>
          <w:rFonts w:asciiTheme="majorHAnsi" w:hAnsiTheme="majorHAnsi"/>
          <w:vanish/>
          <w:sz w:val="16"/>
        </w:rPr>
        <w:t>true,</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brutality</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terrorizes</w:t>
      </w:r>
      <w:r w:rsidRPr="00A30A91">
        <w:rPr>
          <w:rFonts w:asciiTheme="majorHAnsi" w:hAnsiTheme="majorHAnsi"/>
          <w:sz w:val="16"/>
        </w:rPr>
        <w:t xml:space="preserve"> </w:t>
      </w:r>
      <w:r w:rsidRPr="008A54CC">
        <w:rPr>
          <w:rFonts w:asciiTheme="majorHAnsi" w:hAnsiTheme="majorHAnsi"/>
          <w:vanish/>
          <w:sz w:val="16"/>
        </w:rPr>
        <w:t>bystanders,</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then</w:t>
      </w:r>
      <w:r w:rsidRPr="00A30A91">
        <w:rPr>
          <w:rFonts w:asciiTheme="majorHAnsi" w:hAnsiTheme="majorHAnsi"/>
          <w:sz w:val="16"/>
        </w:rPr>
        <w:t xml:space="preserve"> </w:t>
      </w:r>
      <w:r w:rsidRPr="008A54CC">
        <w:rPr>
          <w:rFonts w:asciiTheme="majorHAnsi" w:hAnsiTheme="majorHAnsi"/>
          <w:vanish/>
          <w:sz w:val="16"/>
        </w:rPr>
        <w:t>become</w:t>
      </w:r>
      <w:r w:rsidRPr="00A30A91">
        <w:rPr>
          <w:rFonts w:asciiTheme="majorHAnsi" w:hAnsiTheme="majorHAnsi"/>
          <w:sz w:val="16"/>
        </w:rPr>
        <w:t xml:space="preserve"> </w:t>
      </w:r>
      <w:r w:rsidRPr="008A54CC">
        <w:rPr>
          <w:rFonts w:asciiTheme="majorHAnsi" w:hAnsiTheme="majorHAnsi"/>
          <w:vanish/>
          <w:sz w:val="16"/>
        </w:rPr>
        <w:t>unwilling</w:t>
      </w:r>
      <w:r w:rsidRPr="00A30A91">
        <w:rPr>
          <w:rFonts w:asciiTheme="majorHAnsi" w:hAnsiTheme="majorHAnsi"/>
          <w:sz w:val="16"/>
        </w:rPr>
        <w:t xml:space="preserve"> </w:t>
      </w:r>
      <w:r w:rsidRPr="008A54CC">
        <w:rPr>
          <w:rFonts w:asciiTheme="majorHAnsi" w:hAnsiTheme="majorHAnsi"/>
          <w:vanish/>
          <w:sz w:val="16"/>
        </w:rPr>
        <w:t>or</w:t>
      </w:r>
      <w:r w:rsidRPr="00A30A91">
        <w:rPr>
          <w:rFonts w:asciiTheme="majorHAnsi" w:hAnsiTheme="majorHAnsi"/>
          <w:sz w:val="16"/>
        </w:rPr>
        <w:t xml:space="preserve"> </w:t>
      </w:r>
      <w:r w:rsidRPr="008A54CC">
        <w:rPr>
          <w:rFonts w:asciiTheme="majorHAnsi" w:hAnsiTheme="majorHAnsi"/>
          <w:vanish/>
          <w:sz w:val="16"/>
        </w:rPr>
        <w:t>unable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confront</w:t>
      </w:r>
      <w:r w:rsidRPr="00A30A91">
        <w:rPr>
          <w:rFonts w:asciiTheme="majorHAnsi" w:hAnsiTheme="majorHAnsi"/>
          <w:sz w:val="16"/>
        </w:rPr>
        <w:t xml:space="preserve"> </w:t>
      </w:r>
      <w:r w:rsidRPr="008A54CC">
        <w:rPr>
          <w:rFonts w:asciiTheme="majorHAnsi" w:hAnsiTheme="majorHAnsi"/>
          <w:vanish/>
          <w:sz w:val="16"/>
        </w:rPr>
        <w:t>social</w:t>
      </w:r>
      <w:r w:rsidRPr="00A30A91">
        <w:rPr>
          <w:rFonts w:asciiTheme="majorHAnsi" w:hAnsiTheme="majorHAnsi"/>
          <w:sz w:val="16"/>
        </w:rPr>
        <w:t xml:space="preserve"> </w:t>
      </w:r>
      <w:r w:rsidRPr="008A54CC">
        <w:rPr>
          <w:rFonts w:asciiTheme="majorHAnsi" w:hAnsiTheme="majorHAnsi"/>
          <w:vanish/>
          <w:sz w:val="16"/>
        </w:rPr>
        <w:t>injustice.</w:t>
      </w:r>
      <w:r w:rsidRPr="00A30A91">
        <w:rPr>
          <w:rFonts w:asciiTheme="majorHAnsi" w:hAnsiTheme="majorHAnsi"/>
          <w:sz w:val="16"/>
        </w:rPr>
        <w:t xml:space="preserve"> </w:t>
      </w:r>
      <w:r w:rsidRPr="008A54CC">
        <w:rPr>
          <w:rFonts w:asciiTheme="majorHAnsi" w:hAnsiTheme="majorHAnsi"/>
          <w:vanish/>
          <w:sz w:val="16"/>
        </w:rPr>
        <w:t>Increasingly,</w:t>
      </w:r>
      <w:r w:rsidRPr="00A30A91">
        <w:rPr>
          <w:rFonts w:asciiTheme="majorHAnsi" w:hAnsiTheme="majorHAnsi"/>
          <w:sz w:val="16"/>
        </w:rPr>
        <w:t xml:space="preserve"> </w:t>
      </w:r>
      <w:r w:rsidRPr="008A54CC">
        <w:rPr>
          <w:rFonts w:asciiTheme="majorHAnsi" w:hAnsiTheme="majorHAnsi"/>
          <w:vanish/>
          <w:sz w:val="16"/>
        </w:rPr>
        <w:t>civilians</w:t>
      </w:r>
      <w:r w:rsidRPr="00A30A91">
        <w:rPr>
          <w:rFonts w:asciiTheme="majorHAnsi" w:hAnsiTheme="majorHAnsi"/>
          <w:sz w:val="16"/>
        </w:rPr>
        <w:t xml:space="preserve"> </w:t>
      </w:r>
      <w:r w:rsidRPr="008A54CC">
        <w:rPr>
          <w:rFonts w:asciiTheme="majorHAnsi" w:hAnsiTheme="majorHAnsi"/>
          <w:vanish/>
          <w:sz w:val="16"/>
        </w:rPr>
        <w:t>pay</w:t>
      </w:r>
      <w:r w:rsidRPr="00A30A91">
        <w:rPr>
          <w:rFonts w:asciiTheme="majorHAnsi" w:hAnsiTheme="majorHAnsi"/>
          <w:sz w:val="16"/>
        </w:rPr>
        <w:t xml:space="preserve"> </w:t>
      </w:r>
      <w:r w:rsidRPr="008A54CC">
        <w:rPr>
          <w:rFonts w:asciiTheme="majorHAnsi" w:hAnsiTheme="majorHAnsi"/>
          <w:vanish/>
          <w:sz w:val="16"/>
        </w:rPr>
        <w:t>enormous</w:t>
      </w:r>
      <w:r w:rsidRPr="00A30A91">
        <w:rPr>
          <w:rFonts w:asciiTheme="majorHAnsi" w:hAnsiTheme="majorHAnsi"/>
          <w:sz w:val="16"/>
        </w:rPr>
        <w:t xml:space="preserve"> </w:t>
      </w:r>
      <w:r w:rsidRPr="008A54CC">
        <w:rPr>
          <w:rFonts w:asciiTheme="majorHAnsi" w:hAnsiTheme="majorHAnsi"/>
          <w:vanish/>
          <w:sz w:val="16"/>
        </w:rPr>
        <w:t>costs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war</w:t>
      </w:r>
      <w:r w:rsidRPr="00A30A91">
        <w:rPr>
          <w:rFonts w:asciiTheme="majorHAnsi" w:hAnsiTheme="majorHAnsi"/>
          <w:sz w:val="16"/>
        </w:rPr>
        <w:t xml:space="preserve"> </w:t>
      </w:r>
      <w:r w:rsidRPr="008A54CC">
        <w:rPr>
          <w:rFonts w:asciiTheme="majorHAnsi" w:hAnsiTheme="majorHAnsi"/>
          <w:vanish/>
          <w:sz w:val="16"/>
        </w:rPr>
        <w:t>through</w:t>
      </w:r>
      <w:r w:rsidRPr="00A30A91">
        <w:rPr>
          <w:rFonts w:asciiTheme="majorHAnsi" w:hAnsiTheme="majorHAnsi"/>
          <w:sz w:val="16"/>
        </w:rPr>
        <w:t xml:space="preserve"> </w:t>
      </w:r>
      <w:r w:rsidRPr="008A54CC">
        <w:rPr>
          <w:rFonts w:asciiTheme="majorHAnsi" w:hAnsiTheme="majorHAnsi"/>
          <w:vanish/>
          <w:sz w:val="16"/>
        </w:rPr>
        <w:t>death</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devastation</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neighborhoods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ecosystems.</w:t>
      </w:r>
      <w:r w:rsidRPr="00A30A91">
        <w:rPr>
          <w:rFonts w:asciiTheme="majorHAnsi" w:hAnsiTheme="majorHAnsi"/>
          <w:sz w:val="16"/>
        </w:rPr>
        <w:t xml:space="preserve"> </w:t>
      </w:r>
      <w:r w:rsidRPr="008A54CC">
        <w:rPr>
          <w:rFonts w:asciiTheme="majorHAnsi" w:hAnsiTheme="majorHAnsi"/>
          <w:vanish/>
          <w:sz w:val="16"/>
        </w:rPr>
        <w:t>Ruling</w:t>
      </w:r>
      <w:r w:rsidRPr="00A30A91">
        <w:rPr>
          <w:rFonts w:asciiTheme="majorHAnsi" w:hAnsiTheme="majorHAnsi"/>
          <w:sz w:val="16"/>
        </w:rPr>
        <w:t xml:space="preserve"> </w:t>
      </w:r>
      <w:r w:rsidRPr="008A54CC">
        <w:rPr>
          <w:rFonts w:asciiTheme="majorHAnsi" w:hAnsiTheme="majorHAnsi"/>
          <w:vanish/>
          <w:sz w:val="16"/>
        </w:rPr>
        <w:t>elites</w:t>
      </w:r>
      <w:r w:rsidRPr="00A30A91">
        <w:rPr>
          <w:rFonts w:asciiTheme="majorHAnsi" w:hAnsiTheme="majorHAnsi"/>
          <w:sz w:val="16"/>
        </w:rPr>
        <w:t xml:space="preserve"> </w:t>
      </w:r>
      <w:r w:rsidRPr="008A54CC">
        <w:rPr>
          <w:rFonts w:asciiTheme="majorHAnsi" w:hAnsiTheme="majorHAnsi"/>
          <w:vanish/>
          <w:sz w:val="16"/>
        </w:rPr>
        <w:t>rarely</w:t>
      </w:r>
      <w:r w:rsidRPr="00A30A91">
        <w:rPr>
          <w:rFonts w:asciiTheme="majorHAnsi" w:hAnsiTheme="majorHAnsi"/>
          <w:sz w:val="16"/>
        </w:rPr>
        <w:t xml:space="preserve"> </w:t>
      </w:r>
      <w:r w:rsidRPr="008A54CC">
        <w:rPr>
          <w:rFonts w:asciiTheme="majorHAnsi" w:hAnsiTheme="majorHAnsi"/>
          <w:vanish/>
          <w:sz w:val="16"/>
        </w:rPr>
        <w:t>suffer</w:t>
      </w:r>
      <w:r w:rsidRPr="00A30A91">
        <w:rPr>
          <w:rFonts w:asciiTheme="majorHAnsi" w:hAnsiTheme="majorHAnsi"/>
          <w:sz w:val="16"/>
        </w:rPr>
        <w:t xml:space="preserve"> </w:t>
      </w:r>
      <w:r w:rsidRPr="008A54CC">
        <w:rPr>
          <w:rFonts w:asciiTheme="majorHAnsi" w:hAnsiTheme="majorHAnsi"/>
          <w:vanish/>
          <w:sz w:val="16"/>
        </w:rPr>
        <w:t>from</w:t>
      </w:r>
      <w:r w:rsidRPr="00A30A91">
        <w:rPr>
          <w:rFonts w:asciiTheme="majorHAnsi" w:hAnsiTheme="majorHAnsi"/>
          <w:sz w:val="16"/>
        </w:rPr>
        <w:t xml:space="preserve"> </w:t>
      </w:r>
      <w:r w:rsidRPr="008A54CC">
        <w:rPr>
          <w:rFonts w:asciiTheme="majorHAnsi" w:hAnsiTheme="majorHAnsi"/>
          <w:vanish/>
          <w:sz w:val="16"/>
        </w:rPr>
        <w:t>armed</w:t>
      </w:r>
      <w:r w:rsidRPr="00A30A91">
        <w:rPr>
          <w:rFonts w:asciiTheme="majorHAnsi" w:hAnsiTheme="majorHAnsi"/>
          <w:sz w:val="16"/>
        </w:rPr>
        <w:t xml:space="preserve"> </w:t>
      </w:r>
      <w:r w:rsidRPr="008A54CC">
        <w:rPr>
          <w:rFonts w:asciiTheme="majorHAnsi" w:hAnsiTheme="majorHAnsi"/>
          <w:vanish/>
          <w:sz w:val="16"/>
        </w:rPr>
        <w:t>conflict</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much</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civilian</w:t>
      </w:r>
      <w:r w:rsidRPr="00A30A91">
        <w:rPr>
          <w:rFonts w:asciiTheme="majorHAnsi" w:hAnsiTheme="majorHAnsi"/>
          <w:sz w:val="16"/>
        </w:rPr>
        <w:t xml:space="preserve"> </w:t>
      </w:r>
      <w:r w:rsidRPr="008A54CC">
        <w:rPr>
          <w:rFonts w:asciiTheme="majorHAnsi" w:hAnsiTheme="majorHAnsi"/>
          <w:vanish/>
          <w:sz w:val="16"/>
        </w:rPr>
        <w:t>populations</w:t>
      </w:r>
      <w:r w:rsidRPr="00A30A91">
        <w:rPr>
          <w:rFonts w:asciiTheme="majorHAnsi" w:hAnsiTheme="majorHAnsi"/>
          <w:sz w:val="16"/>
        </w:rPr>
        <w:t xml:space="preserve"> </w:t>
      </w:r>
      <w:r w:rsidRPr="008A54CC">
        <w:rPr>
          <w:rFonts w:asciiTheme="majorHAnsi" w:hAnsiTheme="majorHAnsi"/>
          <w:vanish/>
          <w:sz w:val="16"/>
        </w:rPr>
        <w:t>do,</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endure</w:t>
      </w:r>
      <w:r w:rsidRPr="00A30A91">
        <w:rPr>
          <w:rFonts w:asciiTheme="majorHAnsi" w:hAnsiTheme="majorHAnsi"/>
          <w:sz w:val="16"/>
        </w:rPr>
        <w:t xml:space="preserve"> </w:t>
      </w:r>
      <w:r w:rsidRPr="008A54CC">
        <w:rPr>
          <w:rFonts w:asciiTheme="majorHAnsi" w:hAnsiTheme="majorHAnsi"/>
          <w:vanish/>
          <w:sz w:val="16"/>
        </w:rPr>
        <w:t>decades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poverty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disease</w:t>
      </w:r>
      <w:r w:rsidRPr="00A30A91">
        <w:rPr>
          <w:rFonts w:asciiTheme="majorHAnsi" w:hAnsiTheme="majorHAnsi"/>
          <w:sz w:val="16"/>
        </w:rPr>
        <w:t xml:space="preserve"> </w:t>
      </w:r>
      <w:r w:rsidRPr="008A54CC">
        <w:rPr>
          <w:rFonts w:asciiTheme="majorHAnsi" w:hAnsiTheme="majorHAnsi"/>
          <w:vanish/>
          <w:sz w:val="16"/>
        </w:rPr>
        <w:t>in</w:t>
      </w:r>
      <w:r>
        <w:rPr>
          <w:rFonts w:asciiTheme="majorHAnsi" w:hAnsiTheme="majorHAnsi"/>
          <w:sz w:val="16"/>
        </w:rPr>
        <w:t xml:space="preserve"> </w:t>
      </w:r>
      <w:r w:rsidRPr="008A54CC">
        <w:rPr>
          <w:rFonts w:asciiTheme="majorHAnsi" w:hAnsiTheme="majorHAnsi"/>
          <w:vanish/>
          <w:sz w:val="16"/>
        </w:rPr>
        <w:t>war-torn</w:t>
      </w:r>
      <w:r w:rsidRPr="00A30A91">
        <w:rPr>
          <w:rFonts w:asciiTheme="majorHAnsi" w:hAnsiTheme="majorHAnsi"/>
          <w:sz w:val="16"/>
        </w:rPr>
        <w:t xml:space="preserve"> </w:t>
      </w:r>
      <w:r w:rsidRPr="008A54CC">
        <w:rPr>
          <w:rFonts w:asciiTheme="majorHAnsi" w:hAnsiTheme="majorHAnsi"/>
          <w:vanish/>
          <w:sz w:val="16"/>
        </w:rPr>
        <w:t>societies.</w:t>
      </w:r>
      <w:r>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social</w:t>
      </w:r>
      <w:r w:rsidRPr="00A30A91">
        <w:rPr>
          <w:rFonts w:asciiTheme="majorHAnsi" w:hAnsiTheme="majorHAnsi"/>
          <w:sz w:val="16"/>
        </w:rPr>
        <w:t xml:space="preserve"> </w:t>
      </w:r>
      <w:r w:rsidRPr="008A54CC">
        <w:rPr>
          <w:rFonts w:asciiTheme="majorHAnsi" w:hAnsiTheme="majorHAnsi"/>
          <w:vanish/>
          <w:sz w:val="16"/>
        </w:rPr>
        <w:t>inequities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noticed,</w:t>
      </w:r>
      <w:r w:rsidRPr="00A30A91">
        <w:rPr>
          <w:rFonts w:asciiTheme="majorHAnsi" w:hAnsiTheme="majorHAnsi"/>
          <w:sz w:val="16"/>
        </w:rPr>
        <w:t xml:space="preserve"> </w:t>
      </w:r>
      <w:r w:rsidRPr="008A54CC">
        <w:rPr>
          <w:rFonts w:asciiTheme="majorHAnsi" w:hAnsiTheme="majorHAnsi"/>
          <w:vanish/>
          <w:sz w:val="16"/>
        </w:rPr>
        <w:t>attempts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made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rationalize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understand</w:t>
      </w:r>
      <w:r>
        <w:rPr>
          <w:rFonts w:asciiTheme="majorHAnsi" w:hAnsiTheme="majorHAnsi"/>
          <w:sz w:val="16"/>
        </w:rPr>
        <w:t xml:space="preserve"> </w:t>
      </w:r>
      <w:r w:rsidRPr="008A54CC">
        <w:rPr>
          <w:rFonts w:asciiTheme="majorHAnsi" w:hAnsiTheme="majorHAnsi"/>
          <w:vanish/>
          <w:sz w:val="16"/>
        </w:rPr>
        <w:t>them.</w:t>
      </w:r>
      <w:r w:rsidRPr="00A30A91">
        <w:rPr>
          <w:rFonts w:asciiTheme="majorHAnsi" w:hAnsiTheme="majorHAnsi"/>
          <w:sz w:val="16"/>
        </w:rPr>
        <w:t xml:space="preserve"> </w:t>
      </w:r>
      <w:r w:rsidRPr="008A54CC">
        <w:rPr>
          <w:rFonts w:asciiTheme="majorHAnsi" w:hAnsiTheme="majorHAnsi"/>
          <w:vanish/>
          <w:sz w:val="16"/>
        </w:rPr>
        <w:t>Unfortunately,</w:t>
      </w:r>
      <w:r w:rsidRPr="00A30A91">
        <w:rPr>
          <w:rFonts w:asciiTheme="majorHAnsi" w:hAnsiTheme="majorHAnsi"/>
          <w:sz w:val="16"/>
        </w:rPr>
        <w:t xml:space="preserve"> </w:t>
      </w:r>
      <w:r w:rsidRPr="008A54CC">
        <w:rPr>
          <w:rFonts w:asciiTheme="majorHAnsi" w:hAnsiTheme="majorHAnsi"/>
          <w:vanish/>
          <w:sz w:val="16"/>
        </w:rPr>
        <w:t>one</w:t>
      </w:r>
      <w:r w:rsidRPr="00A30A91">
        <w:rPr>
          <w:rFonts w:asciiTheme="majorHAnsi" w:hAnsiTheme="majorHAnsi"/>
          <w:sz w:val="16"/>
        </w:rPr>
        <w:t xml:space="preserve"> </w:t>
      </w:r>
      <w:r w:rsidRPr="008A54CC">
        <w:rPr>
          <w:rFonts w:asciiTheme="majorHAnsi" w:hAnsiTheme="majorHAnsi"/>
          <w:vanish/>
          <w:sz w:val="16"/>
        </w:rPr>
        <w:t>outcome</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this</w:t>
      </w:r>
      <w:r w:rsidRPr="00A30A91">
        <w:rPr>
          <w:rFonts w:asciiTheme="majorHAnsi" w:hAnsiTheme="majorHAnsi"/>
          <w:sz w:val="16"/>
        </w:rPr>
        <w:t xml:space="preserve"> </w:t>
      </w:r>
      <w:r w:rsidRPr="008A54CC">
        <w:rPr>
          <w:rFonts w:asciiTheme="majorHAnsi" w:hAnsiTheme="majorHAnsi"/>
          <w:vanish/>
          <w:sz w:val="16"/>
        </w:rPr>
        <w:t>process</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assume</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victims</w:t>
      </w:r>
      <w:r w:rsidRPr="00A30A91">
        <w:rPr>
          <w:rFonts w:asciiTheme="majorHAnsi" w:hAnsiTheme="majorHAnsi"/>
          <w:sz w:val="16"/>
        </w:rPr>
        <w:t xml:space="preserve"> </w:t>
      </w:r>
      <w:r w:rsidRPr="008A54CC">
        <w:rPr>
          <w:rFonts w:asciiTheme="majorHAnsi" w:hAnsiTheme="majorHAnsi"/>
          <w:vanish/>
          <w:sz w:val="16"/>
        </w:rPr>
        <w:t>must</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some</w:t>
      </w:r>
      <w:r>
        <w:rPr>
          <w:rFonts w:asciiTheme="majorHAnsi" w:hAnsiTheme="majorHAnsi"/>
          <w:sz w:val="16"/>
        </w:rPr>
        <w:t xml:space="preserve"> </w:t>
      </w:r>
      <w:r w:rsidRPr="008A54CC">
        <w:rPr>
          <w:rFonts w:asciiTheme="majorHAnsi" w:hAnsiTheme="majorHAnsi"/>
          <w:vanish/>
          <w:sz w:val="16"/>
        </w:rPr>
        <w:t>way</w:t>
      </w:r>
      <w:r w:rsidRPr="00A30A91">
        <w:rPr>
          <w:rFonts w:asciiTheme="majorHAnsi" w:hAnsiTheme="majorHAnsi"/>
          <w:sz w:val="16"/>
        </w:rPr>
        <w:t xml:space="preserve"> </w:t>
      </w:r>
      <w:r w:rsidRPr="008A54CC">
        <w:rPr>
          <w:rFonts w:asciiTheme="majorHAnsi" w:hAnsiTheme="majorHAnsi"/>
          <w:vanish/>
          <w:sz w:val="16"/>
        </w:rPr>
        <w:t>deserve</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plight.</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8A54CC">
        <w:rPr>
          <w:rFonts w:asciiTheme="majorHAnsi" w:hAnsiTheme="majorHAnsi"/>
          <w:vanish/>
          <w:sz w:val="16"/>
        </w:rPr>
        <w:t>certainly</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easy</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see</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young</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do</w:t>
      </w:r>
      <w:r w:rsidRPr="00A30A91">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deserve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be</w:t>
      </w:r>
      <w:r w:rsidRPr="00A30A91">
        <w:rPr>
          <w:rFonts w:asciiTheme="majorHAnsi" w:hAnsiTheme="majorHAnsi"/>
          <w:sz w:val="16"/>
        </w:rPr>
        <w:t xml:space="preserve"> </w:t>
      </w:r>
      <w:r w:rsidRPr="008A54CC">
        <w:rPr>
          <w:rFonts w:asciiTheme="majorHAnsi" w:hAnsiTheme="majorHAnsi"/>
          <w:vanish/>
          <w:sz w:val="16"/>
        </w:rPr>
        <w:t>victims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chapters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this</w:t>
      </w:r>
      <w:r w:rsidRPr="00A30A91">
        <w:rPr>
          <w:rFonts w:asciiTheme="majorHAnsi" w:hAnsiTheme="majorHAnsi"/>
          <w:sz w:val="16"/>
        </w:rPr>
        <w:t xml:space="preserve"> </w:t>
      </w:r>
      <w:r w:rsidRPr="008A54CC">
        <w:rPr>
          <w:rFonts w:asciiTheme="majorHAnsi" w:hAnsiTheme="majorHAnsi"/>
          <w:vanish/>
          <w:sz w:val="16"/>
        </w:rPr>
        <w:t>section</w:t>
      </w:r>
      <w:r w:rsidRPr="00A30A91">
        <w:rPr>
          <w:rFonts w:asciiTheme="majorHAnsi" w:hAnsiTheme="majorHAnsi"/>
          <w:sz w:val="16"/>
        </w:rPr>
        <w:t xml:space="preserve"> </w:t>
      </w:r>
      <w:r w:rsidRPr="008A54CC">
        <w:rPr>
          <w:rFonts w:asciiTheme="majorHAnsi" w:hAnsiTheme="majorHAnsi"/>
          <w:vanish/>
          <w:sz w:val="16"/>
        </w:rPr>
        <w:t>help</w:t>
      </w:r>
      <w:r w:rsidRPr="00A30A91">
        <w:rPr>
          <w:rFonts w:asciiTheme="majorHAnsi" w:hAnsiTheme="majorHAnsi"/>
          <w:sz w:val="16"/>
        </w:rPr>
        <w:t xml:space="preserve"> </w:t>
      </w:r>
      <w:r w:rsidRPr="008A54CC">
        <w:rPr>
          <w:rFonts w:asciiTheme="majorHAnsi" w:hAnsiTheme="majorHAnsi"/>
          <w:vanish/>
          <w:sz w:val="16"/>
        </w:rPr>
        <w:t>us</w:t>
      </w:r>
      <w:r w:rsidRPr="00A30A91">
        <w:rPr>
          <w:rFonts w:asciiTheme="majorHAnsi" w:hAnsiTheme="majorHAnsi"/>
          <w:sz w:val="16"/>
        </w:rPr>
        <w:t xml:space="preserve"> </w:t>
      </w:r>
      <w:r w:rsidRPr="008A54CC">
        <w:rPr>
          <w:rFonts w:asciiTheme="majorHAnsi" w:hAnsiTheme="majorHAnsi"/>
          <w:vanish/>
          <w:sz w:val="16"/>
        </w:rPr>
        <w:t>see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invisible</w:t>
      </w:r>
      <w:r w:rsidRPr="00A30A91">
        <w:rPr>
          <w:rFonts w:asciiTheme="majorHAnsi" w:hAnsiTheme="majorHAnsi"/>
          <w:sz w:val="16"/>
        </w:rPr>
        <w:t xml:space="preserve"> </w:t>
      </w:r>
      <w:r w:rsidRPr="008A54CC">
        <w:rPr>
          <w:rFonts w:asciiTheme="majorHAnsi" w:hAnsiTheme="majorHAnsi"/>
          <w:vanish/>
          <w:sz w:val="16"/>
        </w:rPr>
        <w:t>effects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two</w:t>
      </w:r>
      <w:r w:rsidRPr="00A30A91">
        <w:rPr>
          <w:rFonts w:asciiTheme="majorHAnsi" w:hAnsiTheme="majorHAnsi"/>
          <w:sz w:val="16"/>
        </w:rPr>
        <w:t xml:space="preserve"> </w:t>
      </w:r>
      <w:r w:rsidRPr="008A54CC">
        <w:rPr>
          <w:rFonts w:asciiTheme="majorHAnsi" w:hAnsiTheme="majorHAnsi"/>
          <w:vanish/>
          <w:sz w:val="16"/>
        </w:rPr>
        <w:t>first</w:t>
      </w:r>
      <w:r w:rsidRPr="00A30A91">
        <w:rPr>
          <w:rFonts w:asciiTheme="majorHAnsi" w:hAnsiTheme="majorHAnsi"/>
          <w:sz w:val="16"/>
        </w:rPr>
        <w:t xml:space="preserve"> </w:t>
      </w:r>
      <w:r w:rsidRPr="008A54CC">
        <w:rPr>
          <w:rFonts w:asciiTheme="majorHAnsi" w:hAnsiTheme="majorHAnsi"/>
          <w:vanish/>
          <w:sz w:val="16"/>
        </w:rPr>
        <w:t>chapters</w:t>
      </w:r>
      <w:r w:rsidRPr="00A30A91">
        <w:rPr>
          <w:rFonts w:asciiTheme="majorHAnsi" w:hAnsiTheme="majorHAnsi"/>
          <w:sz w:val="16"/>
        </w:rPr>
        <w:t xml:space="preserve"> </w:t>
      </w:r>
      <w:r w:rsidRPr="008A54CC">
        <w:rPr>
          <w:rFonts w:asciiTheme="majorHAnsi" w:hAnsiTheme="majorHAnsi"/>
          <w:vanish/>
          <w:sz w:val="16"/>
        </w:rPr>
        <w:t>focus</w:t>
      </w:r>
      <w:r w:rsidRPr="00A30A91">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its</w:t>
      </w:r>
      <w:r w:rsidRPr="00A30A91">
        <w:rPr>
          <w:rFonts w:asciiTheme="majorHAnsi" w:hAnsiTheme="majorHAnsi"/>
          <w:sz w:val="16"/>
        </w:rPr>
        <w:t xml:space="preserve"> </w:t>
      </w:r>
      <w:r w:rsidRPr="008A54CC">
        <w:rPr>
          <w:rFonts w:asciiTheme="majorHAnsi" w:hAnsiTheme="majorHAnsi"/>
          <w:vanish/>
          <w:sz w:val="16"/>
        </w:rPr>
        <w:t>effects</w:t>
      </w:r>
      <w:r>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chapter</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War</w:t>
      </w:r>
      <w:r w:rsidRPr="00A30A91">
        <w:rPr>
          <w:rFonts w:asciiTheme="majorHAnsi" w:hAnsiTheme="majorHAnsi"/>
          <w:sz w:val="16"/>
        </w:rPr>
        <w:t xml:space="preserve"> </w:t>
      </w:r>
      <w:r w:rsidRPr="008A54CC">
        <w:rPr>
          <w:rFonts w:asciiTheme="majorHAnsi" w:hAnsiTheme="majorHAnsi"/>
          <w:vanish/>
          <w:sz w:val="16"/>
        </w:rPr>
        <w:t>Close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Home:</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w:t>
      </w:r>
      <w:r>
        <w:rPr>
          <w:rFonts w:asciiTheme="majorHAnsi" w:hAnsiTheme="majorHAnsi"/>
          <w:sz w:val="16"/>
        </w:rPr>
        <w:t xml:space="preserve"> </w:t>
      </w:r>
      <w:r w:rsidRPr="008A54CC">
        <w:rPr>
          <w:rFonts w:asciiTheme="majorHAnsi" w:hAnsiTheme="majorHAnsi"/>
          <w:vanish/>
          <w:sz w:val="16"/>
        </w:rPr>
        <w:t>United</w:t>
      </w:r>
      <w:r w:rsidRPr="00A30A91">
        <w:rPr>
          <w:rFonts w:asciiTheme="majorHAnsi" w:hAnsiTheme="majorHAnsi"/>
          <w:sz w:val="16"/>
        </w:rPr>
        <w:t xml:space="preserve"> </w:t>
      </w:r>
      <w:r w:rsidRPr="008A54CC">
        <w:rPr>
          <w:rFonts w:asciiTheme="majorHAnsi" w:hAnsiTheme="majorHAnsi"/>
          <w:vanish/>
          <w:sz w:val="16"/>
        </w:rPr>
        <w:t>States,</w:t>
      </w:r>
      <w:r w:rsidRPr="00A30A91">
        <w:rPr>
          <w:rFonts w:asciiTheme="majorHAnsi" w:hAnsiTheme="majorHAnsi"/>
          <w:sz w:val="16"/>
        </w:rPr>
        <w:t xml:space="preserve"> </w:t>
      </w:r>
      <w:r w:rsidRPr="008A54CC">
        <w:rPr>
          <w:rFonts w:asciiTheme="majorHAnsi" w:hAnsiTheme="majorHAnsi"/>
          <w:vanish/>
          <w:sz w:val="16"/>
        </w:rPr>
        <w:t>Kathleen</w:t>
      </w:r>
      <w:r w:rsidRPr="00A30A91">
        <w:rPr>
          <w:rFonts w:asciiTheme="majorHAnsi" w:hAnsiTheme="majorHAnsi"/>
          <w:sz w:val="16"/>
        </w:rPr>
        <w:t xml:space="preserve"> </w:t>
      </w:r>
      <w:r w:rsidRPr="008A54CC">
        <w:rPr>
          <w:rFonts w:asciiTheme="majorHAnsi" w:hAnsiTheme="majorHAnsi"/>
          <w:vanish/>
          <w:sz w:val="16"/>
        </w:rPr>
        <w:t>Kostelny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James</w:t>
      </w:r>
      <w:r w:rsidRPr="00A30A91">
        <w:rPr>
          <w:rFonts w:asciiTheme="majorHAnsi" w:hAnsiTheme="majorHAnsi"/>
          <w:sz w:val="16"/>
        </w:rPr>
        <w:t xml:space="preserve"> </w:t>
      </w:r>
      <w:r w:rsidRPr="008A54CC">
        <w:rPr>
          <w:rFonts w:asciiTheme="majorHAnsi" w:hAnsiTheme="majorHAnsi"/>
          <w:vanish/>
          <w:sz w:val="16"/>
        </w:rPr>
        <w:t>Garbarino</w:t>
      </w:r>
      <w:r w:rsidRPr="00A30A91">
        <w:rPr>
          <w:rFonts w:asciiTheme="majorHAnsi" w:hAnsiTheme="majorHAnsi"/>
          <w:sz w:val="16"/>
        </w:rPr>
        <w:t xml:space="preserve"> </w:t>
      </w:r>
      <w:r w:rsidRPr="008A54CC">
        <w:rPr>
          <w:rFonts w:asciiTheme="majorHAnsi" w:hAnsiTheme="majorHAnsi"/>
          <w:vanish/>
          <w:sz w:val="16"/>
        </w:rPr>
        <w:t>describe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chronic</w:t>
      </w:r>
      <w:r w:rsidRPr="00A30A91">
        <w:rPr>
          <w:rFonts w:asciiTheme="majorHAnsi" w:hAnsiTheme="majorHAnsi"/>
          <w:sz w:val="16"/>
        </w:rPr>
        <w:t xml:space="preserve"> </w:t>
      </w:r>
      <w:r w:rsidRPr="008A54CC">
        <w:rPr>
          <w:rFonts w:asciiTheme="majorHAnsi" w:hAnsiTheme="majorHAnsi"/>
          <w:vanish/>
          <w:sz w:val="16"/>
        </w:rPr>
        <w:t>violence</w:t>
      </w:r>
      <w:r>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Chicago</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other</w:t>
      </w:r>
      <w:r w:rsidRPr="00A30A91">
        <w:rPr>
          <w:rFonts w:asciiTheme="majorHAnsi" w:hAnsiTheme="majorHAnsi"/>
          <w:sz w:val="16"/>
        </w:rPr>
        <w:t xml:space="preserve"> </w:t>
      </w:r>
      <w:r w:rsidRPr="008A54CC">
        <w:rPr>
          <w:rFonts w:asciiTheme="majorHAnsi" w:hAnsiTheme="majorHAnsi"/>
          <w:vanish/>
          <w:sz w:val="16"/>
        </w:rPr>
        <w:t>urban</w:t>
      </w:r>
      <w:r w:rsidRPr="00A30A91">
        <w:rPr>
          <w:rFonts w:asciiTheme="majorHAnsi" w:hAnsiTheme="majorHAnsi"/>
          <w:sz w:val="16"/>
        </w:rPr>
        <w:t xml:space="preserve"> </w:t>
      </w:r>
      <w:r w:rsidRPr="008A54CC">
        <w:rPr>
          <w:rFonts w:asciiTheme="majorHAnsi" w:hAnsiTheme="majorHAnsi"/>
          <w:vanish/>
          <w:sz w:val="16"/>
        </w:rPr>
        <w:t>areas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United</w:t>
      </w:r>
      <w:r w:rsidRPr="00A30A91">
        <w:rPr>
          <w:rFonts w:asciiTheme="majorHAnsi" w:hAnsiTheme="majorHAnsi"/>
          <w:sz w:val="16"/>
        </w:rPr>
        <w:t xml:space="preserve"> </w:t>
      </w:r>
      <w:r w:rsidRPr="008A54CC">
        <w:rPr>
          <w:rFonts w:asciiTheme="majorHAnsi" w:hAnsiTheme="majorHAnsi"/>
          <w:vanish/>
          <w:sz w:val="16"/>
        </w:rPr>
        <w:t>States</w:t>
      </w:r>
      <w:r w:rsidRPr="00A30A91">
        <w:rPr>
          <w:rFonts w:asciiTheme="majorHAnsi" w:hAnsiTheme="majorHAnsi"/>
          <w:sz w:val="16"/>
        </w:rPr>
        <w:t xml:space="preserve"> </w:t>
      </w:r>
      <w:r w:rsidRPr="008A54CC">
        <w:rPr>
          <w:rFonts w:asciiTheme="majorHAnsi" w:hAnsiTheme="majorHAnsi"/>
          <w:vanish/>
          <w:sz w:val="16"/>
        </w:rPr>
        <w:t>endure,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paralleling</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experienced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live</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countries</w:t>
      </w:r>
      <w:r w:rsidRPr="00A30A91">
        <w:rPr>
          <w:rFonts w:asciiTheme="majorHAnsi" w:hAnsiTheme="majorHAnsi"/>
          <w:sz w:val="16"/>
        </w:rPr>
        <w:t xml:space="preserve"> </w:t>
      </w:r>
      <w:r w:rsidRPr="008A54CC">
        <w:rPr>
          <w:rFonts w:asciiTheme="majorHAnsi" w:hAnsiTheme="majorHAnsi"/>
          <w:vanish/>
          <w:sz w:val="16"/>
        </w:rPr>
        <w:t>at</w:t>
      </w:r>
      <w:r w:rsidRPr="00A30A91">
        <w:rPr>
          <w:rFonts w:asciiTheme="majorHAnsi" w:hAnsiTheme="majorHAnsi"/>
          <w:sz w:val="16"/>
        </w:rPr>
        <w:t xml:space="preserve"> </w:t>
      </w:r>
      <w:r w:rsidRPr="008A54CC">
        <w:rPr>
          <w:rFonts w:asciiTheme="majorHAnsi" w:hAnsiTheme="majorHAnsi"/>
          <w:vanish/>
          <w:sz w:val="16"/>
        </w:rPr>
        <w:t>war.</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authors</w:t>
      </w:r>
      <w:r w:rsidRPr="00A30A91">
        <w:rPr>
          <w:rFonts w:asciiTheme="majorHAnsi" w:hAnsiTheme="majorHAnsi"/>
          <w:sz w:val="16"/>
        </w:rPr>
        <w:t xml:space="preserve"> </w:t>
      </w:r>
      <w:r w:rsidRPr="008A54CC">
        <w:rPr>
          <w:rFonts w:asciiTheme="majorHAnsi" w:hAnsiTheme="majorHAnsi"/>
          <w:vanish/>
          <w:sz w:val="16"/>
        </w:rPr>
        <w:t>examine</w:t>
      </w:r>
      <w:r>
        <w:rPr>
          <w:rFonts w:asciiTheme="majorHAnsi" w:hAnsiTheme="majorHAnsi"/>
          <w:sz w:val="16"/>
        </w:rPr>
        <w:t xml:space="preserve"> </w:t>
      </w:r>
      <w:r w:rsidRPr="008A54CC">
        <w:rPr>
          <w:rFonts w:asciiTheme="majorHAnsi" w:hAnsiTheme="majorHAnsi"/>
          <w:vanish/>
          <w:sz w:val="16"/>
        </w:rPr>
        <w:t>myriad</w:t>
      </w:r>
      <w:r w:rsidRPr="00A30A91">
        <w:rPr>
          <w:rFonts w:asciiTheme="majorHAnsi" w:hAnsiTheme="majorHAnsi"/>
          <w:sz w:val="16"/>
        </w:rPr>
        <w:t xml:space="preserve"> </w:t>
      </w:r>
      <w:r w:rsidRPr="008A54CC">
        <w:rPr>
          <w:rFonts w:asciiTheme="majorHAnsi" w:hAnsiTheme="majorHAnsi"/>
          <w:vanish/>
          <w:sz w:val="16"/>
        </w:rPr>
        <w:t>environmental</w:t>
      </w:r>
      <w:r w:rsidRPr="00A30A91">
        <w:rPr>
          <w:rFonts w:asciiTheme="majorHAnsi" w:hAnsiTheme="majorHAnsi"/>
          <w:sz w:val="16"/>
        </w:rPr>
        <w:t xml:space="preserve"> </w:t>
      </w:r>
      <w:r w:rsidRPr="008A54CC">
        <w:rPr>
          <w:rFonts w:asciiTheme="majorHAnsi" w:hAnsiTheme="majorHAnsi"/>
          <w:vanish/>
          <w:sz w:val="16"/>
        </w:rPr>
        <w:t>risk</w:t>
      </w:r>
      <w:r w:rsidRPr="00A30A91">
        <w:rPr>
          <w:rFonts w:asciiTheme="majorHAnsi" w:hAnsiTheme="majorHAnsi"/>
          <w:sz w:val="16"/>
        </w:rPr>
        <w:t xml:space="preserve"> </w:t>
      </w:r>
      <w:r w:rsidRPr="008A54CC">
        <w:rPr>
          <w:rFonts w:asciiTheme="majorHAnsi" w:hAnsiTheme="majorHAnsi"/>
          <w:vanish/>
          <w:sz w:val="16"/>
        </w:rPr>
        <w:t>factors,</w:t>
      </w:r>
      <w:r w:rsidRPr="00A30A91">
        <w:rPr>
          <w:rFonts w:asciiTheme="majorHAnsi" w:hAnsiTheme="majorHAnsi"/>
          <w:sz w:val="16"/>
        </w:rPr>
        <w:t xml:space="preserve"> </w:t>
      </w:r>
      <w:r w:rsidRPr="008A54CC">
        <w:rPr>
          <w:rFonts w:asciiTheme="majorHAnsi" w:hAnsiTheme="majorHAnsi"/>
          <w:vanish/>
          <w:sz w:val="16"/>
        </w:rPr>
        <w:t>including</w:t>
      </w:r>
      <w:r w:rsidRPr="00A30A91">
        <w:rPr>
          <w:rFonts w:asciiTheme="majorHAnsi" w:hAnsiTheme="majorHAnsi"/>
          <w:sz w:val="16"/>
        </w:rPr>
        <w:t xml:space="preserve"> </w:t>
      </w:r>
      <w:r w:rsidRPr="008A54CC">
        <w:rPr>
          <w:rFonts w:asciiTheme="majorHAnsi" w:hAnsiTheme="majorHAnsi"/>
          <w:vanish/>
          <w:sz w:val="16"/>
        </w:rPr>
        <w:t>family</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parental</w:t>
      </w:r>
      <w:r w:rsidRPr="00A30A91">
        <w:rPr>
          <w:rFonts w:asciiTheme="majorHAnsi" w:hAnsiTheme="majorHAnsi"/>
          <w:sz w:val="16"/>
        </w:rPr>
        <w:t xml:space="preserve"> </w:t>
      </w:r>
      <w:r w:rsidRPr="008A54CC">
        <w:rPr>
          <w:rFonts w:asciiTheme="majorHAnsi" w:hAnsiTheme="majorHAnsi"/>
          <w:vanish/>
          <w:sz w:val="16"/>
        </w:rPr>
        <w:t>depression,</w:t>
      </w:r>
      <w:r w:rsidRPr="00A30A91">
        <w:rPr>
          <w:rFonts w:asciiTheme="majorHAnsi" w:hAnsiTheme="majorHAnsi"/>
          <w:sz w:val="16"/>
        </w:rPr>
        <w:t xml:space="preserve"> </w:t>
      </w:r>
      <w:r w:rsidRPr="008A54CC">
        <w:rPr>
          <w:rFonts w:asciiTheme="majorHAnsi" w:hAnsiTheme="majorHAnsi"/>
          <w:vanish/>
          <w:sz w:val="16"/>
        </w:rPr>
        <w:t>media</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firearm</w:t>
      </w:r>
      <w:r w:rsidRPr="00A30A91">
        <w:rPr>
          <w:rFonts w:asciiTheme="majorHAnsi" w:hAnsiTheme="majorHAnsi"/>
          <w:sz w:val="16"/>
        </w:rPr>
        <w:t xml:space="preserve"> </w:t>
      </w:r>
      <w:r w:rsidRPr="008A54CC">
        <w:rPr>
          <w:rFonts w:asciiTheme="majorHAnsi" w:hAnsiTheme="majorHAnsi"/>
          <w:vanish/>
          <w:sz w:val="16"/>
        </w:rPr>
        <w:t>accessibility,</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produce</w:t>
      </w:r>
      <w:r w:rsidRPr="00A30A91">
        <w:rPr>
          <w:rFonts w:asciiTheme="majorHAnsi" w:hAnsiTheme="majorHAnsi"/>
          <w:sz w:val="16"/>
        </w:rPr>
        <w:t xml:space="preserve"> </w:t>
      </w:r>
      <w:r w:rsidRPr="008A54CC">
        <w:rPr>
          <w:rFonts w:asciiTheme="majorHAnsi" w:hAnsiTheme="majorHAnsi"/>
          <w:vanish/>
          <w:sz w:val="16"/>
        </w:rPr>
        <w:t>violent</w:t>
      </w:r>
      <w:r w:rsidRPr="00A30A91">
        <w:rPr>
          <w:rFonts w:asciiTheme="majorHAnsi" w:hAnsiTheme="majorHAnsi"/>
          <w:sz w:val="16"/>
        </w:rPr>
        <w:t xml:space="preserve"> </w:t>
      </w:r>
      <w:r w:rsidRPr="008A54CC">
        <w:rPr>
          <w:rFonts w:asciiTheme="majorHAnsi" w:hAnsiTheme="majorHAnsi"/>
          <w:vanish/>
          <w:sz w:val="16"/>
        </w:rPr>
        <w:t>environments</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children.</w:t>
      </w:r>
      <w:r>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endure</w:t>
      </w:r>
      <w:r w:rsidRPr="00A30A91">
        <w:rPr>
          <w:rFonts w:asciiTheme="majorHAnsi" w:hAnsiTheme="majorHAnsi"/>
          <w:sz w:val="16"/>
        </w:rPr>
        <w:t xml:space="preserve"> </w:t>
      </w:r>
      <w:r w:rsidRPr="008A54CC">
        <w:rPr>
          <w:rFonts w:asciiTheme="majorHAnsi" w:hAnsiTheme="majorHAnsi"/>
          <w:vanish/>
          <w:sz w:val="16"/>
        </w:rPr>
        <w:t>these</w:t>
      </w:r>
      <w:r w:rsidRPr="00A30A91">
        <w:rPr>
          <w:rFonts w:asciiTheme="majorHAnsi" w:hAnsiTheme="majorHAnsi"/>
          <w:sz w:val="16"/>
        </w:rPr>
        <w:t xml:space="preserve"> </w:t>
      </w:r>
      <w:r w:rsidRPr="008A54CC">
        <w:rPr>
          <w:rFonts w:asciiTheme="majorHAnsi" w:hAnsiTheme="majorHAnsi"/>
          <w:vanish/>
          <w:sz w:val="16"/>
        </w:rPr>
        <w:t>environments</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become</w:t>
      </w:r>
      <w:r w:rsidRPr="00A30A91">
        <w:rPr>
          <w:rFonts w:asciiTheme="majorHAnsi" w:hAnsiTheme="majorHAnsi"/>
          <w:sz w:val="16"/>
        </w:rPr>
        <w:t xml:space="preserve"> </w:t>
      </w:r>
      <w:r w:rsidRPr="008A54CC">
        <w:rPr>
          <w:rFonts w:asciiTheme="majorHAnsi" w:hAnsiTheme="majorHAnsi"/>
          <w:vanish/>
          <w:sz w:val="16"/>
        </w:rPr>
        <w:t>battle</w:t>
      </w:r>
      <w:r w:rsidRPr="00A30A91">
        <w:rPr>
          <w:rFonts w:asciiTheme="majorHAnsi" w:hAnsiTheme="majorHAnsi"/>
          <w:sz w:val="16"/>
        </w:rPr>
        <w:t xml:space="preserve"> </w:t>
      </w:r>
      <w:r w:rsidRPr="008A54CC">
        <w:rPr>
          <w:rFonts w:asciiTheme="majorHAnsi" w:hAnsiTheme="majorHAnsi"/>
          <w:vanish/>
          <w:sz w:val="16"/>
        </w:rPr>
        <w:t>weary,</w:t>
      </w:r>
      <w:r w:rsidRPr="00A30A91">
        <w:rPr>
          <w:rFonts w:asciiTheme="majorHAnsi" w:hAnsiTheme="majorHAnsi"/>
          <w:sz w:val="16"/>
        </w:rPr>
        <w:t xml:space="preserve"> </w:t>
      </w:r>
      <w:r w:rsidRPr="008A54CC">
        <w:rPr>
          <w:rFonts w:asciiTheme="majorHAnsi" w:hAnsiTheme="majorHAnsi"/>
          <w:vanish/>
          <w:sz w:val="16"/>
        </w:rPr>
        <w:t>numb,</w:t>
      </w:r>
      <w:r w:rsidRPr="00A30A91">
        <w:rPr>
          <w:rFonts w:asciiTheme="majorHAnsi" w:hAnsiTheme="majorHAnsi"/>
          <w:sz w:val="16"/>
        </w:rPr>
        <w:t xml:space="preserve"> </w:t>
      </w:r>
      <w:r w:rsidRPr="008A54CC">
        <w:rPr>
          <w:rFonts w:asciiTheme="majorHAnsi" w:hAnsiTheme="majorHAnsi"/>
          <w:vanish/>
          <w:sz w:val="16"/>
        </w:rPr>
        <w:t>hopeless,</w:t>
      </w:r>
      <w:r>
        <w:rPr>
          <w:rFonts w:asciiTheme="majorHAnsi" w:hAnsiTheme="majorHAnsi"/>
          <w:sz w:val="16"/>
        </w:rPr>
        <w:t xml:space="preserve"> </w:t>
      </w:r>
      <w:r w:rsidRPr="008A54CC">
        <w:rPr>
          <w:rFonts w:asciiTheme="majorHAnsi" w:hAnsiTheme="majorHAnsi"/>
          <w:vanish/>
          <w:sz w:val="16"/>
        </w:rPr>
        <w:t>and/or</w:t>
      </w:r>
      <w:r w:rsidRPr="00A30A91">
        <w:rPr>
          <w:rFonts w:asciiTheme="majorHAnsi" w:hAnsiTheme="majorHAnsi"/>
          <w:sz w:val="16"/>
        </w:rPr>
        <w:t xml:space="preserve"> </w:t>
      </w:r>
      <w:r w:rsidRPr="008A54CC">
        <w:rPr>
          <w:rFonts w:asciiTheme="majorHAnsi" w:hAnsiTheme="majorHAnsi"/>
          <w:vanish/>
          <w:sz w:val="16"/>
        </w:rPr>
        <w:t>morally</w:t>
      </w:r>
      <w:r w:rsidRPr="00A30A91">
        <w:rPr>
          <w:rFonts w:asciiTheme="majorHAnsi" w:hAnsiTheme="majorHAnsi"/>
          <w:sz w:val="16"/>
        </w:rPr>
        <w:t xml:space="preserve"> </w:t>
      </w:r>
      <w:r w:rsidRPr="008A54CC">
        <w:rPr>
          <w:rFonts w:asciiTheme="majorHAnsi" w:hAnsiTheme="majorHAnsi"/>
          <w:vanish/>
          <w:sz w:val="16"/>
        </w:rPr>
        <w:t>impaired.</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authors</w:t>
      </w:r>
      <w:r w:rsidRPr="00A30A91">
        <w:rPr>
          <w:rFonts w:asciiTheme="majorHAnsi" w:hAnsiTheme="majorHAnsi"/>
          <w:sz w:val="16"/>
        </w:rPr>
        <w:t xml:space="preserve"> </w:t>
      </w:r>
      <w:r w:rsidRPr="008A54CC">
        <w:rPr>
          <w:rFonts w:asciiTheme="majorHAnsi" w:hAnsiTheme="majorHAnsi"/>
          <w:vanish/>
          <w:sz w:val="16"/>
        </w:rPr>
        <w:t>describe</w:t>
      </w:r>
      <w:r w:rsidRPr="00A30A91">
        <w:rPr>
          <w:rFonts w:asciiTheme="majorHAnsi" w:hAnsiTheme="majorHAnsi"/>
          <w:sz w:val="16"/>
        </w:rPr>
        <w:t xml:space="preserve"> </w:t>
      </w:r>
      <w:r w:rsidRPr="008A54CC">
        <w:rPr>
          <w:rFonts w:asciiTheme="majorHAnsi" w:hAnsiTheme="majorHAnsi"/>
          <w:vanish/>
          <w:sz w:val="16"/>
        </w:rPr>
        <w:t>how</w:t>
      </w:r>
      <w:r w:rsidRPr="00A30A91">
        <w:rPr>
          <w:rFonts w:asciiTheme="majorHAnsi" w:hAnsiTheme="majorHAnsi"/>
          <w:sz w:val="16"/>
        </w:rPr>
        <w:t xml:space="preserve"> </w:t>
      </w:r>
      <w:r w:rsidRPr="008A54CC">
        <w:rPr>
          <w:rFonts w:asciiTheme="majorHAnsi" w:hAnsiTheme="majorHAnsi"/>
          <w:vanish/>
          <w:sz w:val="16"/>
        </w:rPr>
        <w:t>community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family</w:t>
      </w:r>
      <w:r w:rsidRPr="00A30A91">
        <w:rPr>
          <w:rFonts w:asciiTheme="majorHAnsi" w:hAnsiTheme="majorHAnsi"/>
          <w:sz w:val="16"/>
        </w:rPr>
        <w:t xml:space="preserve"> </w:t>
      </w:r>
      <w:r w:rsidRPr="008A54CC">
        <w:rPr>
          <w:rFonts w:asciiTheme="majorHAnsi" w:hAnsiTheme="majorHAnsi"/>
          <w:vanish/>
          <w:sz w:val="16"/>
        </w:rPr>
        <w:t>support</w:t>
      </w:r>
      <w:r>
        <w:rPr>
          <w:rFonts w:asciiTheme="majorHAnsi" w:hAnsiTheme="majorHAnsi"/>
          <w:sz w:val="16"/>
        </w:rPr>
        <w:t xml:space="preserve"> </w:t>
      </w:r>
      <w:r w:rsidRPr="008A54CC">
        <w:rPr>
          <w:rFonts w:asciiTheme="majorHAnsi" w:hAnsiTheme="majorHAnsi"/>
          <w:vanish/>
          <w:sz w:val="16"/>
        </w:rPr>
        <w:t>mechanisms</w:t>
      </w:r>
      <w:r w:rsidRPr="00A30A91">
        <w:rPr>
          <w:rFonts w:asciiTheme="majorHAnsi" w:hAnsiTheme="majorHAnsi"/>
          <w:sz w:val="16"/>
        </w:rPr>
        <w:t xml:space="preserve"> </w:t>
      </w:r>
      <w:r w:rsidRPr="008A54CC">
        <w:rPr>
          <w:rFonts w:asciiTheme="majorHAnsi" w:hAnsiTheme="majorHAnsi"/>
          <w:vanish/>
          <w:sz w:val="16"/>
        </w:rPr>
        <w:t>must</w:t>
      </w:r>
      <w:r w:rsidRPr="00A30A91">
        <w:rPr>
          <w:rFonts w:asciiTheme="majorHAnsi" w:hAnsiTheme="majorHAnsi"/>
          <w:sz w:val="16"/>
        </w:rPr>
        <w:t xml:space="preserve"> </w:t>
      </w:r>
      <w:r w:rsidRPr="008A54CC">
        <w:rPr>
          <w:rFonts w:asciiTheme="majorHAnsi" w:hAnsiTheme="majorHAnsi"/>
          <w:vanish/>
          <w:sz w:val="16"/>
        </w:rPr>
        <w:t>be</w:t>
      </w:r>
      <w:r w:rsidRPr="00A30A91">
        <w:rPr>
          <w:rFonts w:asciiTheme="majorHAnsi" w:hAnsiTheme="majorHAnsi"/>
          <w:sz w:val="16"/>
        </w:rPr>
        <w:t xml:space="preserve"> </w:t>
      </w:r>
      <w:r w:rsidRPr="008A54CC">
        <w:rPr>
          <w:rFonts w:asciiTheme="majorHAnsi" w:hAnsiTheme="majorHAnsi"/>
          <w:vanish/>
          <w:sz w:val="16"/>
        </w:rPr>
        <w:t>built</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mitigate</w:t>
      </w:r>
      <w:r w:rsidRPr="00A30A91">
        <w:rPr>
          <w:rFonts w:asciiTheme="majorHAnsi" w:hAnsiTheme="majorHAnsi"/>
          <w:sz w:val="16"/>
        </w:rPr>
        <w:t xml:space="preserve"> </w:t>
      </w:r>
      <w:r w:rsidRPr="008A54CC">
        <w:rPr>
          <w:rFonts w:asciiTheme="majorHAnsi" w:hAnsiTheme="majorHAnsi"/>
          <w:vanish/>
          <w:sz w:val="16"/>
        </w:rPr>
        <w:t>these</w:t>
      </w:r>
      <w:r w:rsidRPr="00A30A91">
        <w:rPr>
          <w:rFonts w:asciiTheme="majorHAnsi" w:hAnsiTheme="majorHAnsi"/>
          <w:sz w:val="16"/>
        </w:rPr>
        <w:t xml:space="preserve"> </w:t>
      </w:r>
      <w:r w:rsidRPr="008A54CC">
        <w:rPr>
          <w:rFonts w:asciiTheme="majorHAnsi" w:hAnsiTheme="majorHAnsi"/>
          <w:vanish/>
          <w:sz w:val="16"/>
        </w:rPr>
        <w:t>risks.</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example,</w:t>
      </w:r>
      <w:r w:rsidRPr="00A30A91">
        <w:rPr>
          <w:rFonts w:asciiTheme="majorHAnsi" w:hAnsiTheme="majorHAnsi"/>
          <w:sz w:val="16"/>
        </w:rPr>
        <w:t xml:space="preserve"> </w:t>
      </w:r>
      <w:r w:rsidRPr="008A54CC">
        <w:rPr>
          <w:rFonts w:asciiTheme="majorHAnsi" w:hAnsiTheme="majorHAnsi"/>
          <w:vanish/>
          <w:sz w:val="16"/>
        </w:rPr>
        <w:t>home</w:t>
      </w:r>
      <w:r w:rsidRPr="00A30A91">
        <w:rPr>
          <w:rFonts w:asciiTheme="majorHAnsi" w:hAnsiTheme="majorHAnsi"/>
          <w:sz w:val="16"/>
        </w:rPr>
        <w:t xml:space="preserve"> </w:t>
      </w:r>
      <w:r w:rsidRPr="008A54CC">
        <w:rPr>
          <w:rFonts w:asciiTheme="majorHAnsi" w:hAnsiTheme="majorHAnsi"/>
          <w:vanish/>
          <w:sz w:val="16"/>
        </w:rPr>
        <w:t>visitation</w:t>
      </w:r>
      <w:r w:rsidRPr="00A30A91">
        <w:rPr>
          <w:rFonts w:asciiTheme="majorHAnsi" w:hAnsiTheme="majorHAnsi"/>
          <w:sz w:val="16"/>
        </w:rPr>
        <w:t xml:space="preserve"> </w:t>
      </w:r>
      <w:r w:rsidRPr="008A54CC">
        <w:rPr>
          <w:rFonts w:asciiTheme="majorHAnsi" w:hAnsiTheme="majorHAnsi"/>
          <w:vanish/>
          <w:sz w:val="16"/>
        </w:rPr>
        <w:t>and</w:t>
      </w:r>
      <w:r>
        <w:rPr>
          <w:rFonts w:asciiTheme="majorHAnsi" w:hAnsiTheme="majorHAnsi"/>
          <w:sz w:val="16"/>
        </w:rPr>
        <w:t xml:space="preserve"> </w:t>
      </w:r>
      <w:r w:rsidRPr="008A54CC">
        <w:rPr>
          <w:rFonts w:asciiTheme="majorHAnsi" w:hAnsiTheme="majorHAnsi"/>
          <w:vanish/>
          <w:sz w:val="16"/>
        </w:rPr>
        <w:t>early</w:t>
      </w:r>
      <w:r w:rsidRPr="00A30A91">
        <w:rPr>
          <w:rFonts w:asciiTheme="majorHAnsi" w:hAnsiTheme="majorHAnsi"/>
          <w:sz w:val="16"/>
        </w:rPr>
        <w:t xml:space="preserve"> </w:t>
      </w:r>
      <w:r w:rsidRPr="008A54CC">
        <w:rPr>
          <w:rFonts w:asciiTheme="majorHAnsi" w:hAnsiTheme="majorHAnsi"/>
          <w:vanish/>
          <w:sz w:val="16"/>
        </w:rPr>
        <w:t>childhood</w:t>
      </w:r>
      <w:r w:rsidRPr="00A30A91">
        <w:rPr>
          <w:rFonts w:asciiTheme="majorHAnsi" w:hAnsiTheme="majorHAnsi"/>
          <w:sz w:val="16"/>
        </w:rPr>
        <w:t xml:space="preserve"> </w:t>
      </w:r>
      <w:r w:rsidRPr="008A54CC">
        <w:rPr>
          <w:rFonts w:asciiTheme="majorHAnsi" w:hAnsiTheme="majorHAnsi"/>
          <w:vanish/>
          <w:sz w:val="16"/>
        </w:rPr>
        <w:t>education</w:t>
      </w:r>
      <w:r w:rsidRPr="00A30A91">
        <w:rPr>
          <w:rFonts w:asciiTheme="majorHAnsi" w:hAnsiTheme="majorHAnsi"/>
          <w:sz w:val="16"/>
        </w:rPr>
        <w:t xml:space="preserve"> </w:t>
      </w:r>
      <w:r w:rsidRPr="008A54CC">
        <w:rPr>
          <w:rFonts w:asciiTheme="majorHAnsi" w:hAnsiTheme="majorHAnsi"/>
          <w:vanish/>
          <w:sz w:val="16"/>
        </w:rPr>
        <w:t>programs</w:t>
      </w:r>
      <w:r w:rsidRPr="00A30A91">
        <w:rPr>
          <w:rFonts w:asciiTheme="majorHAnsi" w:hAnsiTheme="majorHAnsi"/>
          <w:sz w:val="16"/>
        </w:rPr>
        <w:t xml:space="preserve"> </w:t>
      </w:r>
      <w:r w:rsidRPr="008A54CC">
        <w:rPr>
          <w:rFonts w:asciiTheme="majorHAnsi" w:hAnsiTheme="majorHAnsi"/>
          <w:vanish/>
          <w:sz w:val="16"/>
        </w:rPr>
        <w:t>provide</w:t>
      </w:r>
      <w:r w:rsidRPr="00A30A91">
        <w:rPr>
          <w:rFonts w:asciiTheme="majorHAnsi" w:hAnsiTheme="majorHAnsi"/>
          <w:sz w:val="16"/>
        </w:rPr>
        <w:t xml:space="preserve"> </w:t>
      </w:r>
      <w:r w:rsidRPr="008A54CC">
        <w:rPr>
          <w:rFonts w:asciiTheme="majorHAnsi" w:hAnsiTheme="majorHAnsi"/>
          <w:vanish/>
          <w:sz w:val="16"/>
        </w:rPr>
        <w:t>crucial</w:t>
      </w:r>
      <w:r w:rsidRPr="00A30A91">
        <w:rPr>
          <w:rFonts w:asciiTheme="majorHAnsi" w:hAnsiTheme="majorHAnsi"/>
          <w:sz w:val="16"/>
        </w:rPr>
        <w:t xml:space="preserve"> </w:t>
      </w:r>
      <w:r w:rsidRPr="008A54CC">
        <w:rPr>
          <w:rFonts w:asciiTheme="majorHAnsi" w:hAnsiTheme="majorHAnsi"/>
          <w:vanish/>
          <w:sz w:val="16"/>
        </w:rPr>
        <w:t>community</w:t>
      </w:r>
      <w:r w:rsidRPr="00A30A91">
        <w:rPr>
          <w:rFonts w:asciiTheme="majorHAnsi" w:hAnsiTheme="majorHAnsi"/>
          <w:sz w:val="16"/>
        </w:rPr>
        <w:t xml:space="preserve"> </w:t>
      </w:r>
      <w:r w:rsidRPr="008A54CC">
        <w:rPr>
          <w:rFonts w:asciiTheme="majorHAnsi" w:hAnsiTheme="majorHAnsi"/>
          <w:vanish/>
          <w:sz w:val="16"/>
        </w:rPr>
        <w:t>support.</w:t>
      </w:r>
      <w:r>
        <w:rPr>
          <w:rFonts w:asciiTheme="majorHAnsi" w:hAnsiTheme="majorHAnsi"/>
          <w:sz w:val="16"/>
        </w:rPr>
        <w:t xml:space="preserve"> </w:t>
      </w:r>
      <w:r w:rsidRPr="008A54CC">
        <w:rPr>
          <w:rFonts w:asciiTheme="majorHAnsi" w:hAnsiTheme="majorHAnsi"/>
          <w:vanish/>
          <w:sz w:val="16"/>
        </w:rPr>
        <w:t>WInter</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Leighton</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Page</w:t>
      </w:r>
      <w:r w:rsidRPr="00A30A91">
        <w:rPr>
          <w:rFonts w:asciiTheme="majorHAnsi" w:hAnsiTheme="majorHAnsi"/>
          <w:sz w:val="16"/>
        </w:rPr>
        <w:t xml:space="preserve"> </w:t>
      </w:r>
      <w:r w:rsidRPr="008A54CC">
        <w:rPr>
          <w:rFonts w:asciiTheme="majorHAnsi" w:hAnsiTheme="majorHAnsi"/>
          <w:vanish/>
          <w:sz w:val="16"/>
        </w:rPr>
        <w:t>2</w:t>
      </w:r>
      <w:r>
        <w:rPr>
          <w:rFonts w:asciiTheme="majorHAnsi" w:hAnsiTheme="majorHAnsi"/>
          <w:sz w:val="16"/>
        </w:rPr>
        <w:t xml:space="preserve"> </w:t>
      </w:r>
      <w:r w:rsidRPr="008A54CC">
        <w:rPr>
          <w:rFonts w:asciiTheme="majorHAnsi" w:hAnsiTheme="majorHAnsi"/>
          <w:vanish/>
          <w:sz w:val="16"/>
        </w:rPr>
        <w:t>While</w:t>
      </w:r>
      <w:r w:rsidRPr="00A30A91">
        <w:rPr>
          <w:rFonts w:asciiTheme="majorHAnsi" w:hAnsiTheme="majorHAnsi"/>
          <w:sz w:val="16"/>
        </w:rPr>
        <w:t xml:space="preserve"> </w:t>
      </w:r>
      <w:r w:rsidRPr="008A54CC">
        <w:rPr>
          <w:rFonts w:asciiTheme="majorHAnsi" w:hAnsiTheme="majorHAnsi"/>
          <w:vanish/>
          <w:sz w:val="16"/>
        </w:rPr>
        <w:t>Kostelny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Garbarino</w:t>
      </w:r>
      <w:r w:rsidRPr="00A30A91">
        <w:rPr>
          <w:rFonts w:asciiTheme="majorHAnsi" w:hAnsiTheme="majorHAnsi"/>
          <w:sz w:val="16"/>
        </w:rPr>
        <w:t xml:space="preserve"> </w:t>
      </w:r>
      <w:r w:rsidRPr="008A54CC">
        <w:rPr>
          <w:rFonts w:asciiTheme="majorHAnsi" w:hAnsiTheme="majorHAnsi"/>
          <w:vanish/>
          <w:sz w:val="16"/>
        </w:rPr>
        <w:t>focus</w:t>
      </w:r>
      <w:r w:rsidRPr="00A30A91">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community</w:t>
      </w:r>
      <w:r w:rsidRPr="00A30A91">
        <w:rPr>
          <w:rFonts w:asciiTheme="majorHAnsi" w:hAnsiTheme="majorHAnsi"/>
          <w:sz w:val="16"/>
        </w:rPr>
        <w:t xml:space="preserve"> </w:t>
      </w:r>
      <w:r w:rsidRPr="008A54CC">
        <w:rPr>
          <w:rFonts w:asciiTheme="majorHAnsi" w:hAnsiTheme="majorHAnsi"/>
          <w:vanish/>
          <w:sz w:val="16"/>
        </w:rPr>
        <w:t>intervention</w:t>
      </w:r>
      <w:r w:rsidRPr="00A30A91">
        <w:rPr>
          <w:rFonts w:asciiTheme="majorHAnsi" w:hAnsiTheme="majorHAnsi"/>
          <w:sz w:val="16"/>
        </w:rPr>
        <w:t xml:space="preserve"> </w:t>
      </w:r>
      <w:r w:rsidRPr="008A54CC">
        <w:rPr>
          <w:rFonts w:asciiTheme="majorHAnsi" w:hAnsiTheme="majorHAnsi"/>
          <w:vanish/>
          <w:sz w:val="16"/>
        </w:rPr>
        <w:t>techniques,</w:t>
      </w:r>
      <w:r w:rsidRPr="00A30A91">
        <w:rPr>
          <w:rFonts w:asciiTheme="majorHAnsi" w:hAnsiTheme="majorHAnsi"/>
          <w:sz w:val="16"/>
        </w:rPr>
        <w:t xml:space="preserve"> </w:t>
      </w:r>
      <w:r w:rsidRPr="008A54CC">
        <w:rPr>
          <w:rFonts w:asciiTheme="majorHAnsi" w:hAnsiTheme="majorHAnsi"/>
          <w:vanish/>
          <w:sz w:val="16"/>
        </w:rPr>
        <w:t>Milton</w:t>
      </w:r>
      <w:r>
        <w:rPr>
          <w:rFonts w:asciiTheme="majorHAnsi" w:hAnsiTheme="majorHAnsi"/>
          <w:sz w:val="16"/>
        </w:rPr>
        <w:t xml:space="preserve"> </w:t>
      </w:r>
      <w:r w:rsidRPr="008A54CC">
        <w:rPr>
          <w:rFonts w:asciiTheme="majorHAnsi" w:hAnsiTheme="majorHAnsi"/>
          <w:vanish/>
          <w:sz w:val="16"/>
        </w:rPr>
        <w:t>Schwebel</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Daniel</w:t>
      </w:r>
      <w:r w:rsidRPr="00A30A91">
        <w:rPr>
          <w:rFonts w:asciiTheme="majorHAnsi" w:hAnsiTheme="majorHAnsi"/>
          <w:sz w:val="16"/>
        </w:rPr>
        <w:t xml:space="preserve"> </w:t>
      </w:r>
      <w:r w:rsidRPr="008A54CC">
        <w:rPr>
          <w:rFonts w:asciiTheme="majorHAnsi" w:hAnsiTheme="majorHAnsi"/>
          <w:vanish/>
          <w:sz w:val="16"/>
        </w:rPr>
        <w:t>Christie</w:t>
      </w:r>
      <w:r w:rsidRPr="00A30A91">
        <w:rPr>
          <w:rFonts w:asciiTheme="majorHAnsi" w:hAnsiTheme="majorHAnsi"/>
          <w:sz w:val="16"/>
        </w:rPr>
        <w:t xml:space="preserve"> </w:t>
      </w:r>
      <w:r w:rsidRPr="008A54CC">
        <w:rPr>
          <w:rFonts w:asciiTheme="majorHAnsi" w:hAnsiTheme="majorHAnsi"/>
          <w:vanish/>
          <w:sz w:val="16"/>
        </w:rPr>
        <w:t>extend</w:t>
      </w:r>
      <w:r w:rsidRPr="00A30A91">
        <w:rPr>
          <w:rFonts w:asciiTheme="majorHAnsi" w:hAnsiTheme="majorHAnsi"/>
          <w:sz w:val="16"/>
        </w:rPr>
        <w:t xml:space="preserve"> </w:t>
      </w:r>
      <w:r w:rsidRPr="008A54CC">
        <w:rPr>
          <w:rFonts w:asciiTheme="majorHAnsi" w:hAnsiTheme="majorHAnsi"/>
          <w:vanish/>
          <w:sz w:val="16"/>
        </w:rPr>
        <w:t>this</w:t>
      </w:r>
      <w:r w:rsidRPr="00A30A91">
        <w:rPr>
          <w:rFonts w:asciiTheme="majorHAnsi" w:hAnsiTheme="majorHAnsi"/>
          <w:sz w:val="16"/>
        </w:rPr>
        <w:t xml:space="preserve"> </w:t>
      </w:r>
      <w:r w:rsidRPr="008A54CC">
        <w:rPr>
          <w:rFonts w:asciiTheme="majorHAnsi" w:hAnsiTheme="majorHAnsi"/>
          <w:vanish/>
          <w:sz w:val="16"/>
        </w:rPr>
        <w:t>discussion</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examining</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and</w:t>
      </w:r>
      <w:r>
        <w:rPr>
          <w:rFonts w:asciiTheme="majorHAnsi" w:hAnsiTheme="majorHAnsi"/>
          <w:sz w:val="16"/>
        </w:rPr>
        <w:t xml:space="preserve"> </w:t>
      </w:r>
      <w:r w:rsidRPr="008A54CC">
        <w:rPr>
          <w:rFonts w:asciiTheme="majorHAnsi" w:hAnsiTheme="majorHAnsi"/>
          <w:vanish/>
          <w:sz w:val="16"/>
        </w:rPr>
        <w:t>psychological</w:t>
      </w:r>
      <w:r w:rsidRPr="00A30A91">
        <w:rPr>
          <w:rFonts w:asciiTheme="majorHAnsi" w:hAnsiTheme="majorHAnsi"/>
          <w:sz w:val="16"/>
        </w:rPr>
        <w:t xml:space="preserve"> </w:t>
      </w:r>
      <w:r w:rsidRPr="008A54CC">
        <w:rPr>
          <w:rFonts w:asciiTheme="majorHAnsi" w:hAnsiTheme="majorHAnsi"/>
          <w:vanish/>
          <w:sz w:val="16"/>
        </w:rPr>
        <w:t>structures</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impair</w:t>
      </w:r>
      <w:r w:rsidRPr="00A30A91">
        <w:rPr>
          <w:rFonts w:asciiTheme="majorHAnsi" w:hAnsiTheme="majorHAnsi"/>
          <w:sz w:val="16"/>
        </w:rPr>
        <w:t xml:space="preserve"> </w:t>
      </w:r>
      <w:r w:rsidRPr="008A54CC">
        <w:rPr>
          <w:rFonts w:asciiTheme="majorHAnsi" w:hAnsiTheme="majorHAnsi"/>
          <w:vanish/>
          <w:sz w:val="16"/>
        </w:rPr>
        <w:t>at-risk</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article</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and</w:t>
      </w:r>
      <w:r>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authors</w:t>
      </w:r>
      <w:r w:rsidRPr="00A30A91">
        <w:rPr>
          <w:rFonts w:asciiTheme="majorHAnsi" w:hAnsiTheme="majorHAnsi"/>
          <w:sz w:val="16"/>
        </w:rPr>
        <w:t xml:space="preserve"> </w:t>
      </w:r>
      <w:r w:rsidRPr="008A54CC">
        <w:rPr>
          <w:rFonts w:asciiTheme="majorHAnsi" w:hAnsiTheme="majorHAnsi"/>
          <w:vanish/>
          <w:sz w:val="16"/>
        </w:rPr>
        <w:t>explicate</w:t>
      </w:r>
      <w:r w:rsidRPr="00A30A91">
        <w:rPr>
          <w:rFonts w:asciiTheme="majorHAnsi" w:hAnsiTheme="majorHAnsi"/>
          <w:sz w:val="16"/>
        </w:rPr>
        <w:t xml:space="preserve"> </w:t>
      </w:r>
      <w:r w:rsidRPr="008A54CC">
        <w:rPr>
          <w:rFonts w:asciiTheme="majorHAnsi" w:hAnsiTheme="majorHAnsi"/>
          <w:vanish/>
          <w:sz w:val="16"/>
        </w:rPr>
        <w:t>how</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living</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poverty</w:t>
      </w:r>
      <w:r w:rsidRPr="00A30A91">
        <w:rPr>
          <w:rFonts w:asciiTheme="majorHAnsi" w:hAnsiTheme="majorHAnsi"/>
          <w:sz w:val="16"/>
        </w:rPr>
        <w:t xml:space="preserve"> </w:t>
      </w:r>
      <w:r w:rsidRPr="008A54CC">
        <w:rPr>
          <w:rFonts w:asciiTheme="majorHAnsi" w:hAnsiTheme="majorHAnsi"/>
          <w:vanish/>
          <w:sz w:val="16"/>
        </w:rPr>
        <w:t>experience</w:t>
      </w:r>
      <w:r w:rsidRPr="00A30A91">
        <w:rPr>
          <w:rFonts w:asciiTheme="majorHAnsi" w:hAnsiTheme="majorHAnsi"/>
          <w:sz w:val="16"/>
        </w:rPr>
        <w:t xml:space="preserve"> </w:t>
      </w:r>
      <w:r w:rsidRPr="008A54CC">
        <w:rPr>
          <w:rFonts w:asciiTheme="majorHAnsi" w:hAnsiTheme="majorHAnsi"/>
          <w:vanish/>
          <w:sz w:val="16"/>
        </w:rPr>
        <w:t>diminished</w:t>
      </w:r>
      <w:r w:rsidRPr="00A30A91">
        <w:rPr>
          <w:rFonts w:asciiTheme="majorHAnsi" w:hAnsiTheme="majorHAnsi"/>
          <w:sz w:val="16"/>
        </w:rPr>
        <w:t xml:space="preserve"> </w:t>
      </w:r>
      <w:r w:rsidRPr="008A54CC">
        <w:rPr>
          <w:rFonts w:asciiTheme="majorHAnsi" w:hAnsiTheme="majorHAnsi"/>
          <w:vanish/>
          <w:sz w:val="16"/>
        </w:rPr>
        <w:t>intellectual</w:t>
      </w:r>
      <w:r w:rsidRPr="00A30A91">
        <w:rPr>
          <w:rFonts w:asciiTheme="majorHAnsi" w:hAnsiTheme="majorHAnsi"/>
          <w:sz w:val="16"/>
        </w:rPr>
        <w:t xml:space="preserve"> </w:t>
      </w:r>
      <w:r w:rsidRPr="008A54CC">
        <w:rPr>
          <w:rFonts w:asciiTheme="majorHAnsi" w:hAnsiTheme="majorHAnsi"/>
          <w:vanish/>
          <w:sz w:val="16"/>
        </w:rPr>
        <w:t>development</w:t>
      </w:r>
      <w:r w:rsidRPr="00A30A91">
        <w:rPr>
          <w:rFonts w:asciiTheme="majorHAnsi" w:hAnsiTheme="majorHAnsi"/>
          <w:sz w:val="16"/>
        </w:rPr>
        <w:t xml:space="preserve"> </w:t>
      </w:r>
      <w:r w:rsidRPr="008A54CC">
        <w:rPr>
          <w:rFonts w:asciiTheme="majorHAnsi" w:hAnsiTheme="majorHAnsi"/>
          <w:vanish/>
          <w:sz w:val="16"/>
        </w:rPr>
        <w:t>because</w:t>
      </w:r>
      <w:r w:rsidRPr="00A30A91">
        <w:rPr>
          <w:rFonts w:asciiTheme="majorHAnsi" w:hAnsiTheme="majorHAnsi"/>
          <w:sz w:val="16"/>
        </w:rPr>
        <w:t xml:space="preserve"> </w:t>
      </w:r>
      <w:r w:rsidRPr="008A54CC">
        <w:rPr>
          <w:rFonts w:asciiTheme="majorHAnsi" w:hAnsiTheme="majorHAnsi"/>
          <w:vanish/>
          <w:sz w:val="16"/>
        </w:rPr>
        <w:t>parents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too</w:t>
      </w:r>
      <w:r w:rsidRPr="00A30A91">
        <w:rPr>
          <w:rFonts w:asciiTheme="majorHAnsi" w:hAnsiTheme="majorHAnsi"/>
          <w:sz w:val="16"/>
        </w:rPr>
        <w:t xml:space="preserve"> </w:t>
      </w:r>
      <w:r w:rsidRPr="008A54CC">
        <w:rPr>
          <w:rFonts w:asciiTheme="majorHAnsi" w:hAnsiTheme="majorHAnsi"/>
          <w:vanish/>
          <w:sz w:val="16"/>
        </w:rPr>
        <w:t>overwhelmed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be</w:t>
      </w:r>
      <w:r w:rsidRPr="00A30A91">
        <w:rPr>
          <w:rFonts w:asciiTheme="majorHAnsi" w:hAnsiTheme="majorHAnsi"/>
          <w:sz w:val="16"/>
        </w:rPr>
        <w:t xml:space="preserve"> </w:t>
      </w:r>
      <w:r w:rsidRPr="008A54CC">
        <w:rPr>
          <w:rFonts w:asciiTheme="majorHAnsi" w:hAnsiTheme="majorHAnsi"/>
          <w:vanish/>
          <w:sz w:val="16"/>
        </w:rPr>
        <w:t>able</w:t>
      </w:r>
      <w:r w:rsidRPr="00A30A91">
        <w:rPr>
          <w:rFonts w:asciiTheme="majorHAnsi" w:hAnsiTheme="majorHAnsi"/>
          <w:sz w:val="16"/>
        </w:rPr>
        <w:t xml:space="preserve"> </w:t>
      </w:r>
      <w:r w:rsidRPr="008A54CC">
        <w:rPr>
          <w:rFonts w:asciiTheme="majorHAnsi" w:hAnsiTheme="majorHAnsi"/>
          <w:vanish/>
          <w:sz w:val="16"/>
        </w:rPr>
        <w:t>to</w:t>
      </w:r>
      <w:r>
        <w:rPr>
          <w:rFonts w:asciiTheme="majorHAnsi" w:hAnsiTheme="majorHAnsi"/>
          <w:sz w:val="16"/>
        </w:rPr>
        <w:t xml:space="preserve"> </w:t>
      </w:r>
      <w:r w:rsidRPr="008A54CC">
        <w:rPr>
          <w:rFonts w:asciiTheme="majorHAnsi" w:hAnsiTheme="majorHAnsi"/>
          <w:vanish/>
          <w:sz w:val="16"/>
        </w:rPr>
        <w:t>provide</w:t>
      </w:r>
      <w:r w:rsidRPr="00A30A91">
        <w:rPr>
          <w:rFonts w:asciiTheme="majorHAnsi" w:hAnsiTheme="majorHAnsi"/>
          <w:sz w:val="16"/>
        </w:rPr>
        <w:t xml:space="preserve"> </w:t>
      </w:r>
      <w:r w:rsidRPr="008A54CC">
        <w:rPr>
          <w:rFonts w:asciiTheme="majorHAnsi" w:hAnsiTheme="majorHAnsi"/>
          <w:vanish/>
          <w:sz w:val="16"/>
        </w:rPr>
        <w:t>crucial</w:t>
      </w:r>
      <w:r w:rsidRPr="00A30A91">
        <w:rPr>
          <w:rFonts w:asciiTheme="majorHAnsi" w:hAnsiTheme="majorHAnsi"/>
          <w:sz w:val="16"/>
        </w:rPr>
        <w:t xml:space="preserve"> </w:t>
      </w:r>
      <w:r w:rsidRPr="008A54CC">
        <w:rPr>
          <w:rFonts w:asciiTheme="majorHAnsi" w:hAnsiTheme="majorHAnsi"/>
          <w:vanish/>
          <w:sz w:val="16"/>
        </w:rPr>
        <w:t>linguistic</w:t>
      </w:r>
      <w:r w:rsidRPr="00A30A91">
        <w:rPr>
          <w:rFonts w:asciiTheme="majorHAnsi" w:hAnsiTheme="majorHAnsi"/>
          <w:sz w:val="16"/>
        </w:rPr>
        <w:t xml:space="preserve"> </w:t>
      </w:r>
      <w:r w:rsidRPr="008A54CC">
        <w:rPr>
          <w:rFonts w:asciiTheme="majorHAnsi" w:hAnsiTheme="majorHAnsi"/>
          <w:vanish/>
          <w:sz w:val="16"/>
        </w:rPr>
        <w:t>experiences.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United</w:t>
      </w:r>
      <w:r w:rsidRPr="00A30A91">
        <w:rPr>
          <w:rFonts w:asciiTheme="majorHAnsi" w:hAnsiTheme="majorHAnsi"/>
          <w:sz w:val="16"/>
        </w:rPr>
        <w:t xml:space="preserve"> </w:t>
      </w:r>
      <w:r w:rsidRPr="008A54CC">
        <w:rPr>
          <w:rFonts w:asciiTheme="majorHAnsi" w:hAnsiTheme="majorHAnsi"/>
          <w:vanish/>
          <w:sz w:val="16"/>
        </w:rPr>
        <w:t>States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particular,</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8A54CC">
        <w:rPr>
          <w:rFonts w:asciiTheme="majorHAnsi" w:hAnsiTheme="majorHAnsi"/>
          <w:vanish/>
          <w:sz w:val="16"/>
        </w:rPr>
        <w:t>throughout</w:t>
      </w:r>
      <w:r>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world,</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deprived</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close</w:t>
      </w:r>
      <w:r w:rsidRPr="00A30A91">
        <w:rPr>
          <w:rFonts w:asciiTheme="majorHAnsi" w:hAnsiTheme="majorHAnsi"/>
          <w:sz w:val="16"/>
        </w:rPr>
        <w:t xml:space="preserve"> </w:t>
      </w:r>
      <w:r w:rsidRPr="008A54CC">
        <w:rPr>
          <w:rFonts w:asciiTheme="majorHAnsi" w:hAnsiTheme="majorHAnsi"/>
          <w:vanish/>
          <w:sz w:val="16"/>
        </w:rPr>
        <w:t>bonds</w:t>
      </w:r>
      <w:r w:rsidRPr="00A30A91">
        <w:rPr>
          <w:rFonts w:asciiTheme="majorHAnsi" w:hAnsiTheme="majorHAnsi"/>
          <w:sz w:val="16"/>
        </w:rPr>
        <w:t xml:space="preserve"> </w:t>
      </w:r>
      <w:r w:rsidRPr="008A54CC">
        <w:rPr>
          <w:rFonts w:asciiTheme="majorHAnsi" w:hAnsiTheme="majorHAnsi"/>
          <w:vanish/>
          <w:sz w:val="16"/>
        </w:rPr>
        <w:t>with</w:t>
      </w:r>
      <w:r w:rsidRPr="00A30A91">
        <w:rPr>
          <w:rFonts w:asciiTheme="majorHAnsi" w:hAnsiTheme="majorHAnsi"/>
          <w:sz w:val="16"/>
        </w:rPr>
        <w:t xml:space="preserve"> </w:t>
      </w:r>
      <w:r w:rsidRPr="008A54CC">
        <w:rPr>
          <w:rFonts w:asciiTheme="majorHAnsi" w:hAnsiTheme="majorHAnsi"/>
          <w:vanish/>
          <w:sz w:val="16"/>
        </w:rPr>
        <w:t>adults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intellectual</w:t>
      </w:r>
      <w:r w:rsidRPr="00A30A91">
        <w:rPr>
          <w:rFonts w:asciiTheme="majorHAnsi" w:hAnsiTheme="majorHAnsi"/>
          <w:sz w:val="16"/>
        </w:rPr>
        <w:t xml:space="preserve"> </w:t>
      </w:r>
      <w:r w:rsidRPr="008A54CC">
        <w:rPr>
          <w:rFonts w:asciiTheme="majorHAnsi" w:hAnsiTheme="majorHAnsi"/>
          <w:vanish/>
          <w:sz w:val="16"/>
        </w:rPr>
        <w:t>mediation</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caretakers</w:t>
      </w:r>
      <w:r w:rsidRPr="00A30A91">
        <w:rPr>
          <w:rFonts w:asciiTheme="majorHAnsi" w:hAnsiTheme="majorHAnsi"/>
          <w:sz w:val="16"/>
        </w:rPr>
        <w:t xml:space="preserve"> </w:t>
      </w:r>
      <w:r w:rsidRPr="008A54CC">
        <w:rPr>
          <w:rFonts w:asciiTheme="majorHAnsi" w:hAnsiTheme="majorHAnsi"/>
          <w:vanish/>
          <w:sz w:val="16"/>
        </w:rPr>
        <w:t>provide,</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disadvantaged</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rest</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lives.</w:t>
      </w:r>
      <w:r w:rsidRPr="00A30A91">
        <w:rPr>
          <w:rFonts w:asciiTheme="majorHAnsi" w:hAnsiTheme="majorHAnsi"/>
          <w:sz w:val="16"/>
        </w:rPr>
        <w:t xml:space="preserve"> </w:t>
      </w:r>
      <w:r w:rsidRPr="008A54CC">
        <w:rPr>
          <w:rFonts w:asciiTheme="majorHAnsi" w:hAnsiTheme="majorHAnsi"/>
          <w:vanish/>
          <w:sz w:val="16"/>
        </w:rPr>
        <w:t>Schwebel</w:t>
      </w:r>
      <w:r>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Christies</w:t>
      </w:r>
      <w:r w:rsidRPr="00A30A91">
        <w:rPr>
          <w:rFonts w:asciiTheme="majorHAnsi" w:hAnsiTheme="majorHAnsi"/>
          <w:sz w:val="16"/>
        </w:rPr>
        <w:t xml:space="preserve"> </w:t>
      </w:r>
      <w:r w:rsidRPr="008A54CC">
        <w:rPr>
          <w:rFonts w:asciiTheme="majorHAnsi" w:hAnsiTheme="majorHAnsi"/>
          <w:vanish/>
          <w:sz w:val="16"/>
        </w:rPr>
        <w:t>discussion</w:t>
      </w:r>
      <w:r w:rsidRPr="00A30A91">
        <w:rPr>
          <w:rFonts w:asciiTheme="majorHAnsi" w:hAnsiTheme="majorHAnsi"/>
          <w:sz w:val="16"/>
        </w:rPr>
        <w:t xml:space="preserve"> </w:t>
      </w:r>
      <w:r w:rsidRPr="008A54CC">
        <w:rPr>
          <w:rFonts w:asciiTheme="majorHAnsi" w:hAnsiTheme="majorHAnsi"/>
          <w:vanish/>
          <w:sz w:val="16"/>
        </w:rPr>
        <w:t>concludes</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structures</w:t>
      </w:r>
      <w:r w:rsidRPr="00A30A91">
        <w:rPr>
          <w:rFonts w:asciiTheme="majorHAnsi" w:hAnsiTheme="majorHAnsi"/>
          <w:sz w:val="16"/>
        </w:rPr>
        <w:t xml:space="preserve"> </w:t>
      </w:r>
      <w:r w:rsidRPr="008A54CC">
        <w:rPr>
          <w:rFonts w:asciiTheme="majorHAnsi" w:hAnsiTheme="majorHAnsi"/>
          <w:vanish/>
          <w:sz w:val="16"/>
        </w:rPr>
        <w:t>must</w:t>
      </w:r>
      <w:r w:rsidRPr="00A30A91">
        <w:rPr>
          <w:rFonts w:asciiTheme="majorHAnsi" w:hAnsiTheme="majorHAnsi"/>
          <w:sz w:val="16"/>
        </w:rPr>
        <w:t xml:space="preserve"> </w:t>
      </w:r>
      <w:r w:rsidRPr="008A54CC">
        <w:rPr>
          <w:rFonts w:asciiTheme="majorHAnsi" w:hAnsiTheme="majorHAnsi"/>
          <w:vanish/>
          <w:sz w:val="16"/>
        </w:rPr>
        <w:t>provide</w:t>
      </w:r>
      <w:r w:rsidRPr="00A30A91">
        <w:rPr>
          <w:rFonts w:asciiTheme="majorHAnsi" w:hAnsiTheme="majorHAnsi"/>
          <w:sz w:val="16"/>
        </w:rPr>
        <w:t xml:space="preserve"> </w:t>
      </w:r>
      <w:r w:rsidRPr="008A54CC">
        <w:rPr>
          <w:rFonts w:asciiTheme="majorHAnsi" w:hAnsiTheme="majorHAnsi"/>
          <w:vanish/>
          <w:sz w:val="16"/>
        </w:rPr>
        <w:t>parents</w:t>
      </w:r>
      <w:r w:rsidRPr="00A30A91">
        <w:rPr>
          <w:rFonts w:asciiTheme="majorHAnsi" w:hAnsiTheme="majorHAnsi"/>
          <w:sz w:val="16"/>
        </w:rPr>
        <w:t xml:space="preserve"> </w:t>
      </w:r>
      <w:r w:rsidRPr="008A54CC">
        <w:rPr>
          <w:rFonts w:asciiTheme="majorHAnsi" w:hAnsiTheme="majorHAnsi"/>
          <w:vanish/>
          <w:sz w:val="16"/>
        </w:rPr>
        <w:t>with</w:t>
      </w:r>
      <w:r>
        <w:rPr>
          <w:rFonts w:asciiTheme="majorHAnsi" w:hAnsiTheme="majorHAnsi"/>
          <w:sz w:val="16"/>
        </w:rPr>
        <w:t xml:space="preserve"> </w:t>
      </w:r>
      <w:r w:rsidRPr="008A54CC">
        <w:rPr>
          <w:rFonts w:asciiTheme="majorHAnsi" w:hAnsiTheme="majorHAnsi"/>
          <w:vanish/>
          <w:sz w:val="16"/>
        </w:rPr>
        <w:t>living</w:t>
      </w:r>
      <w:r w:rsidRPr="00A30A91">
        <w:rPr>
          <w:rFonts w:asciiTheme="majorHAnsi" w:hAnsiTheme="majorHAnsi"/>
          <w:sz w:val="16"/>
        </w:rPr>
        <w:t xml:space="preserve"> </w:t>
      </w:r>
      <w:r w:rsidRPr="008A54CC">
        <w:rPr>
          <w:rFonts w:asciiTheme="majorHAnsi" w:hAnsiTheme="majorHAnsi"/>
          <w:vanish/>
          <w:sz w:val="16"/>
        </w:rPr>
        <w:t>wage</w:t>
      </w:r>
      <w:r w:rsidRPr="00A30A91">
        <w:rPr>
          <w:rFonts w:asciiTheme="majorHAnsi" w:hAnsiTheme="majorHAnsi"/>
          <w:sz w:val="16"/>
        </w:rPr>
        <w:t xml:space="preserve"> </w:t>
      </w:r>
      <w:r w:rsidRPr="008A54CC">
        <w:rPr>
          <w:rFonts w:asciiTheme="majorHAnsi" w:hAnsiTheme="majorHAnsi"/>
          <w:vanish/>
          <w:sz w:val="16"/>
        </w:rPr>
        <w:t>employment,</w:t>
      </w:r>
      <w:r w:rsidRPr="00A30A91">
        <w:rPr>
          <w:rFonts w:asciiTheme="majorHAnsi" w:hAnsiTheme="majorHAnsi"/>
          <w:sz w:val="16"/>
        </w:rPr>
        <w:t xml:space="preserve"> </w:t>
      </w:r>
      <w:r w:rsidRPr="008A54CC">
        <w:rPr>
          <w:rFonts w:asciiTheme="majorHAnsi" w:hAnsiTheme="majorHAnsi"/>
          <w:vanish/>
          <w:sz w:val="16"/>
        </w:rPr>
        <w:t>good</w:t>
      </w:r>
      <w:r w:rsidRPr="00A30A91">
        <w:rPr>
          <w:rFonts w:asciiTheme="majorHAnsi" w:hAnsiTheme="majorHAnsi"/>
          <w:sz w:val="16"/>
        </w:rPr>
        <w:t xml:space="preserve"> </w:t>
      </w:r>
      <w:r w:rsidRPr="008A54CC">
        <w:rPr>
          <w:rFonts w:asciiTheme="majorHAnsi" w:hAnsiTheme="majorHAnsi"/>
          <w:vanish/>
          <w:sz w:val="16"/>
        </w:rPr>
        <w:t>prenatal</w:t>
      </w:r>
      <w:r w:rsidRPr="00A30A91">
        <w:rPr>
          <w:rFonts w:asciiTheme="majorHAnsi" w:hAnsiTheme="majorHAnsi"/>
          <w:sz w:val="16"/>
        </w:rPr>
        <w:t xml:space="preserve"> </w:t>
      </w:r>
      <w:r w:rsidRPr="008A54CC">
        <w:rPr>
          <w:rFonts w:asciiTheme="majorHAnsi" w:hAnsiTheme="majorHAnsi"/>
          <w:vanish/>
          <w:sz w:val="16"/>
        </w:rPr>
        <w:t>medical</w:t>
      </w:r>
      <w:r w:rsidRPr="00A30A91">
        <w:rPr>
          <w:rFonts w:asciiTheme="majorHAnsi" w:hAnsiTheme="majorHAnsi"/>
          <w:sz w:val="16"/>
        </w:rPr>
        <w:t xml:space="preserve"> </w:t>
      </w:r>
      <w:r w:rsidRPr="008A54CC">
        <w:rPr>
          <w:rFonts w:asciiTheme="majorHAnsi" w:hAnsiTheme="majorHAnsi"/>
          <w:vanish/>
          <w:sz w:val="16"/>
        </w:rPr>
        <w:t>care,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high</w:t>
      </w:r>
      <w:r w:rsidRPr="00A30A91">
        <w:rPr>
          <w:rFonts w:asciiTheme="majorHAnsi" w:hAnsiTheme="majorHAnsi"/>
          <w:sz w:val="16"/>
        </w:rPr>
        <w:t xml:space="preserve"> </w:t>
      </w:r>
      <w:r w:rsidRPr="008A54CC">
        <w:rPr>
          <w:rFonts w:asciiTheme="majorHAnsi" w:hAnsiTheme="majorHAnsi"/>
          <w:vanish/>
          <w:sz w:val="16"/>
        </w:rPr>
        <w:t>quality</w:t>
      </w:r>
      <w:r w:rsidRPr="00A30A91">
        <w:rPr>
          <w:rFonts w:asciiTheme="majorHAnsi" w:hAnsiTheme="majorHAnsi"/>
          <w:sz w:val="16"/>
        </w:rPr>
        <w:t xml:space="preserve"> </w:t>
      </w:r>
      <w:r w:rsidRPr="008A54CC">
        <w:rPr>
          <w:rFonts w:asciiTheme="majorHAnsi" w:hAnsiTheme="majorHAnsi"/>
          <w:vanish/>
          <w:sz w:val="16"/>
        </w:rPr>
        <w:t>child</w:t>
      </w:r>
      <w:r w:rsidRPr="00A30A91">
        <w:rPr>
          <w:rFonts w:asciiTheme="majorHAnsi" w:hAnsiTheme="majorHAnsi"/>
          <w:sz w:val="16"/>
        </w:rPr>
        <w:t xml:space="preserve"> </w:t>
      </w:r>
      <w:r w:rsidRPr="008A54CC">
        <w:rPr>
          <w:rFonts w:asciiTheme="majorHAnsi" w:hAnsiTheme="majorHAnsi"/>
          <w:vanish/>
          <w:sz w:val="16"/>
        </w:rPr>
        <w:t>care,</w:t>
      </w:r>
      <w:r w:rsidRPr="00A30A91">
        <w:rPr>
          <w:rFonts w:asciiTheme="majorHAnsi" w:hAnsiTheme="majorHAnsi"/>
          <w:sz w:val="16"/>
        </w:rPr>
        <w:t xml:space="preserve"> </w:t>
      </w:r>
      <w:r w:rsidRPr="008A54CC">
        <w:rPr>
          <w:rFonts w:asciiTheme="majorHAnsi" w:hAnsiTheme="majorHAnsi"/>
          <w:vanish/>
          <w:sz w:val="16"/>
        </w:rPr>
        <w:t>if</w:t>
      </w:r>
      <w:r w:rsidRPr="00A30A91">
        <w:rPr>
          <w:rFonts w:asciiTheme="majorHAnsi" w:hAnsiTheme="majorHAnsi"/>
          <w:sz w:val="16"/>
        </w:rPr>
        <w:t xml:space="preserve"> </w:t>
      </w:r>
      <w:r w:rsidRPr="008A54CC">
        <w:rPr>
          <w:rFonts w:asciiTheme="majorHAnsi" w:hAnsiTheme="majorHAnsi"/>
          <w:vanish/>
          <w:sz w:val="16"/>
        </w:rPr>
        <w:t>we</w:t>
      </w:r>
      <w:r>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see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next</w:t>
      </w:r>
      <w:r w:rsidRPr="00A30A91">
        <w:rPr>
          <w:rFonts w:asciiTheme="majorHAnsi" w:hAnsiTheme="majorHAnsi"/>
          <w:sz w:val="16"/>
        </w:rPr>
        <w:t xml:space="preserve"> </w:t>
      </w:r>
      <w:r w:rsidRPr="008A54CC">
        <w:rPr>
          <w:rFonts w:asciiTheme="majorHAnsi" w:hAnsiTheme="majorHAnsi"/>
          <w:vanish/>
          <w:sz w:val="16"/>
        </w:rPr>
        <w:t>generation</w:t>
      </w:r>
      <w:r w:rsidRPr="00A30A91">
        <w:rPr>
          <w:rFonts w:asciiTheme="majorHAnsi" w:hAnsiTheme="majorHAnsi"/>
          <w:sz w:val="16"/>
        </w:rPr>
        <w:t xml:space="preserve"> </w:t>
      </w:r>
      <w:r w:rsidRPr="008A54CC">
        <w:rPr>
          <w:rFonts w:asciiTheme="majorHAnsi" w:hAnsiTheme="majorHAnsi"/>
          <w:vanish/>
          <w:sz w:val="16"/>
        </w:rPr>
        <w:t>develop</w:t>
      </w:r>
      <w:r w:rsidRPr="00A30A91">
        <w:rPr>
          <w:rFonts w:asciiTheme="majorHAnsi" w:hAnsiTheme="majorHAnsi"/>
          <w:sz w:val="16"/>
        </w:rPr>
        <w:t xml:space="preserve"> </w:t>
      </w:r>
      <w:r w:rsidRPr="008A54CC">
        <w:rPr>
          <w:rFonts w:asciiTheme="majorHAnsi" w:hAnsiTheme="majorHAnsi"/>
          <w:vanish/>
          <w:sz w:val="16"/>
        </w:rPr>
        <w:t>into</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intelligent</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caring</w:t>
      </w:r>
      <w:r w:rsidRPr="00A30A91">
        <w:rPr>
          <w:rFonts w:asciiTheme="majorHAnsi" w:hAnsiTheme="majorHAnsi"/>
          <w:sz w:val="16"/>
        </w:rPr>
        <w:t xml:space="preserve"> </w:t>
      </w:r>
      <w:r w:rsidRPr="008A54CC">
        <w:rPr>
          <w:rFonts w:asciiTheme="majorHAnsi" w:hAnsiTheme="majorHAnsi"/>
          <w:vanish/>
          <w:sz w:val="16"/>
        </w:rPr>
        <w:t>citizens</w:t>
      </w:r>
      <w:r w:rsidRPr="00A30A91">
        <w:rPr>
          <w:rFonts w:asciiTheme="majorHAnsi" w:hAnsiTheme="majorHAnsi"/>
          <w:sz w:val="16"/>
        </w:rPr>
        <w:t xml:space="preserve"> </w:t>
      </w:r>
      <w:r w:rsidRPr="008A54CC">
        <w:rPr>
          <w:rFonts w:asciiTheme="majorHAnsi" w:hAnsiTheme="majorHAnsi"/>
          <w:vanish/>
          <w:sz w:val="16"/>
        </w:rPr>
        <w:t>needed</w:t>
      </w:r>
      <w:r w:rsidRPr="00A30A91">
        <w:rPr>
          <w:rFonts w:asciiTheme="majorHAnsi" w:hAnsiTheme="majorHAnsi"/>
          <w:sz w:val="16"/>
        </w:rPr>
        <w:t xml:space="preserve"> </w:t>
      </w:r>
      <w:r w:rsidRPr="008A54CC">
        <w:rPr>
          <w:rFonts w:asciiTheme="majorHAnsi" w:hAnsiTheme="majorHAnsi"/>
          <w:vanish/>
          <w:sz w:val="16"/>
        </w:rPr>
        <w:t>to</w:t>
      </w:r>
      <w:r>
        <w:rPr>
          <w:rFonts w:asciiTheme="majorHAnsi" w:hAnsiTheme="majorHAnsi"/>
          <w:sz w:val="16"/>
        </w:rPr>
        <w:t xml:space="preserve"> </w:t>
      </w:r>
      <w:r w:rsidRPr="008A54CC">
        <w:rPr>
          <w:rFonts w:asciiTheme="majorHAnsi" w:hAnsiTheme="majorHAnsi"/>
          <w:vanish/>
          <w:sz w:val="16"/>
        </w:rPr>
        <w:t>create</w:t>
      </w:r>
      <w:r w:rsidRPr="00A30A91">
        <w:rPr>
          <w:rFonts w:asciiTheme="majorHAnsi" w:hAnsiTheme="majorHAnsi"/>
          <w:sz w:val="16"/>
        </w:rPr>
        <w:t xml:space="preserve"> </w:t>
      </w:r>
      <w:r w:rsidRPr="008A54CC">
        <w:rPr>
          <w:rFonts w:asciiTheme="majorHAnsi" w:hAnsiTheme="majorHAnsi"/>
          <w:vanish/>
          <w:sz w:val="16"/>
        </w:rPr>
        <w:t>a</w:t>
      </w:r>
      <w:r w:rsidRPr="00A30A91">
        <w:rPr>
          <w:rFonts w:asciiTheme="majorHAnsi" w:hAnsiTheme="majorHAnsi"/>
          <w:sz w:val="16"/>
        </w:rPr>
        <w:t xml:space="preserve"> </w:t>
      </w:r>
      <w:r w:rsidRPr="008A54CC">
        <w:rPr>
          <w:rFonts w:asciiTheme="majorHAnsi" w:hAnsiTheme="majorHAnsi"/>
          <w:vanish/>
          <w:sz w:val="16"/>
        </w:rPr>
        <w:t>peaceful</w:t>
      </w:r>
      <w:r w:rsidRPr="00A30A91">
        <w:rPr>
          <w:rFonts w:asciiTheme="majorHAnsi" w:hAnsiTheme="majorHAnsi"/>
          <w:sz w:val="16"/>
        </w:rPr>
        <w:t xml:space="preserve"> </w:t>
      </w:r>
      <w:r w:rsidRPr="008A54CC">
        <w:rPr>
          <w:rFonts w:asciiTheme="majorHAnsi" w:hAnsiTheme="majorHAnsi"/>
          <w:vanish/>
          <w:sz w:val="16"/>
        </w:rPr>
        <w:t>world.</w:t>
      </w:r>
      <w:r>
        <w:rPr>
          <w:rFonts w:asciiTheme="majorHAnsi" w:hAnsiTheme="majorHAnsi"/>
          <w:sz w:val="16"/>
        </w:rPr>
        <w:t xml:space="preserve"> </w:t>
      </w:r>
      <w:r w:rsidRPr="008A54CC">
        <w:rPr>
          <w:rFonts w:asciiTheme="majorHAnsi" w:hAnsiTheme="majorHAnsi"/>
          <w:vanish/>
          <w:sz w:val="16"/>
        </w:rPr>
        <w:t>If</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invisible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innocent</w:t>
      </w:r>
      <w:r w:rsidRPr="00A30A91">
        <w:rPr>
          <w:rFonts w:asciiTheme="majorHAnsi" w:hAnsiTheme="majorHAnsi"/>
          <w:sz w:val="16"/>
        </w:rPr>
        <w:t xml:space="preserve"> </w:t>
      </w:r>
      <w:r w:rsidRPr="008A54CC">
        <w:rPr>
          <w:rFonts w:asciiTheme="majorHAnsi" w:hAnsiTheme="majorHAnsi"/>
          <w:vanish/>
          <w:sz w:val="16"/>
        </w:rPr>
        <w:t>victims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societys</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so</w:t>
      </w:r>
      <w:r>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mothers.</w:t>
      </w:r>
      <w:r w:rsidRPr="00A30A91">
        <w:rPr>
          <w:rFonts w:asciiTheme="majorHAnsi" w:hAnsiTheme="majorHAnsi"/>
          <w:sz w:val="16"/>
        </w:rPr>
        <w:t xml:space="preserve"> </w:t>
      </w:r>
      <w:r w:rsidRPr="008A54CC">
        <w:rPr>
          <w:rFonts w:asciiTheme="majorHAnsi" w:hAnsiTheme="majorHAnsi"/>
          <w:vanish/>
          <w:sz w:val="16"/>
        </w:rPr>
        <w:t>Diane</w:t>
      </w:r>
      <w:r w:rsidRPr="00A30A91">
        <w:rPr>
          <w:rFonts w:asciiTheme="majorHAnsi" w:hAnsiTheme="majorHAnsi"/>
          <w:sz w:val="16"/>
        </w:rPr>
        <w:t xml:space="preserve"> </w:t>
      </w:r>
      <w:r w:rsidRPr="008A54CC">
        <w:rPr>
          <w:rFonts w:asciiTheme="majorHAnsi" w:hAnsiTheme="majorHAnsi"/>
          <w:vanish/>
          <w:sz w:val="16"/>
        </w:rPr>
        <w:t>Mazurana</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Susan</w:t>
      </w:r>
      <w:r w:rsidRPr="00A30A91">
        <w:rPr>
          <w:rFonts w:asciiTheme="majorHAnsi" w:hAnsiTheme="majorHAnsi"/>
          <w:sz w:val="16"/>
        </w:rPr>
        <w:t xml:space="preserve"> </w:t>
      </w:r>
      <w:r w:rsidRPr="008A54CC">
        <w:rPr>
          <w:rFonts w:asciiTheme="majorHAnsi" w:hAnsiTheme="majorHAnsi"/>
          <w:vanish/>
          <w:sz w:val="16"/>
        </w:rPr>
        <w:t>McKays</w:t>
      </w:r>
      <w:r w:rsidRPr="00A30A91">
        <w:rPr>
          <w:rFonts w:asciiTheme="majorHAnsi" w:hAnsiTheme="majorHAnsi"/>
          <w:sz w:val="16"/>
        </w:rPr>
        <w:t xml:space="preserve"> </w:t>
      </w:r>
      <w:r w:rsidRPr="008A54CC">
        <w:rPr>
          <w:rFonts w:asciiTheme="majorHAnsi" w:hAnsiTheme="majorHAnsi"/>
          <w:vanish/>
          <w:sz w:val="16"/>
        </w:rPr>
        <w:t>Women,</w:t>
      </w:r>
      <w:r w:rsidRPr="00A30A91">
        <w:rPr>
          <w:rFonts w:asciiTheme="majorHAnsi" w:hAnsiTheme="majorHAnsi"/>
          <w:sz w:val="16"/>
        </w:rPr>
        <w:t xml:space="preserve"> </w:t>
      </w:r>
      <w:r w:rsidRPr="008A54CC">
        <w:rPr>
          <w:rFonts w:asciiTheme="majorHAnsi" w:hAnsiTheme="majorHAnsi"/>
          <w:vanish/>
          <w:sz w:val="16"/>
        </w:rPr>
        <w:t>Girls,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Structural</w:t>
      </w:r>
      <w:r>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discusses</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many</w:t>
      </w:r>
      <w:r w:rsidRPr="00A30A91">
        <w:rPr>
          <w:rFonts w:asciiTheme="majorHAnsi" w:hAnsiTheme="majorHAnsi"/>
          <w:sz w:val="16"/>
        </w:rPr>
        <w:t xml:space="preserve"> </w:t>
      </w:r>
      <w:r w:rsidRPr="008A54CC">
        <w:rPr>
          <w:rFonts w:asciiTheme="majorHAnsi" w:hAnsiTheme="majorHAnsi"/>
          <w:vanish/>
          <w:sz w:val="16"/>
        </w:rPr>
        <w:t>ways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global</w:t>
      </w:r>
      <w:r w:rsidRPr="00A30A91">
        <w:rPr>
          <w:rFonts w:asciiTheme="majorHAnsi" w:hAnsiTheme="majorHAnsi"/>
          <w:sz w:val="16"/>
        </w:rPr>
        <w:t xml:space="preserve"> </w:t>
      </w:r>
      <w:r w:rsidRPr="008A54CC">
        <w:rPr>
          <w:rFonts w:asciiTheme="majorHAnsi" w:hAnsiTheme="majorHAnsi"/>
          <w:vanish/>
          <w:sz w:val="16"/>
        </w:rPr>
        <w:t>sexism</w:t>
      </w:r>
      <w:r w:rsidRPr="00A30A91">
        <w:rPr>
          <w:rFonts w:asciiTheme="majorHAnsi" w:hAnsiTheme="majorHAnsi"/>
          <w:sz w:val="16"/>
        </w:rPr>
        <w:t xml:space="preserve"> </w:t>
      </w:r>
      <w:r w:rsidRPr="008A54CC">
        <w:rPr>
          <w:rFonts w:asciiTheme="majorHAnsi" w:hAnsiTheme="majorHAnsi"/>
          <w:vanish/>
          <w:sz w:val="16"/>
        </w:rPr>
        <w:t>systematically</w:t>
      </w:r>
      <w:r w:rsidRPr="00A30A91">
        <w:rPr>
          <w:rFonts w:asciiTheme="majorHAnsi" w:hAnsiTheme="majorHAnsi"/>
          <w:sz w:val="16"/>
        </w:rPr>
        <w:t xml:space="preserve"> </w:t>
      </w:r>
      <w:r w:rsidRPr="008A54CC">
        <w:rPr>
          <w:rFonts w:asciiTheme="majorHAnsi" w:hAnsiTheme="majorHAnsi"/>
          <w:vanish/>
          <w:sz w:val="16"/>
        </w:rPr>
        <w:t>denies</w:t>
      </w:r>
      <w:r w:rsidRPr="00A30A91">
        <w:rPr>
          <w:rFonts w:asciiTheme="majorHAnsi" w:hAnsiTheme="majorHAnsi"/>
          <w:sz w:val="16"/>
        </w:rPr>
        <w:t xml:space="preserve"> </w:t>
      </w:r>
      <w:r w:rsidRPr="008A54CC">
        <w:rPr>
          <w:rFonts w:asciiTheme="majorHAnsi" w:hAnsiTheme="majorHAnsi"/>
          <w:vanish/>
          <w:sz w:val="16"/>
        </w:rPr>
        <w:t>girls</w:t>
      </w:r>
      <w:r>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women</w:t>
      </w:r>
      <w:r w:rsidRPr="00A30A91">
        <w:rPr>
          <w:rFonts w:asciiTheme="majorHAnsi" w:hAnsiTheme="majorHAnsi"/>
          <w:sz w:val="16"/>
        </w:rPr>
        <w:t xml:space="preserve"> </w:t>
      </w:r>
      <w:r w:rsidRPr="008A54CC">
        <w:rPr>
          <w:rFonts w:asciiTheme="majorHAnsi" w:hAnsiTheme="majorHAnsi"/>
          <w:vanish/>
          <w:sz w:val="16"/>
        </w:rPr>
        <w:t>access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From</w:t>
      </w:r>
      <w:r w:rsidRPr="00A30A91">
        <w:rPr>
          <w:rFonts w:asciiTheme="majorHAnsi" w:hAnsiTheme="majorHAnsi"/>
          <w:sz w:val="16"/>
        </w:rPr>
        <w:t xml:space="preserve"> </w:t>
      </w:r>
      <w:r w:rsidRPr="008A54CC">
        <w:rPr>
          <w:rFonts w:asciiTheme="majorHAnsi" w:hAnsiTheme="majorHAnsi"/>
          <w:vanish/>
          <w:sz w:val="16"/>
        </w:rPr>
        <w:t>health</w:t>
      </w:r>
      <w:r w:rsidRPr="00A30A91">
        <w:rPr>
          <w:rFonts w:asciiTheme="majorHAnsi" w:hAnsiTheme="majorHAnsi"/>
          <w:sz w:val="16"/>
        </w:rPr>
        <w:t xml:space="preserve"> </w:t>
      </w:r>
      <w:r w:rsidRPr="008A54CC">
        <w:rPr>
          <w:rFonts w:asciiTheme="majorHAnsi" w:hAnsiTheme="majorHAnsi"/>
          <w:vanish/>
          <w:sz w:val="16"/>
        </w:rPr>
        <w:t>care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food,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legal</w:t>
      </w:r>
      <w:r w:rsidRPr="00A30A91">
        <w:rPr>
          <w:rFonts w:asciiTheme="majorHAnsi" w:hAnsiTheme="majorHAnsi"/>
          <w:sz w:val="16"/>
        </w:rPr>
        <w:t xml:space="preserve"> </w:t>
      </w:r>
      <w:r w:rsidRPr="008A54CC">
        <w:rPr>
          <w:rFonts w:asciiTheme="majorHAnsi" w:hAnsiTheme="majorHAnsi"/>
          <w:vanish/>
          <w:sz w:val="16"/>
        </w:rPr>
        <w:t>standing</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political</w:t>
      </w:r>
      <w:r w:rsidRPr="00A30A91">
        <w:rPr>
          <w:rFonts w:asciiTheme="majorHAnsi" w:hAnsiTheme="majorHAnsi"/>
          <w:sz w:val="16"/>
        </w:rPr>
        <w:t xml:space="preserve"> </w:t>
      </w:r>
      <w:r w:rsidRPr="008A54CC">
        <w:rPr>
          <w:rFonts w:asciiTheme="majorHAnsi" w:hAnsiTheme="majorHAnsi"/>
          <w:vanish/>
          <w:sz w:val="16"/>
        </w:rPr>
        <w:t>power,</w:t>
      </w:r>
      <w:r w:rsidRPr="00A30A91">
        <w:rPr>
          <w:rFonts w:asciiTheme="majorHAnsi" w:hAnsiTheme="majorHAnsi"/>
          <w:sz w:val="16"/>
        </w:rPr>
        <w:t xml:space="preserve"> </w:t>
      </w:r>
      <w:r w:rsidRPr="008A54CC">
        <w:rPr>
          <w:rFonts w:asciiTheme="majorHAnsi" w:hAnsiTheme="majorHAnsi"/>
          <w:vanish/>
          <w:sz w:val="16"/>
        </w:rPr>
        <w:t>females</w:t>
      </w:r>
      <w:r w:rsidRPr="00A30A91">
        <w:rPr>
          <w:rFonts w:asciiTheme="majorHAnsi" w:hAnsiTheme="majorHAnsi"/>
          <w:sz w:val="16"/>
        </w:rPr>
        <w:t xml:space="preserve"> </w:t>
      </w:r>
      <w:r w:rsidRPr="008A54CC">
        <w:rPr>
          <w:rFonts w:asciiTheme="majorHAnsi" w:hAnsiTheme="majorHAnsi"/>
          <w:vanish/>
          <w:sz w:val="16"/>
        </w:rPr>
        <w:t>get</w:t>
      </w:r>
      <w:r w:rsidRPr="00A30A91">
        <w:rPr>
          <w:rFonts w:asciiTheme="majorHAnsi" w:hAnsiTheme="majorHAnsi"/>
          <w:sz w:val="16"/>
        </w:rPr>
        <w:t xml:space="preserve"> </w:t>
      </w:r>
      <w:r w:rsidRPr="008A54CC">
        <w:rPr>
          <w:rFonts w:asciiTheme="majorHAnsi" w:hAnsiTheme="majorHAnsi"/>
          <w:vanish/>
          <w:sz w:val="16"/>
        </w:rPr>
        <w:t>less</w:t>
      </w:r>
      <w:r w:rsidRPr="00A30A91">
        <w:rPr>
          <w:rFonts w:asciiTheme="majorHAnsi" w:hAnsiTheme="majorHAnsi"/>
          <w:sz w:val="16"/>
        </w:rPr>
        <w:t xml:space="preserve"> </w:t>
      </w:r>
      <w:r w:rsidRPr="008A54CC">
        <w:rPr>
          <w:rFonts w:asciiTheme="majorHAnsi" w:hAnsiTheme="majorHAnsi"/>
          <w:vanish/>
          <w:sz w:val="16"/>
        </w:rPr>
        <w:t>than</w:t>
      </w:r>
      <w:r w:rsidRPr="00A30A91">
        <w:rPr>
          <w:rFonts w:asciiTheme="majorHAnsi" w:hAnsiTheme="majorHAnsi"/>
          <w:sz w:val="16"/>
        </w:rPr>
        <w:t xml:space="preserve"> </w:t>
      </w:r>
      <w:r w:rsidRPr="008A54CC">
        <w:rPr>
          <w:rFonts w:asciiTheme="majorHAnsi" w:hAnsiTheme="majorHAnsi"/>
          <w:vanish/>
          <w:sz w:val="16"/>
        </w:rPr>
        <w:t>males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every</w:t>
      </w:r>
      <w:r w:rsidRPr="00A30A91">
        <w:rPr>
          <w:rFonts w:asciiTheme="majorHAnsi" w:hAnsiTheme="majorHAnsi"/>
          <w:sz w:val="16"/>
        </w:rPr>
        <w:t xml:space="preserve"> </w:t>
      </w:r>
      <w:r w:rsidRPr="008A54CC">
        <w:rPr>
          <w:rFonts w:asciiTheme="majorHAnsi" w:hAnsiTheme="majorHAnsi"/>
          <w:vanish/>
          <w:sz w:val="16"/>
        </w:rPr>
        <w:t>country</w:t>
      </w:r>
      <w:r w:rsidRPr="00A30A91">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planet.</w:t>
      </w:r>
      <w:r w:rsidRPr="00A30A91">
        <w:rPr>
          <w:rFonts w:asciiTheme="majorHAnsi" w:hAnsiTheme="majorHAnsi"/>
          <w:sz w:val="16"/>
        </w:rPr>
        <w:t xml:space="preserve"> </w:t>
      </w:r>
      <w:r w:rsidRPr="008A54CC">
        <w:rPr>
          <w:rFonts w:asciiTheme="majorHAnsi" w:hAnsiTheme="majorHAnsi"/>
          <w:vanish/>
          <w:sz w:val="16"/>
        </w:rPr>
        <w:t>Yet</w:t>
      </w:r>
      <w:r w:rsidRPr="00A30A91">
        <w:rPr>
          <w:rFonts w:asciiTheme="majorHAnsi" w:hAnsiTheme="majorHAnsi"/>
          <w:sz w:val="16"/>
        </w:rPr>
        <w:t xml:space="preserve"> </w:t>
      </w:r>
      <w:r w:rsidRPr="008A54CC">
        <w:rPr>
          <w:rFonts w:asciiTheme="majorHAnsi" w:hAnsiTheme="majorHAnsi"/>
          <w:vanish/>
          <w:sz w:val="16"/>
        </w:rPr>
        <w:t>we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do</w:t>
      </w:r>
      <w:r>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notice</w:t>
      </w:r>
      <w:r w:rsidRPr="00A30A91">
        <w:rPr>
          <w:rFonts w:asciiTheme="majorHAnsi" w:hAnsiTheme="majorHAnsi"/>
          <w:sz w:val="16"/>
        </w:rPr>
        <w:t xml:space="preserve"> </w:t>
      </w:r>
      <w:r w:rsidRPr="008A54CC">
        <w:rPr>
          <w:rFonts w:asciiTheme="majorHAnsi" w:hAnsiTheme="majorHAnsi"/>
          <w:vanish/>
          <w:sz w:val="16"/>
        </w:rPr>
        <w:t>sex-based</w:t>
      </w:r>
      <w:r w:rsidRPr="00A30A91">
        <w:rPr>
          <w:rFonts w:asciiTheme="majorHAnsi" w:hAnsiTheme="majorHAnsi"/>
          <w:sz w:val="16"/>
        </w:rPr>
        <w:t xml:space="preserve"> </w:t>
      </w:r>
      <w:r w:rsidRPr="008A54CC">
        <w:rPr>
          <w:rFonts w:asciiTheme="majorHAnsi" w:hAnsiTheme="majorHAnsi"/>
          <w:vanish/>
          <w:sz w:val="16"/>
        </w:rPr>
        <w:t>injustice</w:t>
      </w:r>
      <w:r w:rsidRPr="00A30A91">
        <w:rPr>
          <w:rFonts w:asciiTheme="majorHAnsi" w:hAnsiTheme="majorHAnsi"/>
          <w:sz w:val="16"/>
        </w:rPr>
        <w:t xml:space="preserve"> </w:t>
      </w:r>
      <w:r w:rsidRPr="008A54CC">
        <w:rPr>
          <w:rFonts w:asciiTheme="majorHAnsi" w:hAnsiTheme="majorHAnsi"/>
          <w:vanish/>
          <w:sz w:val="16"/>
        </w:rPr>
        <w:t>because</w:t>
      </w:r>
      <w:r w:rsidRPr="00A30A91">
        <w:rPr>
          <w:rFonts w:asciiTheme="majorHAnsi" w:hAnsiTheme="majorHAnsi"/>
          <w:sz w:val="16"/>
        </w:rPr>
        <w:t xml:space="preserve"> </w:t>
      </w:r>
      <w:r w:rsidRPr="008A54CC">
        <w:rPr>
          <w:rFonts w:asciiTheme="majorHAnsi" w:hAnsiTheme="majorHAnsi"/>
          <w:vanish/>
          <w:sz w:val="16"/>
        </w:rPr>
        <w:t>we</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so</w:t>
      </w:r>
      <w:r w:rsidRPr="00A30A91">
        <w:rPr>
          <w:rFonts w:asciiTheme="majorHAnsi" w:hAnsiTheme="majorHAnsi"/>
          <w:sz w:val="16"/>
        </w:rPr>
        <w:t xml:space="preserve"> </w:t>
      </w:r>
      <w:r w:rsidRPr="008A54CC">
        <w:rPr>
          <w:rFonts w:asciiTheme="majorHAnsi" w:hAnsiTheme="majorHAnsi"/>
          <w:vanish/>
          <w:sz w:val="16"/>
        </w:rPr>
        <w:t>accustomed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seeing</w:t>
      </w:r>
      <w:r w:rsidRPr="00A30A91">
        <w:rPr>
          <w:rFonts w:asciiTheme="majorHAnsi" w:hAnsiTheme="majorHAnsi"/>
          <w:sz w:val="16"/>
        </w:rPr>
        <w:t xml:space="preserve"> </w:t>
      </w:r>
      <w:r w:rsidRPr="008A54CC">
        <w:rPr>
          <w:rFonts w:asciiTheme="majorHAnsi" w:hAnsiTheme="majorHAnsi"/>
          <w:vanish/>
          <w:sz w:val="16"/>
        </w:rPr>
        <w:t>males</w:t>
      </w:r>
      <w:r w:rsidRPr="00A30A91">
        <w:rPr>
          <w:rFonts w:asciiTheme="majorHAnsi" w:hAnsiTheme="majorHAnsi"/>
          <w:sz w:val="16"/>
        </w:rPr>
        <w:t xml:space="preserve"> </w:t>
      </w:r>
      <w:r w:rsidRPr="008A54CC">
        <w:rPr>
          <w:rFonts w:asciiTheme="majorHAnsi" w:hAnsiTheme="majorHAnsi"/>
          <w:vanish/>
          <w:sz w:val="16"/>
        </w:rPr>
        <w:t>with</w:t>
      </w:r>
      <w:r w:rsidRPr="00A30A91">
        <w:rPr>
          <w:rFonts w:asciiTheme="majorHAnsi" w:hAnsiTheme="majorHAnsi"/>
          <w:sz w:val="16"/>
        </w:rPr>
        <w:t xml:space="preserve"> </w:t>
      </w:r>
      <w:r w:rsidRPr="008A54CC">
        <w:rPr>
          <w:rFonts w:asciiTheme="majorHAnsi" w:hAnsiTheme="majorHAnsi"/>
          <w:vanish/>
          <w:sz w:val="16"/>
        </w:rPr>
        <w:t>more</w:t>
      </w:r>
      <w:r>
        <w:rPr>
          <w:rFonts w:asciiTheme="majorHAnsi" w:hAnsiTheme="majorHAnsi"/>
          <w:sz w:val="16"/>
        </w:rPr>
        <w:t xml:space="preserve"> </w:t>
      </w:r>
      <w:r w:rsidRPr="008A54CC">
        <w:rPr>
          <w:rFonts w:asciiTheme="majorHAnsi" w:hAnsiTheme="majorHAnsi"/>
          <w:vanish/>
          <w:sz w:val="16"/>
        </w:rPr>
        <w:t>power,</w:t>
      </w:r>
      <w:r w:rsidRPr="00A30A91">
        <w:rPr>
          <w:rFonts w:asciiTheme="majorHAnsi" w:hAnsiTheme="majorHAnsi"/>
          <w:sz w:val="16"/>
        </w:rPr>
        <w:t xml:space="preserve"> </w:t>
      </w:r>
      <w:r w:rsidRPr="008A54CC">
        <w:rPr>
          <w:rFonts w:asciiTheme="majorHAnsi" w:hAnsiTheme="majorHAnsi"/>
          <w:vanish/>
          <w:sz w:val="16"/>
        </w:rPr>
        <w:t>prestige,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status</w:t>
      </w:r>
      <w:r w:rsidRPr="00A30A91">
        <w:rPr>
          <w:rFonts w:asciiTheme="majorHAnsi" w:hAnsiTheme="majorHAnsi"/>
          <w:sz w:val="16"/>
        </w:rPr>
        <w:t xml:space="preserve"> </w:t>
      </w:r>
      <w:r w:rsidRPr="008A54CC">
        <w:rPr>
          <w:rFonts w:asciiTheme="majorHAnsi" w:hAnsiTheme="majorHAnsi"/>
          <w:vanish/>
          <w:sz w:val="16"/>
        </w:rPr>
        <w:t>than</w:t>
      </w:r>
      <w:r w:rsidRPr="00A30A91">
        <w:rPr>
          <w:rFonts w:asciiTheme="majorHAnsi" w:hAnsiTheme="majorHAnsi"/>
          <w:sz w:val="16"/>
        </w:rPr>
        <w:t xml:space="preserve"> </w:t>
      </w:r>
      <w:r w:rsidRPr="008A54CC">
        <w:rPr>
          <w:rFonts w:asciiTheme="majorHAnsi" w:hAnsiTheme="majorHAnsi"/>
          <w:vanish/>
          <w:sz w:val="16"/>
        </w:rPr>
        <w:t>women.</w:t>
      </w:r>
      <w:r w:rsidRPr="00A30A91">
        <w:rPr>
          <w:rFonts w:asciiTheme="majorHAnsi" w:hAnsiTheme="majorHAnsi"/>
          <w:sz w:val="16"/>
        </w:rPr>
        <w:t xml:space="preserve"> </w:t>
      </w:r>
      <w:r w:rsidRPr="008A54CC">
        <w:rPr>
          <w:rFonts w:asciiTheme="majorHAnsi" w:hAnsiTheme="majorHAnsi"/>
          <w:vanish/>
          <w:sz w:val="16"/>
        </w:rPr>
        <w:t>Mazurana</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McKay</w:t>
      </w:r>
      <w:r w:rsidRPr="00A30A91">
        <w:rPr>
          <w:rFonts w:asciiTheme="majorHAnsi" w:hAnsiTheme="majorHAnsi"/>
          <w:sz w:val="16"/>
        </w:rPr>
        <w:t xml:space="preserve"> </w:t>
      </w:r>
      <w:r w:rsidRPr="008A54CC">
        <w:rPr>
          <w:rFonts w:asciiTheme="majorHAnsi" w:hAnsiTheme="majorHAnsi"/>
          <w:vanish/>
          <w:sz w:val="16"/>
        </w:rPr>
        <w:t>argue</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patriarchybased</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will</w:t>
      </w:r>
      <w:r w:rsidRPr="00A30A91">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be</w:t>
      </w:r>
      <w:r w:rsidRPr="00A30A91">
        <w:rPr>
          <w:rFonts w:asciiTheme="majorHAnsi" w:hAnsiTheme="majorHAnsi"/>
          <w:sz w:val="16"/>
        </w:rPr>
        <w:t xml:space="preserve"> </w:t>
      </w:r>
      <w:r w:rsidRPr="008A54CC">
        <w:rPr>
          <w:rFonts w:asciiTheme="majorHAnsi" w:hAnsiTheme="majorHAnsi"/>
          <w:vanish/>
          <w:sz w:val="16"/>
        </w:rPr>
        <w:t>redressed</w:t>
      </w:r>
      <w:r w:rsidRPr="00A30A91">
        <w:rPr>
          <w:rFonts w:asciiTheme="majorHAnsi" w:hAnsiTheme="majorHAnsi"/>
          <w:sz w:val="16"/>
        </w:rPr>
        <w:t xml:space="preserve"> </w:t>
      </w:r>
      <w:r w:rsidRPr="008A54CC">
        <w:rPr>
          <w:rFonts w:asciiTheme="majorHAnsi" w:hAnsiTheme="majorHAnsi"/>
          <w:vanish/>
          <w:sz w:val="16"/>
        </w:rPr>
        <w:t>until</w:t>
      </w:r>
      <w:r w:rsidRPr="00A30A91">
        <w:rPr>
          <w:rFonts w:asciiTheme="majorHAnsi" w:hAnsiTheme="majorHAnsi"/>
          <w:sz w:val="16"/>
        </w:rPr>
        <w:t xml:space="preserve"> </w:t>
      </w:r>
      <w:r w:rsidRPr="008A54CC">
        <w:rPr>
          <w:rFonts w:asciiTheme="majorHAnsi" w:hAnsiTheme="majorHAnsi"/>
          <w:vanish/>
          <w:sz w:val="16"/>
        </w:rPr>
        <w:t>women</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able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play</w:t>
      </w:r>
      <w:r w:rsidRPr="00A30A91">
        <w:rPr>
          <w:rFonts w:asciiTheme="majorHAnsi" w:hAnsiTheme="majorHAnsi"/>
          <w:sz w:val="16"/>
        </w:rPr>
        <w:t xml:space="preserve"> </w:t>
      </w:r>
      <w:r w:rsidRPr="008A54CC">
        <w:rPr>
          <w:rFonts w:asciiTheme="majorHAnsi" w:hAnsiTheme="majorHAnsi"/>
          <w:vanish/>
          <w:sz w:val="16"/>
        </w:rPr>
        <w:t>more</w:t>
      </w:r>
      <w:r w:rsidRPr="00A30A91">
        <w:rPr>
          <w:rFonts w:asciiTheme="majorHAnsi" w:hAnsiTheme="majorHAnsi"/>
          <w:sz w:val="16"/>
        </w:rPr>
        <w:t xml:space="preserve"> </w:t>
      </w:r>
      <w:r w:rsidRPr="008A54CC">
        <w:rPr>
          <w:rFonts w:asciiTheme="majorHAnsi" w:hAnsiTheme="majorHAnsi"/>
          <w:vanish/>
          <w:sz w:val="16"/>
        </w:rPr>
        <w:t>active</w:t>
      </w:r>
      <w:r>
        <w:rPr>
          <w:rFonts w:asciiTheme="majorHAnsi" w:hAnsiTheme="majorHAnsi"/>
          <w:sz w:val="16"/>
        </w:rPr>
        <w:t xml:space="preserve"> </w:t>
      </w:r>
      <w:r w:rsidRPr="008A54CC">
        <w:rPr>
          <w:rFonts w:asciiTheme="majorHAnsi" w:hAnsiTheme="majorHAnsi"/>
          <w:vanish/>
          <w:sz w:val="16"/>
        </w:rPr>
        <w:t>roles</w:t>
      </w:r>
      <w:r w:rsidRPr="00A30A91">
        <w:rPr>
          <w:rFonts w:asciiTheme="majorHAnsi" w:hAnsiTheme="majorHAnsi"/>
          <w:sz w:val="16"/>
        </w:rPr>
        <w:t xml:space="preserve"> </w:t>
      </w:r>
      <w:r w:rsidRPr="008A54CC">
        <w:rPr>
          <w:rFonts w:asciiTheme="majorHAnsi" w:hAnsiTheme="majorHAnsi"/>
          <w:vanish/>
          <w:sz w:val="16"/>
        </w:rPr>
        <w:t>making</w:t>
      </w:r>
      <w:r w:rsidRPr="00A30A91">
        <w:rPr>
          <w:rFonts w:asciiTheme="majorHAnsi" w:hAnsiTheme="majorHAnsi"/>
          <w:sz w:val="16"/>
        </w:rPr>
        <w:t xml:space="preserve"> </w:t>
      </w:r>
      <w:r w:rsidRPr="008A54CC">
        <w:rPr>
          <w:rFonts w:asciiTheme="majorHAnsi" w:hAnsiTheme="majorHAnsi"/>
          <w:vanish/>
          <w:sz w:val="16"/>
        </w:rPr>
        <w:t>decisions</w:t>
      </w:r>
      <w:r w:rsidRPr="00A30A91">
        <w:rPr>
          <w:rFonts w:asciiTheme="majorHAnsi" w:hAnsiTheme="majorHAnsi"/>
          <w:sz w:val="16"/>
        </w:rPr>
        <w:t xml:space="preserve"> </w:t>
      </w:r>
      <w:r w:rsidRPr="008A54CC">
        <w:rPr>
          <w:rFonts w:asciiTheme="majorHAnsi" w:hAnsiTheme="majorHAnsi"/>
          <w:vanish/>
          <w:sz w:val="16"/>
        </w:rPr>
        <w:t>about</w:t>
      </w:r>
      <w:r w:rsidRPr="00A30A91">
        <w:rPr>
          <w:rFonts w:asciiTheme="majorHAnsi" w:hAnsiTheme="majorHAnsi"/>
          <w:sz w:val="16"/>
        </w:rPr>
        <w:t xml:space="preserve"> </w:t>
      </w:r>
      <w:r w:rsidRPr="008A54CC">
        <w:rPr>
          <w:rFonts w:asciiTheme="majorHAnsi" w:hAnsiTheme="majorHAnsi"/>
          <w:vanish/>
          <w:sz w:val="16"/>
        </w:rPr>
        <w:t>how</w:t>
      </w:r>
      <w:r w:rsidRPr="00A30A91">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distributed.</w:t>
      </w:r>
      <w:r>
        <w:rPr>
          <w:rFonts w:asciiTheme="majorHAnsi" w:hAnsiTheme="majorHAnsi"/>
          <w:sz w:val="16"/>
        </w:rPr>
        <w:t xml:space="preserve"> </w:t>
      </w:r>
    </w:p>
    <w:p w14:paraId="6F5C2EE4" w14:textId="77777777" w:rsidR="00A93610" w:rsidRPr="00A30A91" w:rsidRDefault="00A93610" w:rsidP="00A93610">
      <w:pPr>
        <w:pStyle w:val="Heading4"/>
        <w:numPr>
          <w:ilvl w:val="0"/>
          <w:numId w:val="22"/>
        </w:numPr>
      </w:pPr>
      <w:r>
        <w:t>And outweighs on magnitude- it’s an exponential threat multiplier</w:t>
      </w:r>
    </w:p>
    <w:p w14:paraId="3E7FC0A9" w14:textId="77777777" w:rsidR="00A93610" w:rsidRDefault="00A93610" w:rsidP="00A93610">
      <w:pPr>
        <w:spacing w:line="240" w:lineRule="auto"/>
        <w:contextualSpacing/>
        <w:rPr>
          <w:rFonts w:eastAsia="Calibri" w:cstheme="minorHAnsi"/>
          <w:szCs w:val="22"/>
        </w:rPr>
      </w:pPr>
      <w:r w:rsidRPr="00E674BF">
        <w:rPr>
          <w:rStyle w:val="Style13ptBold"/>
          <w:szCs w:val="22"/>
        </w:rPr>
        <w:t>Nixon 11</w:t>
      </w:r>
      <w:r w:rsidRPr="00E674BF">
        <w:rPr>
          <w:rStyle w:val="Style13ptBold"/>
          <w:bCs/>
          <w:szCs w:val="22"/>
        </w:rPr>
        <w:t xml:space="preserve"> [Rob Nixon, Professor of English and the Princeton Environmental Institute, </w:t>
      </w:r>
      <w:r w:rsidRPr="00E674BF">
        <w:rPr>
          <w:rStyle w:val="Style13ptBold"/>
          <w:szCs w:val="22"/>
        </w:rPr>
        <w:t>“</w:t>
      </w:r>
      <w:r w:rsidRPr="00E674BF">
        <w:rPr>
          <w:rFonts w:eastAsia="Calibri" w:cstheme="minorHAnsi"/>
          <w:szCs w:val="22"/>
        </w:rPr>
        <w:t xml:space="preserve">Slow Violence and the Environmentalism of the Poor”, 2011, https://books.google.com/books/about/Slow_Violence_and_the_Environmentalism_o.html?id=bTVbUTOsoC8C] </w:t>
      </w:r>
    </w:p>
    <w:p w14:paraId="460EF986" w14:textId="77777777" w:rsidR="00A93610" w:rsidRPr="00E674BF" w:rsidRDefault="00A93610" w:rsidP="00A93610">
      <w:pPr>
        <w:spacing w:line="240" w:lineRule="auto"/>
        <w:contextualSpacing/>
        <w:rPr>
          <w:rStyle w:val="Style13ptBold"/>
          <w:b w:val="0"/>
          <w:bCs/>
          <w:szCs w:val="22"/>
        </w:rPr>
      </w:pPr>
    </w:p>
    <w:p w14:paraId="47875342" w14:textId="77777777" w:rsidR="00A93610" w:rsidRPr="00A30A91" w:rsidRDefault="00A93610" w:rsidP="00A93610">
      <w:pPr>
        <w:spacing w:line="240" w:lineRule="auto"/>
        <w:contextualSpacing/>
        <w:rPr>
          <w:bCs/>
          <w:sz w:val="14"/>
          <w:szCs w:val="22"/>
        </w:rPr>
      </w:pPr>
      <w:r w:rsidRPr="008A54CC">
        <w:rPr>
          <w:rFonts w:eastAsia="Calibri" w:cstheme="minorHAnsi"/>
          <w:vanish/>
          <w:sz w:val="14"/>
          <w:szCs w:val="16"/>
        </w:rPr>
        <w:lastRenderedPageBreak/>
        <w:t>Three</w:t>
      </w:r>
      <w:r w:rsidRPr="00A30A91">
        <w:rPr>
          <w:rFonts w:eastAsia="Calibri" w:cstheme="minorHAnsi"/>
          <w:sz w:val="14"/>
          <w:szCs w:val="16"/>
        </w:rPr>
        <w:t xml:space="preserve"> </w:t>
      </w:r>
      <w:r w:rsidRPr="008A54CC">
        <w:rPr>
          <w:rFonts w:eastAsia="Calibri" w:cstheme="minorHAnsi"/>
          <w:vanish/>
          <w:sz w:val="14"/>
          <w:szCs w:val="16"/>
        </w:rPr>
        <w:t>primary</w:t>
      </w:r>
      <w:r w:rsidRPr="00A30A91">
        <w:rPr>
          <w:rFonts w:eastAsia="Calibri" w:cstheme="minorHAnsi"/>
          <w:sz w:val="14"/>
          <w:szCs w:val="16"/>
        </w:rPr>
        <w:t xml:space="preserve"> </w:t>
      </w:r>
      <w:r w:rsidRPr="008A54CC">
        <w:rPr>
          <w:rFonts w:eastAsia="Calibri" w:cstheme="minorHAnsi"/>
          <w:vanish/>
          <w:sz w:val="14"/>
          <w:szCs w:val="16"/>
        </w:rPr>
        <w:t>concerns</w:t>
      </w:r>
      <w:r w:rsidRPr="00A30A91">
        <w:rPr>
          <w:rFonts w:eastAsia="Calibri" w:cstheme="minorHAnsi"/>
          <w:sz w:val="14"/>
          <w:szCs w:val="16"/>
        </w:rPr>
        <w:t xml:space="preserve"> </w:t>
      </w:r>
      <w:r w:rsidRPr="008A54CC">
        <w:rPr>
          <w:rFonts w:eastAsia="Calibri" w:cstheme="minorHAnsi"/>
          <w:vanish/>
          <w:sz w:val="14"/>
          <w:szCs w:val="16"/>
        </w:rPr>
        <w:t>animate</w:t>
      </w:r>
      <w:r w:rsidRPr="00A30A91">
        <w:rPr>
          <w:rFonts w:eastAsia="Calibri" w:cstheme="minorHAnsi"/>
          <w:sz w:val="14"/>
          <w:szCs w:val="16"/>
        </w:rPr>
        <w:t xml:space="preserve"> </w:t>
      </w:r>
      <w:r w:rsidRPr="008A54CC">
        <w:rPr>
          <w:rFonts w:eastAsia="Calibri" w:cstheme="minorHAnsi"/>
          <w:vanish/>
          <w:sz w:val="14"/>
          <w:szCs w:val="16"/>
        </w:rPr>
        <w:t>this</w:t>
      </w:r>
      <w:r w:rsidRPr="00A30A91">
        <w:rPr>
          <w:rFonts w:eastAsia="Calibri" w:cstheme="minorHAnsi"/>
          <w:sz w:val="14"/>
          <w:szCs w:val="16"/>
        </w:rPr>
        <w:t xml:space="preserve"> </w:t>
      </w:r>
      <w:r w:rsidRPr="008A54CC">
        <w:rPr>
          <w:rFonts w:eastAsia="Calibri" w:cstheme="minorHAnsi"/>
          <w:vanish/>
          <w:sz w:val="14"/>
          <w:szCs w:val="16"/>
        </w:rPr>
        <w:t>book,</w:t>
      </w:r>
      <w:r w:rsidRPr="00A30A91">
        <w:rPr>
          <w:rFonts w:eastAsia="Calibri" w:cstheme="minorHAnsi"/>
          <w:sz w:val="14"/>
          <w:szCs w:val="16"/>
        </w:rPr>
        <w:t xml:space="preserve"> </w:t>
      </w:r>
      <w:r w:rsidRPr="008A54CC">
        <w:rPr>
          <w:rFonts w:eastAsia="Calibri" w:cstheme="minorHAnsi"/>
          <w:vanish/>
          <w:sz w:val="14"/>
          <w:szCs w:val="16"/>
        </w:rPr>
        <w:t>chief</w:t>
      </w:r>
      <w:r w:rsidRPr="00A30A91">
        <w:rPr>
          <w:rFonts w:eastAsia="Calibri" w:cstheme="minorHAnsi"/>
          <w:sz w:val="14"/>
          <w:szCs w:val="16"/>
        </w:rPr>
        <w:t xml:space="preserve"> </w:t>
      </w:r>
      <w:r w:rsidRPr="008A54CC">
        <w:rPr>
          <w:rFonts w:eastAsia="Calibri" w:cstheme="minorHAnsi"/>
          <w:vanish/>
          <w:sz w:val="14"/>
          <w:szCs w:val="16"/>
        </w:rPr>
        <w:t>among</w:t>
      </w:r>
      <w:r w:rsidRPr="00A30A91">
        <w:rPr>
          <w:rFonts w:eastAsia="Calibri" w:cstheme="minorHAnsi"/>
          <w:sz w:val="14"/>
          <w:szCs w:val="16"/>
        </w:rPr>
        <w:t xml:space="preserve"> </w:t>
      </w:r>
      <w:r w:rsidRPr="008A54CC">
        <w:rPr>
          <w:rFonts w:eastAsia="Calibri" w:cstheme="minorHAnsi"/>
          <w:vanish/>
          <w:sz w:val="14"/>
          <w:szCs w:val="16"/>
        </w:rPr>
        <w:t>them</w:t>
      </w:r>
      <w:r w:rsidRPr="00A30A91">
        <w:rPr>
          <w:rFonts w:eastAsia="Calibri" w:cstheme="minorHAnsi"/>
          <w:sz w:val="14"/>
          <w:szCs w:val="16"/>
        </w:rPr>
        <w:t xml:space="preserve"> </w:t>
      </w:r>
      <w:r w:rsidRPr="008A54CC">
        <w:rPr>
          <w:rFonts w:eastAsia="Calibri" w:cstheme="minorHAnsi"/>
          <w:vanish/>
          <w:sz w:val="14"/>
          <w:szCs w:val="16"/>
        </w:rPr>
        <w:t>my</w:t>
      </w:r>
      <w:r w:rsidRPr="00A30A91">
        <w:rPr>
          <w:rFonts w:eastAsia="Calibri" w:cstheme="minorHAnsi"/>
          <w:sz w:val="14"/>
          <w:szCs w:val="16"/>
        </w:rPr>
        <w:t xml:space="preserve"> </w:t>
      </w:r>
      <w:r w:rsidRPr="008A54CC">
        <w:rPr>
          <w:rFonts w:eastAsia="Calibri" w:cstheme="minorHAnsi"/>
          <w:vanish/>
          <w:sz w:val="14"/>
          <w:szCs w:val="16"/>
        </w:rPr>
        <w:t>conviction</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22"/>
        </w:rPr>
        <w:t xml:space="preserve"> </w:t>
      </w:r>
      <w:r w:rsidRPr="008A54CC">
        <w:rPr>
          <w:rFonts w:eastAsia="Calibri" w:cstheme="minorHAnsi"/>
          <w:b/>
          <w:bCs/>
          <w:vanish/>
          <w:szCs w:val="22"/>
          <w:u w:val="single"/>
        </w:rPr>
        <w:t>we</w:t>
      </w:r>
      <w:r w:rsidRPr="00E674BF">
        <w:rPr>
          <w:rFonts w:eastAsia="Calibri" w:cstheme="minorHAnsi"/>
          <w:b/>
          <w:bCs/>
          <w:szCs w:val="22"/>
          <w:u w:val="single"/>
        </w:rPr>
        <w:t xml:space="preserve"> </w:t>
      </w:r>
      <w:r w:rsidRPr="008A54CC">
        <w:rPr>
          <w:rFonts w:eastAsia="Calibri" w:cstheme="minorHAnsi"/>
          <w:b/>
          <w:bCs/>
          <w:vanish/>
          <w:szCs w:val="22"/>
          <w:u w:val="single"/>
        </w:rPr>
        <w:t>urgently</w:t>
      </w:r>
      <w:r w:rsidRPr="00E674BF">
        <w:rPr>
          <w:rFonts w:eastAsia="Calibri" w:cstheme="minorHAnsi"/>
          <w:b/>
          <w:bCs/>
          <w:szCs w:val="22"/>
          <w:u w:val="single"/>
        </w:rPr>
        <w:t xml:space="preserve"> </w:t>
      </w:r>
      <w:r w:rsidRPr="008A54CC">
        <w:rPr>
          <w:rFonts w:eastAsia="Calibri" w:cstheme="minorHAnsi"/>
          <w:b/>
          <w:bCs/>
          <w:vanish/>
          <w:szCs w:val="22"/>
          <w:u w:val="single"/>
        </w:rPr>
        <w:t>need</w:t>
      </w:r>
      <w:r w:rsidRPr="00E674BF">
        <w:rPr>
          <w:rFonts w:eastAsia="Calibri" w:cstheme="minorHAnsi"/>
          <w:b/>
          <w:bCs/>
          <w:szCs w:val="22"/>
          <w:u w:val="single"/>
        </w:rPr>
        <w:t xml:space="preserve"> </w:t>
      </w:r>
      <w:r w:rsidRPr="008A54CC">
        <w:rPr>
          <w:rFonts w:eastAsia="Calibri" w:cstheme="minorHAnsi"/>
          <w:b/>
          <w:bCs/>
          <w:vanish/>
          <w:szCs w:val="22"/>
          <w:u w:val="single"/>
        </w:rPr>
        <w:t>to</w:t>
      </w:r>
      <w:r w:rsidRPr="00E674BF">
        <w:rPr>
          <w:rFonts w:eastAsia="Calibri" w:cstheme="minorHAnsi"/>
          <w:b/>
          <w:bCs/>
          <w:szCs w:val="22"/>
          <w:u w:val="single"/>
        </w:rPr>
        <w:t xml:space="preserve"> </w:t>
      </w:r>
      <w:r w:rsidRPr="008A54CC">
        <w:rPr>
          <w:rFonts w:eastAsia="Calibri" w:cstheme="minorHAnsi"/>
          <w:b/>
          <w:bCs/>
          <w:vanish/>
          <w:szCs w:val="22"/>
          <w:u w:val="single"/>
        </w:rPr>
        <w:t>rethink-</w:t>
      </w:r>
      <w:r w:rsidRPr="008A54CC">
        <w:rPr>
          <w:rFonts w:eastAsia="Calibri" w:cstheme="minorHAnsi"/>
          <w:vanish/>
          <w:sz w:val="14"/>
          <w:szCs w:val="16"/>
        </w:rPr>
        <w:t>politically,</w:t>
      </w:r>
      <w:r w:rsidRPr="00A30A91">
        <w:rPr>
          <w:rFonts w:eastAsia="Calibri" w:cstheme="minorHAnsi"/>
          <w:sz w:val="14"/>
          <w:szCs w:val="16"/>
        </w:rPr>
        <w:t xml:space="preserve"> </w:t>
      </w:r>
      <w:r w:rsidRPr="008A54CC">
        <w:rPr>
          <w:rFonts w:eastAsia="Calibri" w:cstheme="minorHAnsi"/>
          <w:vanish/>
          <w:sz w:val="14"/>
          <w:szCs w:val="16"/>
        </w:rPr>
        <w:t>imaginatively,</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theoretically-what</w:t>
      </w:r>
      <w:r w:rsidRPr="00A30A91">
        <w:rPr>
          <w:rFonts w:eastAsia="Calibri" w:cstheme="minorHAnsi"/>
          <w:sz w:val="14"/>
          <w:szCs w:val="16"/>
        </w:rPr>
        <w:t xml:space="preserve"> </w:t>
      </w:r>
      <w:r w:rsidRPr="008A54CC">
        <w:rPr>
          <w:rFonts w:eastAsia="Calibri" w:cstheme="minorHAnsi"/>
          <w:vanish/>
          <w:sz w:val="14"/>
          <w:szCs w:val="16"/>
        </w:rPr>
        <w:t>I</w:t>
      </w:r>
      <w:r w:rsidRPr="00A30A91">
        <w:rPr>
          <w:rFonts w:eastAsia="Calibri" w:cstheme="minorHAnsi"/>
          <w:sz w:val="14"/>
          <w:szCs w:val="16"/>
        </w:rPr>
        <w:t xml:space="preserve"> </w:t>
      </w:r>
      <w:r w:rsidRPr="008A54CC">
        <w:rPr>
          <w:rFonts w:eastAsia="Calibri" w:cstheme="minorHAnsi"/>
          <w:vanish/>
          <w:sz w:val="14"/>
          <w:szCs w:val="16"/>
        </w:rPr>
        <w:t>call</w:t>
      </w:r>
      <w:r w:rsidRPr="00E674BF">
        <w:rPr>
          <w:rFonts w:eastAsia="Calibri" w:cstheme="minorHAnsi"/>
          <w:b/>
          <w:bCs/>
          <w:szCs w:val="22"/>
          <w:u w:val="single"/>
        </w:rPr>
        <w:t xml:space="preserve"> </w:t>
      </w:r>
      <w:r w:rsidRPr="008A54CC">
        <w:rPr>
          <w:rFonts w:eastAsia="Calibri" w:cstheme="minorHAnsi"/>
          <w:b/>
          <w:bCs/>
          <w:vanish/>
          <w:szCs w:val="22"/>
          <w:u w:val="single"/>
        </w:rPr>
        <w:t>"slow</w:t>
      </w:r>
      <w:r w:rsidRPr="00E674BF">
        <w:rPr>
          <w:rFonts w:eastAsia="Calibri" w:cstheme="minorHAnsi"/>
          <w:b/>
          <w:bCs/>
          <w:szCs w:val="22"/>
          <w:u w:val="single"/>
        </w:rPr>
        <w:t xml:space="preserve"> </w:t>
      </w:r>
      <w:r w:rsidRPr="008A54CC">
        <w:rPr>
          <w:rFonts w:eastAsia="Calibri" w:cstheme="minorHAnsi"/>
          <w:b/>
          <w:bCs/>
          <w:vanish/>
          <w:szCs w:val="22"/>
          <w:u w:val="single"/>
        </w:rPr>
        <w:t>violence."</w:t>
      </w:r>
      <w:r w:rsidRPr="00E674BF">
        <w:rPr>
          <w:rFonts w:eastAsia="Calibri" w:cstheme="minorHAnsi"/>
          <w:b/>
          <w:bCs/>
          <w:szCs w:val="22"/>
          <w:u w:val="single"/>
        </w:rPr>
        <w:t xml:space="preserve"> </w:t>
      </w:r>
      <w:r w:rsidRPr="008A54CC">
        <w:rPr>
          <w:rFonts w:eastAsia="Calibri" w:cstheme="minorHAnsi"/>
          <w:b/>
          <w:bCs/>
          <w:vanish/>
          <w:szCs w:val="22"/>
          <w:u w:val="single"/>
        </w:rPr>
        <w:t>By</w:t>
      </w:r>
      <w:r w:rsidRPr="00E674BF">
        <w:rPr>
          <w:rFonts w:eastAsia="Calibri" w:cstheme="minorHAnsi"/>
          <w:b/>
          <w:bCs/>
          <w:szCs w:val="22"/>
          <w:u w:val="single"/>
        </w:rPr>
        <w:t xml:space="preserve"> </w:t>
      </w:r>
      <w:r w:rsidRPr="008A54CC">
        <w:rPr>
          <w:rFonts w:eastAsia="Calibri" w:cstheme="minorHAnsi"/>
          <w:b/>
          <w:bCs/>
          <w:vanish/>
          <w:szCs w:val="22"/>
          <w:u w:val="single"/>
        </w:rPr>
        <w:t>slow</w:t>
      </w:r>
      <w:r w:rsidRPr="00E674BF">
        <w:rPr>
          <w:rFonts w:eastAsia="Calibri" w:cstheme="minorHAnsi"/>
          <w:b/>
          <w:bCs/>
          <w:szCs w:val="22"/>
          <w:u w:val="single"/>
        </w:rPr>
        <w:t xml:space="preserve"> </w:t>
      </w:r>
      <w:r w:rsidRPr="008A54CC">
        <w:rPr>
          <w:rFonts w:eastAsia="Calibri" w:cstheme="minorHAnsi"/>
          <w:b/>
          <w:bCs/>
          <w:vanish/>
          <w:szCs w:val="22"/>
          <w:u w:val="single"/>
        </w:rPr>
        <w:t>violence</w:t>
      </w:r>
      <w:r w:rsidRPr="00E674BF">
        <w:rPr>
          <w:rFonts w:eastAsia="Calibri" w:cstheme="minorHAnsi"/>
          <w:b/>
          <w:bCs/>
          <w:szCs w:val="22"/>
          <w:u w:val="single"/>
        </w:rPr>
        <w:t xml:space="preserve"> </w:t>
      </w:r>
      <w:r w:rsidRPr="008A54CC">
        <w:rPr>
          <w:rFonts w:eastAsia="Calibri" w:cstheme="minorHAnsi"/>
          <w:b/>
          <w:bCs/>
          <w:vanish/>
          <w:szCs w:val="22"/>
          <w:u w:val="single"/>
        </w:rPr>
        <w:t>I</w:t>
      </w:r>
      <w:r w:rsidRPr="00E674BF">
        <w:rPr>
          <w:rFonts w:eastAsia="Calibri" w:cstheme="minorHAnsi"/>
          <w:b/>
          <w:bCs/>
          <w:szCs w:val="22"/>
          <w:u w:val="single"/>
        </w:rPr>
        <w:t xml:space="preserve"> </w:t>
      </w:r>
      <w:r w:rsidRPr="008A54CC">
        <w:rPr>
          <w:rFonts w:eastAsia="Calibri" w:cstheme="minorHAnsi"/>
          <w:b/>
          <w:bCs/>
          <w:vanish/>
          <w:szCs w:val="22"/>
          <w:u w:val="single"/>
        </w:rPr>
        <w:t>mean</w:t>
      </w:r>
      <w:r w:rsidRPr="00E674BF">
        <w:rPr>
          <w:rFonts w:eastAsia="Calibri" w:cstheme="minorHAnsi"/>
          <w:b/>
          <w:bCs/>
          <w:szCs w:val="22"/>
          <w:u w:val="single"/>
        </w:rPr>
        <w:t xml:space="preserve"> </w:t>
      </w:r>
      <w:r w:rsidRPr="008A54CC">
        <w:rPr>
          <w:rFonts w:eastAsia="Calibri" w:cstheme="minorHAnsi"/>
          <w:b/>
          <w:bCs/>
          <w:vanish/>
          <w:szCs w:val="22"/>
          <w:u w:val="single"/>
        </w:rPr>
        <w:t>a</w:t>
      </w:r>
      <w:r w:rsidRPr="00E674BF">
        <w:rPr>
          <w:rFonts w:eastAsia="Calibri" w:cstheme="minorHAnsi"/>
          <w:b/>
          <w:bCs/>
          <w:szCs w:val="22"/>
          <w:u w:val="single"/>
        </w:rPr>
        <w:t xml:space="preserve"> </w:t>
      </w:r>
      <w:r w:rsidRPr="008A54CC">
        <w:rPr>
          <w:rFonts w:eastAsia="Calibri" w:cstheme="minorHAnsi"/>
          <w:b/>
          <w:bCs/>
          <w:vanish/>
          <w:szCs w:val="22"/>
          <w:u w:val="single"/>
        </w:rPr>
        <w:t>violence</w:t>
      </w:r>
      <w:r w:rsidRPr="00E674BF">
        <w:rPr>
          <w:rFonts w:eastAsia="Calibri" w:cstheme="minorHAnsi"/>
          <w:b/>
          <w:bCs/>
          <w:szCs w:val="22"/>
          <w:u w:val="single"/>
        </w:rPr>
        <w:t xml:space="preserve"> </w:t>
      </w:r>
      <w:r w:rsidRPr="008A54CC">
        <w:rPr>
          <w:rFonts w:eastAsia="Calibri" w:cstheme="minorHAnsi"/>
          <w:b/>
          <w:bCs/>
          <w:vanish/>
          <w:szCs w:val="22"/>
          <w:u w:val="single"/>
        </w:rPr>
        <w:t>that</w:t>
      </w:r>
      <w:r w:rsidRPr="00E674BF">
        <w:rPr>
          <w:rFonts w:eastAsia="Calibri" w:cstheme="minorHAnsi"/>
          <w:b/>
          <w:bCs/>
          <w:szCs w:val="22"/>
          <w:u w:val="single"/>
        </w:rPr>
        <w:t xml:space="preserve"> </w:t>
      </w:r>
      <w:r w:rsidRPr="008A54CC">
        <w:rPr>
          <w:rFonts w:eastAsia="Calibri" w:cstheme="minorHAnsi"/>
          <w:b/>
          <w:bCs/>
          <w:vanish/>
          <w:szCs w:val="22"/>
          <w:u w:val="single"/>
        </w:rPr>
        <w:t>occurs</w:t>
      </w:r>
      <w:r w:rsidRPr="00E674BF">
        <w:rPr>
          <w:rFonts w:eastAsia="Calibri" w:cstheme="minorHAnsi"/>
          <w:b/>
          <w:bCs/>
          <w:szCs w:val="22"/>
          <w:u w:val="single"/>
        </w:rPr>
        <w:t xml:space="preserve"> </w:t>
      </w:r>
      <w:r w:rsidRPr="008A54CC">
        <w:rPr>
          <w:rFonts w:eastAsia="Calibri" w:cstheme="minorHAnsi"/>
          <w:b/>
          <w:bCs/>
          <w:vanish/>
          <w:szCs w:val="22"/>
          <w:u w:val="single"/>
        </w:rPr>
        <w:t>gradually</w:t>
      </w:r>
      <w:r w:rsidRPr="00E674BF">
        <w:rPr>
          <w:rFonts w:eastAsia="Calibri" w:cstheme="minorHAnsi"/>
          <w:b/>
          <w:bCs/>
          <w:szCs w:val="22"/>
          <w:u w:val="single"/>
        </w:rPr>
        <w:t xml:space="preserve"> </w:t>
      </w:r>
      <w:r w:rsidRPr="008A54CC">
        <w:rPr>
          <w:rFonts w:eastAsia="Calibri" w:cstheme="minorHAnsi"/>
          <w:b/>
          <w:bCs/>
          <w:vanish/>
          <w:szCs w:val="22"/>
          <w:u w:val="single"/>
        </w:rPr>
        <w:t>and</w:t>
      </w:r>
      <w:r w:rsidRPr="00E674BF">
        <w:rPr>
          <w:rFonts w:eastAsia="Calibri" w:cstheme="minorHAnsi"/>
          <w:b/>
          <w:bCs/>
          <w:szCs w:val="22"/>
          <w:u w:val="single"/>
        </w:rPr>
        <w:t xml:space="preserve"> </w:t>
      </w:r>
      <w:r w:rsidRPr="008A54CC">
        <w:rPr>
          <w:rFonts w:eastAsia="Calibri" w:cstheme="minorHAnsi"/>
          <w:b/>
          <w:bCs/>
          <w:vanish/>
          <w:szCs w:val="22"/>
          <w:u w:val="single"/>
        </w:rPr>
        <w:t>out</w:t>
      </w:r>
      <w:r w:rsidRPr="00E674BF">
        <w:rPr>
          <w:rFonts w:eastAsia="Calibri" w:cstheme="minorHAnsi"/>
          <w:b/>
          <w:bCs/>
          <w:szCs w:val="22"/>
          <w:u w:val="single"/>
        </w:rPr>
        <w:t xml:space="preserve"> </w:t>
      </w:r>
      <w:r w:rsidRPr="008A54CC">
        <w:rPr>
          <w:rFonts w:eastAsia="Calibri" w:cstheme="minorHAnsi"/>
          <w:b/>
          <w:bCs/>
          <w:vanish/>
          <w:szCs w:val="22"/>
          <w:u w:val="single"/>
        </w:rPr>
        <w:t>of</w:t>
      </w:r>
      <w:r w:rsidRPr="00E674BF">
        <w:rPr>
          <w:rFonts w:eastAsia="Calibri" w:cstheme="minorHAnsi"/>
          <w:b/>
          <w:bCs/>
          <w:szCs w:val="22"/>
          <w:u w:val="single"/>
        </w:rPr>
        <w:t xml:space="preserve"> </w:t>
      </w:r>
      <w:r w:rsidRPr="008A54CC">
        <w:rPr>
          <w:rFonts w:eastAsia="Calibri" w:cstheme="minorHAnsi"/>
          <w:b/>
          <w:bCs/>
          <w:vanish/>
          <w:szCs w:val="22"/>
          <w:u w:val="single"/>
        </w:rPr>
        <w:t>sight,</w:t>
      </w:r>
      <w:r w:rsidRPr="00E674BF">
        <w:rPr>
          <w:rFonts w:eastAsia="Calibri" w:cstheme="minorHAnsi"/>
          <w:b/>
          <w:bCs/>
          <w:szCs w:val="22"/>
          <w:u w:val="single"/>
        </w:rPr>
        <w:t xml:space="preserve"> </w:t>
      </w:r>
      <w:r w:rsidRPr="008A54CC">
        <w:rPr>
          <w:rFonts w:eastAsia="Calibri" w:cstheme="minorHAnsi"/>
          <w:b/>
          <w:bCs/>
          <w:vanish/>
          <w:szCs w:val="22"/>
          <w:u w:val="single"/>
        </w:rPr>
        <w:t>a</w:t>
      </w:r>
      <w:r w:rsidRPr="00E674BF">
        <w:rPr>
          <w:rFonts w:eastAsia="Calibri" w:cstheme="minorHAnsi"/>
          <w:b/>
          <w:bCs/>
          <w:szCs w:val="22"/>
          <w:u w:val="single"/>
        </w:rPr>
        <w:t xml:space="preserve"> </w:t>
      </w:r>
      <w:r w:rsidRPr="008A54CC">
        <w:rPr>
          <w:rFonts w:eastAsia="Calibri" w:cstheme="minorHAnsi"/>
          <w:b/>
          <w:bCs/>
          <w:vanish/>
          <w:szCs w:val="22"/>
          <w:u w:val="single"/>
        </w:rPr>
        <w:t>violence</w:t>
      </w:r>
      <w:r w:rsidRPr="00E674BF">
        <w:rPr>
          <w:rFonts w:eastAsia="Calibri" w:cstheme="minorHAnsi"/>
          <w:b/>
          <w:bCs/>
          <w:szCs w:val="22"/>
          <w:u w:val="single"/>
        </w:rPr>
        <w:t xml:space="preserve"> </w:t>
      </w:r>
      <w:r w:rsidRPr="008A54CC">
        <w:rPr>
          <w:rFonts w:eastAsia="Calibri" w:cstheme="minorHAnsi"/>
          <w:b/>
          <w:bCs/>
          <w:vanish/>
          <w:szCs w:val="22"/>
          <w:u w:val="single"/>
        </w:rPr>
        <w:t>of</w:t>
      </w:r>
      <w:r w:rsidRPr="00E674BF">
        <w:rPr>
          <w:rFonts w:eastAsia="Calibri" w:cstheme="minorHAnsi"/>
          <w:b/>
          <w:bCs/>
          <w:szCs w:val="22"/>
          <w:u w:val="single"/>
        </w:rPr>
        <w:t xml:space="preserve"> </w:t>
      </w:r>
      <w:r w:rsidRPr="008A54CC">
        <w:rPr>
          <w:rFonts w:eastAsia="Calibri" w:cstheme="minorHAnsi"/>
          <w:b/>
          <w:bCs/>
          <w:vanish/>
          <w:szCs w:val="22"/>
          <w:u w:val="single"/>
        </w:rPr>
        <w:t>delayed</w:t>
      </w:r>
      <w:r w:rsidRPr="00E674BF">
        <w:rPr>
          <w:rFonts w:eastAsia="Calibri" w:cstheme="minorHAnsi"/>
          <w:b/>
          <w:bCs/>
          <w:szCs w:val="22"/>
          <w:u w:val="single"/>
        </w:rPr>
        <w:t xml:space="preserve"> </w:t>
      </w:r>
      <w:r w:rsidRPr="008A54CC">
        <w:rPr>
          <w:rFonts w:eastAsia="Calibri" w:cstheme="minorHAnsi"/>
          <w:b/>
          <w:bCs/>
          <w:vanish/>
          <w:szCs w:val="22"/>
          <w:u w:val="single"/>
        </w:rPr>
        <w:t>destruction</w:t>
      </w:r>
      <w:r w:rsidRPr="00E674BF">
        <w:rPr>
          <w:rFonts w:eastAsia="Calibri" w:cstheme="minorHAnsi"/>
          <w:b/>
          <w:bCs/>
          <w:szCs w:val="22"/>
          <w:u w:val="single"/>
        </w:rPr>
        <w:t xml:space="preserve"> </w:t>
      </w:r>
      <w:r w:rsidRPr="008A54CC">
        <w:rPr>
          <w:rFonts w:eastAsia="Calibri" w:cstheme="minorHAnsi"/>
          <w:b/>
          <w:bCs/>
          <w:vanish/>
          <w:szCs w:val="22"/>
          <w:u w:val="single"/>
        </w:rPr>
        <w:t>that</w:t>
      </w:r>
      <w:r w:rsidRPr="00E674BF">
        <w:rPr>
          <w:rFonts w:eastAsia="Calibri" w:cstheme="minorHAnsi"/>
          <w:b/>
          <w:bCs/>
          <w:szCs w:val="22"/>
          <w:u w:val="single"/>
        </w:rPr>
        <w:t xml:space="preserve"> </w:t>
      </w:r>
      <w:r w:rsidRPr="008A54CC">
        <w:rPr>
          <w:rFonts w:eastAsia="Calibri" w:cstheme="minorHAnsi"/>
          <w:b/>
          <w:bCs/>
          <w:vanish/>
          <w:szCs w:val="22"/>
          <w:u w:val="single"/>
        </w:rPr>
        <w:t>is</w:t>
      </w:r>
      <w:r w:rsidRPr="00E674BF">
        <w:rPr>
          <w:rFonts w:eastAsia="Calibri" w:cstheme="minorHAnsi"/>
          <w:b/>
          <w:bCs/>
          <w:szCs w:val="22"/>
          <w:u w:val="single"/>
        </w:rPr>
        <w:t xml:space="preserve"> </w:t>
      </w:r>
      <w:r w:rsidRPr="008A54CC">
        <w:rPr>
          <w:rFonts w:eastAsia="Calibri" w:cstheme="minorHAnsi"/>
          <w:b/>
          <w:bCs/>
          <w:vanish/>
          <w:szCs w:val="22"/>
          <w:u w:val="single"/>
        </w:rPr>
        <w:t>dispersed</w:t>
      </w:r>
      <w:r w:rsidRPr="00E674BF">
        <w:rPr>
          <w:rFonts w:eastAsia="Calibri" w:cstheme="minorHAnsi"/>
          <w:b/>
          <w:bCs/>
          <w:szCs w:val="22"/>
          <w:u w:val="single"/>
        </w:rPr>
        <w:t xml:space="preserve"> </w:t>
      </w:r>
      <w:r w:rsidRPr="008A54CC">
        <w:rPr>
          <w:rFonts w:eastAsia="Calibri" w:cstheme="minorHAnsi"/>
          <w:b/>
          <w:bCs/>
          <w:vanish/>
          <w:szCs w:val="22"/>
          <w:u w:val="single"/>
        </w:rPr>
        <w:t>across</w:t>
      </w:r>
      <w:r w:rsidRPr="00E674BF">
        <w:rPr>
          <w:rFonts w:eastAsia="Calibri" w:cstheme="minorHAnsi"/>
          <w:b/>
          <w:bCs/>
          <w:szCs w:val="22"/>
          <w:u w:val="single"/>
        </w:rPr>
        <w:t xml:space="preserve"> </w:t>
      </w:r>
      <w:r w:rsidRPr="008A54CC">
        <w:rPr>
          <w:rFonts w:eastAsia="Calibri" w:cstheme="minorHAnsi"/>
          <w:b/>
          <w:bCs/>
          <w:vanish/>
          <w:szCs w:val="22"/>
          <w:u w:val="single"/>
        </w:rPr>
        <w:t>time</w:t>
      </w:r>
      <w:r w:rsidRPr="00E674BF">
        <w:rPr>
          <w:rFonts w:eastAsia="Calibri" w:cstheme="minorHAnsi"/>
          <w:b/>
          <w:bCs/>
          <w:szCs w:val="22"/>
          <w:u w:val="single"/>
        </w:rPr>
        <w:t xml:space="preserve"> </w:t>
      </w:r>
      <w:r w:rsidRPr="008A54CC">
        <w:rPr>
          <w:rFonts w:eastAsia="Calibri" w:cstheme="minorHAnsi"/>
          <w:b/>
          <w:bCs/>
          <w:vanish/>
          <w:szCs w:val="22"/>
          <w:u w:val="single"/>
        </w:rPr>
        <w:t>and</w:t>
      </w:r>
      <w:r w:rsidRPr="00E674BF">
        <w:rPr>
          <w:rFonts w:eastAsia="Calibri" w:cstheme="minorHAnsi"/>
          <w:b/>
          <w:bCs/>
          <w:szCs w:val="22"/>
          <w:u w:val="single"/>
        </w:rPr>
        <w:t xml:space="preserve"> </w:t>
      </w:r>
      <w:r w:rsidRPr="008A54CC">
        <w:rPr>
          <w:rFonts w:eastAsia="Calibri" w:cstheme="minorHAnsi"/>
          <w:b/>
          <w:bCs/>
          <w:vanish/>
          <w:szCs w:val="22"/>
          <w:u w:val="single"/>
        </w:rPr>
        <w:t>space</w:t>
      </w:r>
      <w:r w:rsidRPr="008A54CC">
        <w:rPr>
          <w:rFonts w:eastAsia="Calibri" w:cstheme="minorHAnsi"/>
          <w:vanish/>
          <w:sz w:val="14"/>
          <w:szCs w:val="16"/>
        </w:rPr>
        <w:t>,</w:t>
      </w:r>
      <w:r w:rsidRPr="00A30A91">
        <w:rPr>
          <w:rFonts w:eastAsia="Calibri" w:cstheme="minorHAnsi"/>
          <w:sz w:val="14"/>
          <w:szCs w:val="16"/>
        </w:rPr>
        <w:t xml:space="preserve"> </w:t>
      </w:r>
      <w:r w:rsidRPr="008A54CC">
        <w:rPr>
          <w:rFonts w:eastAsia="Calibri" w:cstheme="minorHAnsi"/>
          <w:vanish/>
          <w:sz w:val="14"/>
          <w:szCs w:val="16"/>
        </w:rPr>
        <w:t>an</w:t>
      </w:r>
      <w:r w:rsidRPr="00A30A91">
        <w:rPr>
          <w:rFonts w:eastAsia="Calibri" w:cstheme="minorHAnsi"/>
          <w:sz w:val="14"/>
          <w:szCs w:val="16"/>
        </w:rPr>
        <w:t xml:space="preserve"> </w:t>
      </w:r>
      <w:r w:rsidRPr="008A54CC">
        <w:rPr>
          <w:rFonts w:eastAsia="Calibri" w:cstheme="minorHAnsi"/>
          <w:vanish/>
          <w:sz w:val="14"/>
          <w:szCs w:val="16"/>
        </w:rPr>
        <w:t>attritional</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16"/>
        </w:rPr>
        <w:t xml:space="preserve"> </w:t>
      </w:r>
      <w:r w:rsidRPr="008A54CC">
        <w:rPr>
          <w:rFonts w:eastAsia="Calibri" w:cstheme="minorHAnsi"/>
          <w:vanish/>
          <w:sz w:val="14"/>
          <w:szCs w:val="16"/>
        </w:rPr>
        <w:t>is</w:t>
      </w:r>
      <w:r w:rsidRPr="00A30A91">
        <w:rPr>
          <w:rFonts w:eastAsia="Calibri" w:cstheme="minorHAnsi"/>
          <w:sz w:val="14"/>
          <w:szCs w:val="16"/>
        </w:rPr>
        <w:t xml:space="preserve"> </w:t>
      </w:r>
      <w:r w:rsidRPr="008A54CC">
        <w:rPr>
          <w:rFonts w:eastAsia="Calibri" w:cstheme="minorHAnsi"/>
          <w:vanish/>
          <w:sz w:val="14"/>
          <w:szCs w:val="16"/>
        </w:rPr>
        <w:t>typically</w:t>
      </w:r>
      <w:r w:rsidRPr="00A30A91">
        <w:rPr>
          <w:rFonts w:eastAsia="Calibri" w:cstheme="minorHAnsi"/>
          <w:sz w:val="14"/>
          <w:szCs w:val="16"/>
        </w:rPr>
        <w:t xml:space="preserve"> </w:t>
      </w:r>
      <w:r w:rsidRPr="008A54CC">
        <w:rPr>
          <w:rFonts w:eastAsia="Calibri" w:cstheme="minorHAnsi"/>
          <w:vanish/>
          <w:sz w:val="14"/>
          <w:szCs w:val="16"/>
        </w:rPr>
        <w:t>not</w:t>
      </w:r>
      <w:r w:rsidRPr="00A30A91">
        <w:rPr>
          <w:rFonts w:eastAsia="Calibri" w:cstheme="minorHAnsi"/>
          <w:sz w:val="14"/>
          <w:szCs w:val="16"/>
        </w:rPr>
        <w:t xml:space="preserve"> </w:t>
      </w:r>
      <w:r w:rsidRPr="008A54CC">
        <w:rPr>
          <w:rFonts w:eastAsia="Calibri" w:cstheme="minorHAnsi"/>
          <w:vanish/>
          <w:sz w:val="14"/>
          <w:szCs w:val="16"/>
        </w:rPr>
        <w:t>viewed</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at</w:t>
      </w:r>
      <w:r w:rsidRPr="00A30A91">
        <w:rPr>
          <w:rFonts w:eastAsia="Calibri" w:cstheme="minorHAnsi"/>
          <w:sz w:val="14"/>
          <w:szCs w:val="16"/>
        </w:rPr>
        <w:t xml:space="preserve"> </w:t>
      </w:r>
      <w:r w:rsidRPr="008A54CC">
        <w:rPr>
          <w:rFonts w:eastAsia="Calibri" w:cstheme="minorHAnsi"/>
          <w:vanish/>
          <w:sz w:val="14"/>
          <w:szCs w:val="16"/>
        </w:rPr>
        <w:t>all.</w:t>
      </w:r>
      <w:r w:rsidRPr="00A30A91">
        <w:rPr>
          <w:rFonts w:eastAsia="Calibri" w:cstheme="minorHAnsi"/>
          <w:b/>
          <w:bCs/>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is</w:t>
      </w:r>
      <w:r w:rsidRPr="00A30A91">
        <w:rPr>
          <w:rFonts w:eastAsia="Calibri" w:cstheme="minorHAnsi"/>
          <w:sz w:val="14"/>
          <w:szCs w:val="16"/>
        </w:rPr>
        <w:t xml:space="preserve"> </w:t>
      </w:r>
      <w:r w:rsidRPr="008A54CC">
        <w:rPr>
          <w:rFonts w:eastAsia="Calibri" w:cstheme="minorHAnsi"/>
          <w:vanish/>
          <w:sz w:val="14"/>
          <w:szCs w:val="16"/>
        </w:rPr>
        <w:t>customarily</w:t>
      </w:r>
      <w:r w:rsidRPr="00A30A91">
        <w:rPr>
          <w:rFonts w:eastAsia="Calibri" w:cstheme="minorHAnsi"/>
          <w:sz w:val="14"/>
          <w:szCs w:val="16"/>
        </w:rPr>
        <w:t xml:space="preserve"> </w:t>
      </w:r>
      <w:r w:rsidRPr="008A54CC">
        <w:rPr>
          <w:rFonts w:eastAsia="Calibri" w:cstheme="minorHAnsi"/>
          <w:vanish/>
          <w:sz w:val="14"/>
          <w:szCs w:val="16"/>
        </w:rPr>
        <w:t>conceived</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an</w:t>
      </w:r>
      <w:r w:rsidRPr="00A30A91">
        <w:rPr>
          <w:rFonts w:eastAsia="Calibri" w:cstheme="minorHAnsi"/>
          <w:sz w:val="14"/>
          <w:szCs w:val="16"/>
        </w:rPr>
        <w:t xml:space="preserve"> </w:t>
      </w:r>
      <w:r w:rsidRPr="008A54CC">
        <w:rPr>
          <w:rFonts w:eastAsia="Calibri" w:cstheme="minorHAnsi"/>
          <w:vanish/>
          <w:sz w:val="14"/>
          <w:szCs w:val="16"/>
        </w:rPr>
        <w:t>event</w:t>
      </w:r>
      <w:r w:rsidRPr="00A30A91">
        <w:rPr>
          <w:rFonts w:eastAsia="Calibri" w:cstheme="minorHAnsi"/>
          <w:sz w:val="14"/>
          <w:szCs w:val="16"/>
        </w:rPr>
        <w:t xml:space="preserve"> </w:t>
      </w:r>
      <w:r w:rsidRPr="008A54CC">
        <w:rPr>
          <w:rFonts w:eastAsia="Calibri" w:cstheme="minorHAnsi"/>
          <w:vanish/>
          <w:sz w:val="14"/>
          <w:szCs w:val="16"/>
        </w:rPr>
        <w:t>or</w:t>
      </w:r>
      <w:r w:rsidRPr="00A30A91">
        <w:rPr>
          <w:rFonts w:eastAsia="Calibri" w:cstheme="minorHAnsi"/>
          <w:sz w:val="14"/>
          <w:szCs w:val="16"/>
        </w:rPr>
        <w:t xml:space="preserve"> </w:t>
      </w:r>
      <w:r w:rsidRPr="008A54CC">
        <w:rPr>
          <w:rFonts w:eastAsia="Calibri" w:cstheme="minorHAnsi"/>
          <w:vanish/>
          <w:sz w:val="14"/>
          <w:szCs w:val="16"/>
        </w:rPr>
        <w:t>action</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16"/>
        </w:rPr>
        <w:t xml:space="preserve"> </w:t>
      </w:r>
      <w:r w:rsidRPr="008A54CC">
        <w:rPr>
          <w:rFonts w:eastAsia="Calibri" w:cstheme="minorHAnsi"/>
          <w:vanish/>
          <w:sz w:val="14"/>
          <w:szCs w:val="16"/>
        </w:rPr>
        <w:t>is</w:t>
      </w:r>
      <w:r w:rsidRPr="00A30A91">
        <w:rPr>
          <w:rFonts w:eastAsia="Calibri" w:cstheme="minorHAnsi"/>
          <w:sz w:val="14"/>
          <w:szCs w:val="16"/>
        </w:rPr>
        <w:t xml:space="preserve"> </w:t>
      </w:r>
      <w:r w:rsidRPr="008A54CC">
        <w:rPr>
          <w:rFonts w:eastAsia="Calibri" w:cstheme="minorHAnsi"/>
          <w:vanish/>
          <w:sz w:val="14"/>
          <w:szCs w:val="16"/>
        </w:rPr>
        <w:t>immediate</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time,</w:t>
      </w:r>
      <w:r w:rsidRPr="00A30A91">
        <w:rPr>
          <w:rFonts w:eastAsia="Calibri" w:cstheme="minorHAnsi"/>
          <w:sz w:val="14"/>
          <w:szCs w:val="16"/>
        </w:rPr>
        <w:t xml:space="preserve"> </w:t>
      </w:r>
      <w:r w:rsidRPr="008A54CC">
        <w:rPr>
          <w:rFonts w:eastAsia="Calibri" w:cstheme="minorHAnsi"/>
          <w:vanish/>
          <w:sz w:val="14"/>
          <w:szCs w:val="16"/>
        </w:rPr>
        <w:t>explosive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spectacular</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space,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erupting</w:t>
      </w:r>
      <w:r w:rsidRPr="00A30A91">
        <w:rPr>
          <w:rFonts w:eastAsia="Calibri" w:cstheme="minorHAnsi"/>
          <w:sz w:val="14"/>
          <w:szCs w:val="16"/>
        </w:rPr>
        <w:t xml:space="preserve"> </w:t>
      </w:r>
      <w:r w:rsidRPr="008A54CC">
        <w:rPr>
          <w:rFonts w:eastAsia="Calibri" w:cstheme="minorHAnsi"/>
          <w:vanish/>
          <w:sz w:val="14"/>
          <w:szCs w:val="16"/>
        </w:rPr>
        <w:t>into</w:t>
      </w:r>
      <w:r w:rsidRPr="00A30A91">
        <w:rPr>
          <w:rFonts w:eastAsia="Calibri" w:cstheme="minorHAnsi"/>
          <w:sz w:val="14"/>
          <w:szCs w:val="16"/>
        </w:rPr>
        <w:t xml:space="preserve"> </w:t>
      </w:r>
      <w:r w:rsidRPr="008A54CC">
        <w:rPr>
          <w:rFonts w:eastAsia="Calibri" w:cstheme="minorHAnsi"/>
          <w:vanish/>
          <w:sz w:val="14"/>
          <w:szCs w:val="16"/>
        </w:rPr>
        <w:t>instant</w:t>
      </w:r>
      <w:r w:rsidRPr="00A30A91">
        <w:rPr>
          <w:rFonts w:eastAsia="Calibri" w:cstheme="minorHAnsi"/>
          <w:sz w:val="14"/>
          <w:szCs w:val="16"/>
        </w:rPr>
        <w:t xml:space="preserve"> </w:t>
      </w:r>
      <w:r w:rsidRPr="008A54CC">
        <w:rPr>
          <w:rFonts w:eastAsia="Calibri" w:cstheme="minorHAnsi"/>
          <w:vanish/>
          <w:sz w:val="14"/>
          <w:szCs w:val="16"/>
        </w:rPr>
        <w:t>sensational</w:t>
      </w:r>
      <w:r w:rsidRPr="00A30A91">
        <w:rPr>
          <w:rFonts w:eastAsia="Calibri" w:cstheme="minorHAnsi"/>
          <w:sz w:val="14"/>
          <w:szCs w:val="16"/>
        </w:rPr>
        <w:t xml:space="preserve"> </w:t>
      </w:r>
      <w:r w:rsidRPr="008A54CC">
        <w:rPr>
          <w:rFonts w:eastAsia="Calibri" w:cstheme="minorHAnsi"/>
          <w:vanish/>
          <w:sz w:val="14"/>
          <w:szCs w:val="16"/>
        </w:rPr>
        <w:t>visibility</w:t>
      </w:r>
      <w:r w:rsidRPr="008A54CC">
        <w:rPr>
          <w:rFonts w:eastAsia="Calibri" w:cstheme="minorHAnsi"/>
          <w:vanish/>
          <w:sz w:val="16"/>
          <w:szCs w:val="16"/>
          <w:u w:val="single"/>
        </w:rPr>
        <w:t>.</w:t>
      </w:r>
      <w:r w:rsidRPr="00E674BF">
        <w:rPr>
          <w:rFonts w:eastAsia="Calibri" w:cstheme="minorHAnsi"/>
          <w:sz w:val="16"/>
          <w:szCs w:val="16"/>
          <w:u w:val="single"/>
        </w:rPr>
        <w:t xml:space="preserve"> </w:t>
      </w:r>
      <w:r w:rsidRPr="008A54CC">
        <w:rPr>
          <w:vanish/>
          <w:sz w:val="14"/>
        </w:rPr>
        <w:t>We</w:t>
      </w:r>
      <w:r w:rsidRPr="00A30A91">
        <w:rPr>
          <w:sz w:val="14"/>
        </w:rPr>
        <w:t xml:space="preserve"> </w:t>
      </w:r>
      <w:r w:rsidRPr="008A54CC">
        <w:rPr>
          <w:vanish/>
          <w:sz w:val="14"/>
        </w:rPr>
        <w:t>need,</w:t>
      </w:r>
      <w:r w:rsidRPr="00A30A91">
        <w:rPr>
          <w:sz w:val="14"/>
        </w:rPr>
        <w:t xml:space="preserve"> </w:t>
      </w:r>
      <w:r w:rsidRPr="008A54CC">
        <w:rPr>
          <w:vanish/>
          <w:sz w:val="14"/>
        </w:rPr>
        <w:t>I</w:t>
      </w:r>
      <w:r w:rsidRPr="00A30A91">
        <w:rPr>
          <w:sz w:val="14"/>
        </w:rPr>
        <w:t xml:space="preserve"> </w:t>
      </w:r>
      <w:r w:rsidRPr="008A54CC">
        <w:rPr>
          <w:vanish/>
          <w:sz w:val="14"/>
        </w:rPr>
        <w:t>believe,</w:t>
      </w:r>
      <w:r w:rsidRPr="00A30A91">
        <w:rPr>
          <w:sz w:val="14"/>
        </w:rPr>
        <w:t xml:space="preserve"> </w:t>
      </w:r>
      <w:r w:rsidRPr="008A54CC">
        <w:rPr>
          <w:vanish/>
          <w:sz w:val="14"/>
        </w:rPr>
        <w:t>to</w:t>
      </w:r>
      <w:r w:rsidRPr="00A30A91">
        <w:rPr>
          <w:sz w:val="14"/>
        </w:rPr>
        <w:t xml:space="preserve"> </w:t>
      </w:r>
      <w:r w:rsidRPr="008A54CC">
        <w:rPr>
          <w:vanish/>
          <w:sz w:val="14"/>
        </w:rPr>
        <w:t>engage</w:t>
      </w:r>
      <w:r w:rsidRPr="00A30A91">
        <w:rPr>
          <w:sz w:val="14"/>
        </w:rPr>
        <w:t xml:space="preserve"> </w:t>
      </w:r>
      <w:r w:rsidRPr="008A54CC">
        <w:rPr>
          <w:vanish/>
          <w:sz w:val="14"/>
        </w:rPr>
        <w:t>a</w:t>
      </w:r>
      <w:r w:rsidRPr="00A30A91">
        <w:rPr>
          <w:sz w:val="14"/>
        </w:rPr>
        <w:t xml:space="preserve"> </w:t>
      </w:r>
      <w:r w:rsidRPr="008A54CC">
        <w:rPr>
          <w:vanish/>
          <w:sz w:val="14"/>
        </w:rPr>
        <w:t>different</w:t>
      </w:r>
      <w:r w:rsidRPr="00A30A91">
        <w:rPr>
          <w:sz w:val="14"/>
        </w:rPr>
        <w:t xml:space="preserve"> </w:t>
      </w:r>
      <w:r w:rsidRPr="008A54CC">
        <w:rPr>
          <w:vanish/>
          <w:sz w:val="14"/>
        </w:rPr>
        <w:t>kind</w:t>
      </w:r>
      <w:r w:rsidRPr="00A30A91">
        <w:rPr>
          <w:sz w:val="14"/>
        </w:rPr>
        <w:t xml:space="preserve"> </w:t>
      </w:r>
      <w:r w:rsidRPr="008A54CC">
        <w:rPr>
          <w:vanish/>
          <w:sz w:val="14"/>
        </w:rPr>
        <w:t>of</w:t>
      </w:r>
      <w:r w:rsidRPr="00A30A91">
        <w:rPr>
          <w:sz w:val="14"/>
        </w:rPr>
        <w:t xml:space="preserve"> </w:t>
      </w:r>
      <w:r w:rsidRPr="008A54CC">
        <w:rPr>
          <w:vanish/>
          <w:sz w:val="14"/>
        </w:rPr>
        <w:t>violence,</w:t>
      </w:r>
      <w:r w:rsidRPr="00A30A91">
        <w:rPr>
          <w:sz w:val="14"/>
        </w:rPr>
        <w:t xml:space="preserve"> </w:t>
      </w:r>
      <w:r w:rsidRPr="008A54CC">
        <w:rPr>
          <w:vanish/>
          <w:sz w:val="14"/>
        </w:rPr>
        <w:t>a</w:t>
      </w:r>
      <w:r w:rsidRPr="00A30A91">
        <w:rPr>
          <w:sz w:val="14"/>
        </w:rPr>
        <w:t xml:space="preserve"> </w:t>
      </w:r>
      <w:r w:rsidRPr="008A54CC">
        <w:rPr>
          <w:vanish/>
          <w:sz w:val="14"/>
        </w:rPr>
        <w:t>violence</w:t>
      </w:r>
      <w:r w:rsidRPr="00A30A91">
        <w:rPr>
          <w:sz w:val="14"/>
        </w:rPr>
        <w:t xml:space="preserve"> </w:t>
      </w:r>
      <w:r w:rsidRPr="008A54CC">
        <w:rPr>
          <w:vanish/>
          <w:sz w:val="14"/>
        </w:rPr>
        <w:t>that</w:t>
      </w:r>
      <w:r w:rsidRPr="00A30A91">
        <w:rPr>
          <w:sz w:val="14"/>
        </w:rPr>
        <w:t xml:space="preserve"> </w:t>
      </w:r>
      <w:r w:rsidRPr="008A54CC">
        <w:rPr>
          <w:vanish/>
          <w:sz w:val="14"/>
        </w:rPr>
        <w:t>is</w:t>
      </w:r>
      <w:r w:rsidRPr="00A30A91">
        <w:rPr>
          <w:sz w:val="14"/>
        </w:rPr>
        <w:t xml:space="preserve"> </w:t>
      </w:r>
      <w:r w:rsidRPr="008A54CC">
        <w:rPr>
          <w:vanish/>
          <w:sz w:val="14"/>
        </w:rPr>
        <w:t>neither</w:t>
      </w:r>
      <w:r w:rsidRPr="00A30A91">
        <w:rPr>
          <w:sz w:val="14"/>
        </w:rPr>
        <w:t xml:space="preserve"> </w:t>
      </w:r>
      <w:r w:rsidRPr="008A54CC">
        <w:rPr>
          <w:vanish/>
          <w:sz w:val="14"/>
        </w:rPr>
        <w:t>spectacular</w:t>
      </w:r>
      <w:r w:rsidRPr="00A30A91">
        <w:rPr>
          <w:sz w:val="14"/>
        </w:rPr>
        <w:t xml:space="preserve"> </w:t>
      </w:r>
      <w:r w:rsidRPr="008A54CC">
        <w:rPr>
          <w:vanish/>
          <w:sz w:val="14"/>
        </w:rPr>
        <w:t>nor</w:t>
      </w:r>
      <w:r w:rsidRPr="00A30A91">
        <w:rPr>
          <w:sz w:val="14"/>
        </w:rPr>
        <w:t xml:space="preserve"> </w:t>
      </w:r>
      <w:r w:rsidRPr="008A54CC">
        <w:rPr>
          <w:vanish/>
          <w:sz w:val="14"/>
        </w:rPr>
        <w:t>instantaneous,</w:t>
      </w:r>
      <w:r w:rsidRPr="00A30A91">
        <w:rPr>
          <w:sz w:val="14"/>
        </w:rPr>
        <w:t xml:space="preserve"> </w:t>
      </w:r>
      <w:r w:rsidRPr="008A54CC">
        <w:rPr>
          <w:vanish/>
          <w:sz w:val="14"/>
        </w:rPr>
        <w:t>but</w:t>
      </w:r>
      <w:r w:rsidRPr="00A30A91">
        <w:rPr>
          <w:sz w:val="14"/>
        </w:rPr>
        <w:t xml:space="preserve"> </w:t>
      </w:r>
      <w:r w:rsidRPr="008A54CC">
        <w:rPr>
          <w:vanish/>
          <w:sz w:val="14"/>
        </w:rPr>
        <w:t>rather</w:t>
      </w:r>
      <w:r w:rsidRPr="00A30A91">
        <w:rPr>
          <w:sz w:val="14"/>
        </w:rPr>
        <w:t xml:space="preserve"> </w:t>
      </w:r>
      <w:r w:rsidRPr="008A54CC">
        <w:rPr>
          <w:vanish/>
          <w:sz w:val="14"/>
        </w:rPr>
        <w:t>incremental</w:t>
      </w:r>
      <w:r w:rsidRPr="00A30A91">
        <w:rPr>
          <w:sz w:val="14"/>
        </w:rPr>
        <w:t xml:space="preserve"> </w:t>
      </w:r>
      <w:r w:rsidRPr="008A54CC">
        <w:rPr>
          <w:vanish/>
          <w:sz w:val="14"/>
        </w:rPr>
        <w:t>and</w:t>
      </w:r>
      <w:r w:rsidRPr="00A30A91">
        <w:rPr>
          <w:sz w:val="14"/>
        </w:rPr>
        <w:t xml:space="preserve"> </w:t>
      </w:r>
      <w:r w:rsidRPr="008A54CC">
        <w:rPr>
          <w:vanish/>
          <w:sz w:val="14"/>
        </w:rPr>
        <w:t>accretive,</w:t>
      </w:r>
      <w:r w:rsidRPr="00A30A91">
        <w:rPr>
          <w:sz w:val="14"/>
        </w:rPr>
        <w:t xml:space="preserve"> </w:t>
      </w:r>
      <w:r w:rsidRPr="008A54CC">
        <w:rPr>
          <w:vanish/>
          <w:sz w:val="14"/>
        </w:rPr>
        <w:t>its</w:t>
      </w:r>
      <w:r w:rsidRPr="00A30A91">
        <w:rPr>
          <w:sz w:val="14"/>
        </w:rPr>
        <w:t xml:space="preserve"> </w:t>
      </w:r>
      <w:r w:rsidRPr="008A54CC">
        <w:rPr>
          <w:vanish/>
          <w:sz w:val="14"/>
        </w:rPr>
        <w:t>calamitous</w:t>
      </w:r>
      <w:r w:rsidRPr="00A30A91">
        <w:rPr>
          <w:sz w:val="14"/>
        </w:rPr>
        <w:t xml:space="preserve"> </w:t>
      </w:r>
      <w:r w:rsidRPr="008A54CC">
        <w:rPr>
          <w:vanish/>
          <w:sz w:val="14"/>
        </w:rPr>
        <w:t>repercussions</w:t>
      </w:r>
      <w:r w:rsidRPr="00A30A91">
        <w:rPr>
          <w:sz w:val="14"/>
        </w:rPr>
        <w:t xml:space="preserve"> </w:t>
      </w:r>
      <w:r w:rsidRPr="008A54CC">
        <w:rPr>
          <w:vanish/>
          <w:sz w:val="14"/>
        </w:rPr>
        <w:t>playing</w:t>
      </w:r>
      <w:r w:rsidRPr="00A30A91">
        <w:rPr>
          <w:sz w:val="14"/>
        </w:rPr>
        <w:t xml:space="preserve"> </w:t>
      </w:r>
      <w:r w:rsidRPr="008A54CC">
        <w:rPr>
          <w:vanish/>
          <w:sz w:val="14"/>
        </w:rPr>
        <w:t>out</w:t>
      </w:r>
      <w:r w:rsidRPr="00A30A91">
        <w:rPr>
          <w:sz w:val="14"/>
        </w:rPr>
        <w:t xml:space="preserve"> </w:t>
      </w:r>
      <w:r w:rsidRPr="008A54CC">
        <w:rPr>
          <w:vanish/>
          <w:sz w:val="14"/>
        </w:rPr>
        <w:t>across</w:t>
      </w:r>
      <w:r w:rsidRPr="00A30A91">
        <w:rPr>
          <w:sz w:val="14"/>
        </w:rPr>
        <w:t xml:space="preserve"> </w:t>
      </w:r>
      <w:r w:rsidRPr="008A54CC">
        <w:rPr>
          <w:vanish/>
          <w:sz w:val="14"/>
        </w:rPr>
        <w:t>a</w:t>
      </w:r>
      <w:r w:rsidRPr="00A30A91">
        <w:rPr>
          <w:sz w:val="14"/>
        </w:rPr>
        <w:t xml:space="preserve"> </w:t>
      </w:r>
      <w:r w:rsidRPr="008A54CC">
        <w:rPr>
          <w:vanish/>
          <w:sz w:val="14"/>
        </w:rPr>
        <w:t>range</w:t>
      </w:r>
      <w:r w:rsidRPr="00A30A91">
        <w:rPr>
          <w:sz w:val="14"/>
        </w:rPr>
        <w:t xml:space="preserve"> </w:t>
      </w:r>
      <w:r w:rsidRPr="008A54CC">
        <w:rPr>
          <w:vanish/>
          <w:sz w:val="14"/>
        </w:rPr>
        <w:t>of</w:t>
      </w:r>
      <w:r w:rsidRPr="00A30A91">
        <w:rPr>
          <w:sz w:val="14"/>
        </w:rPr>
        <w:t xml:space="preserve"> </w:t>
      </w:r>
      <w:r w:rsidRPr="008A54CC">
        <w:rPr>
          <w:vanish/>
          <w:sz w:val="14"/>
        </w:rPr>
        <w:t>temporal</w:t>
      </w:r>
      <w:r w:rsidRPr="00A30A91">
        <w:rPr>
          <w:sz w:val="14"/>
        </w:rPr>
        <w:t xml:space="preserve"> </w:t>
      </w:r>
      <w:r w:rsidRPr="008A54CC">
        <w:rPr>
          <w:vanish/>
          <w:sz w:val="14"/>
        </w:rPr>
        <w:t>scales.</w:t>
      </w:r>
      <w:r w:rsidRPr="00A30A91">
        <w:rPr>
          <w:sz w:val="14"/>
        </w:rPr>
        <w:t xml:space="preserve"> </w:t>
      </w:r>
      <w:r w:rsidRPr="008A54CC">
        <w:rPr>
          <w:vanish/>
          <w:sz w:val="14"/>
        </w:rPr>
        <w:t>In</w:t>
      </w:r>
      <w:r w:rsidRPr="00A30A91">
        <w:rPr>
          <w:rFonts w:eastAsia="Calibri" w:cstheme="minorHAnsi"/>
          <w:sz w:val="14"/>
          <w:szCs w:val="16"/>
        </w:rPr>
        <w:t xml:space="preserve"> </w:t>
      </w:r>
      <w:r w:rsidRPr="008A54CC">
        <w:rPr>
          <w:rFonts w:eastAsia="Calibri" w:cstheme="minorHAnsi"/>
          <w:vanish/>
          <w:sz w:val="14"/>
          <w:szCs w:val="16"/>
        </w:rPr>
        <w:t>so</w:t>
      </w:r>
      <w:r w:rsidRPr="00A30A91">
        <w:rPr>
          <w:rFonts w:eastAsia="Calibri" w:cstheme="minorHAnsi"/>
          <w:sz w:val="14"/>
          <w:szCs w:val="16"/>
        </w:rPr>
        <w:t xml:space="preserve"> </w:t>
      </w:r>
      <w:r w:rsidRPr="008A54CC">
        <w:rPr>
          <w:rFonts w:eastAsia="Calibri" w:cstheme="minorHAnsi"/>
          <w:vanish/>
          <w:sz w:val="14"/>
          <w:szCs w:val="16"/>
        </w:rPr>
        <w:t>doing,</w:t>
      </w:r>
      <w:r w:rsidRPr="00A30A91">
        <w:rPr>
          <w:rFonts w:eastAsia="Calibri" w:cstheme="minorHAnsi"/>
          <w:sz w:val="14"/>
          <w:szCs w:val="16"/>
        </w:rPr>
        <w:t xml:space="preserve"> </w:t>
      </w:r>
      <w:r w:rsidRPr="008A54CC">
        <w:rPr>
          <w:rFonts w:eastAsia="Calibri" w:cstheme="minorHAnsi"/>
          <w:vanish/>
          <w:sz w:val="14"/>
          <w:szCs w:val="16"/>
        </w:rPr>
        <w:t>we</w:t>
      </w:r>
      <w:r w:rsidRPr="00A30A91">
        <w:rPr>
          <w:rFonts w:eastAsia="Calibri" w:cstheme="minorHAnsi"/>
          <w:sz w:val="14"/>
          <w:szCs w:val="16"/>
        </w:rPr>
        <w:t xml:space="preserve"> </w:t>
      </w:r>
      <w:r w:rsidRPr="008A54CC">
        <w:rPr>
          <w:rFonts w:eastAsia="Calibri" w:cstheme="minorHAnsi"/>
          <w:vanish/>
          <w:sz w:val="14"/>
          <w:szCs w:val="16"/>
        </w:rPr>
        <w:t>also</w:t>
      </w:r>
      <w:r w:rsidRPr="00A30A91">
        <w:rPr>
          <w:rFonts w:eastAsia="Calibri" w:cstheme="minorHAnsi"/>
          <w:sz w:val="14"/>
          <w:szCs w:val="16"/>
        </w:rPr>
        <w:t xml:space="preserve"> </w:t>
      </w:r>
      <w:r w:rsidRPr="008A54CC">
        <w:rPr>
          <w:rFonts w:eastAsia="Calibri" w:cstheme="minorHAnsi"/>
          <w:vanish/>
          <w:sz w:val="14"/>
          <w:szCs w:val="16"/>
        </w:rPr>
        <w:t>need</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engage</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representational,</w:t>
      </w:r>
      <w:r w:rsidRPr="00A30A91">
        <w:rPr>
          <w:rFonts w:eastAsia="Calibri" w:cstheme="minorHAnsi"/>
          <w:sz w:val="14"/>
          <w:szCs w:val="16"/>
        </w:rPr>
        <w:t xml:space="preserve"> </w:t>
      </w:r>
      <w:r w:rsidRPr="008A54CC">
        <w:rPr>
          <w:rFonts w:eastAsia="Calibri" w:cstheme="minorHAnsi"/>
          <w:vanish/>
          <w:sz w:val="14"/>
          <w:szCs w:val="16"/>
        </w:rPr>
        <w:t>narrative,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strategic</w:t>
      </w:r>
      <w:r w:rsidRPr="00A30A91">
        <w:rPr>
          <w:rFonts w:eastAsia="Calibri" w:cstheme="minorHAnsi"/>
          <w:sz w:val="14"/>
          <w:szCs w:val="16"/>
        </w:rPr>
        <w:t xml:space="preserve"> </w:t>
      </w:r>
      <w:r w:rsidRPr="008A54CC">
        <w:rPr>
          <w:rFonts w:eastAsia="Calibri" w:cstheme="minorHAnsi"/>
          <w:vanish/>
          <w:sz w:val="14"/>
          <w:szCs w:val="16"/>
        </w:rPr>
        <w:t>challenges</w:t>
      </w:r>
      <w:r w:rsidRPr="00A30A91">
        <w:rPr>
          <w:rFonts w:eastAsia="Calibri" w:cstheme="minorHAnsi"/>
          <w:sz w:val="14"/>
          <w:szCs w:val="16"/>
        </w:rPr>
        <w:t xml:space="preserve"> </w:t>
      </w:r>
      <w:r w:rsidRPr="008A54CC">
        <w:rPr>
          <w:rFonts w:eastAsia="Calibri" w:cstheme="minorHAnsi"/>
          <w:vanish/>
          <w:sz w:val="14"/>
          <w:szCs w:val="16"/>
        </w:rPr>
        <w:t>posed</w:t>
      </w:r>
      <w:r w:rsidRPr="00A30A91">
        <w:rPr>
          <w:rFonts w:eastAsia="Calibri" w:cstheme="minorHAnsi"/>
          <w:sz w:val="14"/>
          <w:szCs w:val="16"/>
        </w:rPr>
        <w:t xml:space="preserve"> </w:t>
      </w:r>
      <w:r w:rsidRPr="008A54CC">
        <w:rPr>
          <w:rFonts w:eastAsia="Calibri" w:cstheme="minorHAnsi"/>
          <w:vanish/>
          <w:sz w:val="14"/>
          <w:szCs w:val="16"/>
        </w:rPr>
        <w:t>by</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relative</w:t>
      </w:r>
      <w:r w:rsidRPr="00A30A91">
        <w:rPr>
          <w:rFonts w:eastAsia="Calibri" w:cstheme="minorHAnsi"/>
          <w:sz w:val="14"/>
          <w:szCs w:val="16"/>
        </w:rPr>
        <w:t xml:space="preserve"> </w:t>
      </w:r>
      <w:r w:rsidRPr="008A54CC">
        <w:rPr>
          <w:rFonts w:eastAsia="Calibri" w:cstheme="minorHAnsi"/>
          <w:vanish/>
          <w:sz w:val="14"/>
          <w:szCs w:val="16"/>
        </w:rPr>
        <w:t>invisibility</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slow</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Climate</w:t>
      </w:r>
      <w:r w:rsidRPr="00A30A91">
        <w:rPr>
          <w:rFonts w:eastAsia="Calibri" w:cstheme="minorHAnsi"/>
          <w:sz w:val="14"/>
          <w:szCs w:val="16"/>
        </w:rPr>
        <w:t xml:space="preserve"> </w:t>
      </w:r>
      <w:r w:rsidRPr="008A54CC">
        <w:rPr>
          <w:rFonts w:eastAsia="Calibri" w:cstheme="minorHAnsi"/>
          <w:vanish/>
          <w:sz w:val="14"/>
          <w:szCs w:val="16"/>
        </w:rPr>
        <w:t>change,</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thawing</w:t>
      </w:r>
      <w:r w:rsidRPr="00A30A91">
        <w:rPr>
          <w:rFonts w:eastAsia="Calibri" w:cstheme="minorHAnsi"/>
          <w:sz w:val="14"/>
          <w:szCs w:val="16"/>
        </w:rPr>
        <w:t xml:space="preserve"> </w:t>
      </w:r>
      <w:r w:rsidRPr="008A54CC">
        <w:rPr>
          <w:rFonts w:eastAsia="Calibri" w:cstheme="minorHAnsi"/>
          <w:vanish/>
          <w:sz w:val="14"/>
          <w:szCs w:val="16"/>
        </w:rPr>
        <w:t>cryosphere,toxic</w:t>
      </w:r>
      <w:r w:rsidRPr="00A30A91">
        <w:rPr>
          <w:rFonts w:eastAsia="Calibri" w:cstheme="minorHAnsi"/>
          <w:sz w:val="14"/>
          <w:szCs w:val="16"/>
        </w:rPr>
        <w:t xml:space="preserve"> </w:t>
      </w:r>
      <w:r w:rsidRPr="008A54CC">
        <w:rPr>
          <w:rFonts w:eastAsia="Calibri" w:cstheme="minorHAnsi"/>
          <w:vanish/>
          <w:sz w:val="14"/>
          <w:szCs w:val="16"/>
        </w:rPr>
        <w:t>drift,</w:t>
      </w:r>
      <w:r w:rsidRPr="00A30A91">
        <w:rPr>
          <w:rFonts w:eastAsia="Calibri" w:cstheme="minorHAnsi"/>
          <w:sz w:val="14"/>
          <w:szCs w:val="16"/>
        </w:rPr>
        <w:t xml:space="preserve"> </w:t>
      </w:r>
      <w:r w:rsidRPr="008A54CC">
        <w:rPr>
          <w:rFonts w:eastAsia="Calibri" w:cstheme="minorHAnsi"/>
          <w:vanish/>
          <w:sz w:val="14"/>
          <w:szCs w:val="16"/>
        </w:rPr>
        <w:t>biomagnification,</w:t>
      </w:r>
      <w:r w:rsidRPr="00A30A91">
        <w:rPr>
          <w:rFonts w:eastAsia="Calibri" w:cstheme="minorHAnsi"/>
          <w:sz w:val="14"/>
          <w:szCs w:val="16"/>
        </w:rPr>
        <w:t xml:space="preserve"> </w:t>
      </w:r>
      <w:r w:rsidRPr="008A54CC">
        <w:rPr>
          <w:rFonts w:eastAsia="Calibri" w:cstheme="minorHAnsi"/>
          <w:vanish/>
          <w:sz w:val="14"/>
          <w:szCs w:val="16"/>
        </w:rPr>
        <w:t>deforestation,</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radioactive</w:t>
      </w:r>
      <w:r w:rsidRPr="00A30A91">
        <w:rPr>
          <w:rFonts w:eastAsia="Calibri" w:cstheme="minorHAnsi"/>
          <w:sz w:val="14"/>
          <w:szCs w:val="16"/>
        </w:rPr>
        <w:t xml:space="preserve"> </w:t>
      </w:r>
      <w:r w:rsidRPr="008A54CC">
        <w:rPr>
          <w:rFonts w:eastAsia="Calibri" w:cstheme="minorHAnsi"/>
          <w:vanish/>
          <w:sz w:val="14"/>
          <w:szCs w:val="16"/>
        </w:rPr>
        <w:t>aftermaths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wars,</w:t>
      </w:r>
      <w:r w:rsidRPr="00A30A91">
        <w:rPr>
          <w:rFonts w:eastAsia="Calibri" w:cstheme="minorHAnsi"/>
          <w:sz w:val="14"/>
          <w:szCs w:val="16"/>
        </w:rPr>
        <w:t xml:space="preserve"> </w:t>
      </w:r>
      <w:r w:rsidRPr="008A54CC">
        <w:rPr>
          <w:rFonts w:eastAsia="Calibri" w:cstheme="minorHAnsi"/>
          <w:vanish/>
          <w:sz w:val="14"/>
          <w:szCs w:val="16"/>
        </w:rPr>
        <w:t>acidifying</w:t>
      </w:r>
      <w:r w:rsidRPr="00A30A91">
        <w:rPr>
          <w:rFonts w:eastAsia="Calibri" w:cstheme="minorHAnsi"/>
          <w:sz w:val="14"/>
          <w:szCs w:val="16"/>
        </w:rPr>
        <w:t xml:space="preserve"> </w:t>
      </w:r>
      <w:r w:rsidRPr="008A54CC">
        <w:rPr>
          <w:rFonts w:eastAsia="Calibri" w:cstheme="minorHAnsi"/>
          <w:vanish/>
          <w:sz w:val="14"/>
          <w:szCs w:val="16"/>
        </w:rPr>
        <w:t>oceans,</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a</w:t>
      </w:r>
      <w:r w:rsidRPr="00A30A91">
        <w:rPr>
          <w:rFonts w:eastAsia="Calibri" w:cstheme="minorHAnsi"/>
          <w:sz w:val="14"/>
          <w:szCs w:val="16"/>
        </w:rPr>
        <w:t xml:space="preserve"> </w:t>
      </w:r>
      <w:r w:rsidRPr="008A54CC">
        <w:rPr>
          <w:rFonts w:eastAsia="Calibri" w:cstheme="minorHAnsi"/>
          <w:vanish/>
          <w:sz w:val="14"/>
          <w:szCs w:val="16"/>
        </w:rPr>
        <w:t>host</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other</w:t>
      </w:r>
      <w:r w:rsidRPr="00A30A91">
        <w:rPr>
          <w:rFonts w:eastAsia="Calibri" w:cstheme="minorHAnsi"/>
          <w:sz w:val="14"/>
          <w:szCs w:val="16"/>
        </w:rPr>
        <w:t xml:space="preserve"> </w:t>
      </w:r>
      <w:r w:rsidRPr="008A54CC">
        <w:rPr>
          <w:rFonts w:eastAsia="Calibri" w:cstheme="minorHAnsi"/>
          <w:vanish/>
          <w:sz w:val="14"/>
          <w:szCs w:val="16"/>
        </w:rPr>
        <w:t>slowly</w:t>
      </w:r>
      <w:r w:rsidRPr="00A30A91">
        <w:rPr>
          <w:rFonts w:eastAsia="Calibri" w:cstheme="minorHAnsi"/>
          <w:sz w:val="14"/>
          <w:szCs w:val="16"/>
        </w:rPr>
        <w:t xml:space="preserve"> </w:t>
      </w:r>
      <w:r w:rsidRPr="008A54CC">
        <w:rPr>
          <w:rFonts w:eastAsia="Calibri" w:cstheme="minorHAnsi"/>
          <w:vanish/>
          <w:sz w:val="14"/>
          <w:szCs w:val="16"/>
        </w:rPr>
        <w:t>unfolding</w:t>
      </w:r>
      <w:r w:rsidRPr="00A30A91">
        <w:rPr>
          <w:rFonts w:eastAsia="Calibri" w:cstheme="minorHAnsi"/>
          <w:sz w:val="14"/>
          <w:szCs w:val="16"/>
        </w:rPr>
        <w:t xml:space="preserve"> </w:t>
      </w:r>
      <w:r w:rsidRPr="008A54CC">
        <w:rPr>
          <w:rFonts w:eastAsia="Calibri" w:cstheme="minorHAnsi"/>
          <w:vanish/>
          <w:sz w:val="14"/>
          <w:szCs w:val="16"/>
        </w:rPr>
        <w:t>environmental</w:t>
      </w:r>
      <w:r w:rsidRPr="00A30A91">
        <w:rPr>
          <w:rFonts w:eastAsia="Calibri" w:cstheme="minorHAnsi"/>
          <w:sz w:val="14"/>
          <w:szCs w:val="16"/>
        </w:rPr>
        <w:t xml:space="preserve"> </w:t>
      </w:r>
      <w:r w:rsidRPr="008A54CC">
        <w:rPr>
          <w:rFonts w:eastAsia="Calibri" w:cstheme="minorHAnsi"/>
          <w:vanish/>
          <w:sz w:val="14"/>
          <w:szCs w:val="16"/>
        </w:rPr>
        <w:t>catastrophes</w:t>
      </w:r>
      <w:r w:rsidRPr="00A30A91">
        <w:rPr>
          <w:rFonts w:eastAsia="Calibri" w:cstheme="minorHAnsi"/>
          <w:sz w:val="14"/>
          <w:szCs w:val="16"/>
        </w:rPr>
        <w:t xml:space="preserve"> </w:t>
      </w:r>
      <w:r w:rsidRPr="008A54CC">
        <w:rPr>
          <w:rFonts w:eastAsia="Calibri" w:cstheme="minorHAnsi"/>
          <w:vanish/>
          <w:sz w:val="14"/>
          <w:szCs w:val="16"/>
        </w:rPr>
        <w:t>present</w:t>
      </w:r>
      <w:r w:rsidRPr="00A30A91">
        <w:rPr>
          <w:rFonts w:eastAsia="Calibri" w:cstheme="minorHAnsi"/>
          <w:sz w:val="14"/>
          <w:szCs w:val="16"/>
        </w:rPr>
        <w:t xml:space="preserve"> </w:t>
      </w:r>
      <w:r w:rsidRPr="008A54CC">
        <w:rPr>
          <w:rFonts w:eastAsia="Calibri" w:cstheme="minorHAnsi"/>
          <w:vanish/>
          <w:sz w:val="14"/>
          <w:szCs w:val="16"/>
        </w:rPr>
        <w:t>formidable</w:t>
      </w:r>
      <w:r w:rsidRPr="00A30A91">
        <w:rPr>
          <w:rFonts w:eastAsia="Calibri" w:cstheme="minorHAnsi"/>
          <w:sz w:val="14"/>
          <w:szCs w:val="16"/>
        </w:rPr>
        <w:t xml:space="preserve"> </w:t>
      </w:r>
      <w:r w:rsidRPr="008A54CC">
        <w:rPr>
          <w:rFonts w:eastAsia="Calibri" w:cstheme="minorHAnsi"/>
          <w:vanish/>
          <w:sz w:val="14"/>
          <w:szCs w:val="16"/>
        </w:rPr>
        <w:t>representational</w:t>
      </w:r>
      <w:r w:rsidRPr="00A30A91">
        <w:rPr>
          <w:rFonts w:eastAsia="Calibri" w:cstheme="minorHAnsi"/>
          <w:sz w:val="14"/>
          <w:szCs w:val="16"/>
        </w:rPr>
        <w:t xml:space="preserve"> </w:t>
      </w:r>
      <w:r w:rsidRPr="008A54CC">
        <w:rPr>
          <w:rFonts w:eastAsia="Calibri" w:cstheme="minorHAnsi"/>
          <w:vanish/>
          <w:sz w:val="14"/>
          <w:szCs w:val="16"/>
        </w:rPr>
        <w:t>obstacles</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16"/>
        </w:rPr>
        <w:t xml:space="preserve"> </w:t>
      </w:r>
      <w:r w:rsidRPr="008A54CC">
        <w:rPr>
          <w:rFonts w:eastAsia="Calibri" w:cstheme="minorHAnsi"/>
          <w:vanish/>
          <w:sz w:val="14"/>
          <w:szCs w:val="16"/>
        </w:rPr>
        <w:t>can</w:t>
      </w:r>
      <w:r w:rsidRPr="00A30A91">
        <w:rPr>
          <w:rFonts w:eastAsia="Calibri" w:cstheme="minorHAnsi"/>
          <w:sz w:val="14"/>
          <w:szCs w:val="16"/>
        </w:rPr>
        <w:t xml:space="preserve"> </w:t>
      </w:r>
      <w:r w:rsidRPr="008A54CC">
        <w:rPr>
          <w:rFonts w:eastAsia="Calibri" w:cstheme="minorHAnsi"/>
          <w:vanish/>
          <w:sz w:val="14"/>
          <w:szCs w:val="16"/>
        </w:rPr>
        <w:t>hinder</w:t>
      </w:r>
      <w:r w:rsidRPr="00A30A91">
        <w:rPr>
          <w:rFonts w:eastAsia="Calibri" w:cstheme="minorHAnsi"/>
          <w:sz w:val="14"/>
          <w:szCs w:val="16"/>
        </w:rPr>
        <w:t xml:space="preserve"> </w:t>
      </w:r>
      <w:r w:rsidRPr="008A54CC">
        <w:rPr>
          <w:rFonts w:eastAsia="Calibri" w:cstheme="minorHAnsi"/>
          <w:vanish/>
          <w:sz w:val="14"/>
          <w:szCs w:val="16"/>
        </w:rPr>
        <w:t>our</w:t>
      </w:r>
      <w:r w:rsidRPr="00A30A91">
        <w:rPr>
          <w:rFonts w:eastAsia="Calibri" w:cstheme="minorHAnsi"/>
          <w:sz w:val="14"/>
          <w:szCs w:val="16"/>
        </w:rPr>
        <w:t xml:space="preserve"> </w:t>
      </w:r>
      <w:r w:rsidRPr="008A54CC">
        <w:rPr>
          <w:rFonts w:eastAsia="Calibri" w:cstheme="minorHAnsi"/>
          <w:vanish/>
          <w:sz w:val="14"/>
          <w:szCs w:val="16"/>
        </w:rPr>
        <w:t>efforts</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mobilize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act</w:t>
      </w:r>
      <w:r w:rsidRPr="00A30A91">
        <w:rPr>
          <w:rFonts w:eastAsia="Calibri" w:cstheme="minorHAnsi"/>
          <w:sz w:val="14"/>
          <w:szCs w:val="16"/>
        </w:rPr>
        <w:t xml:space="preserve"> </w:t>
      </w:r>
      <w:r w:rsidRPr="008A54CC">
        <w:rPr>
          <w:rFonts w:eastAsia="Calibri" w:cstheme="minorHAnsi"/>
          <w:vanish/>
          <w:sz w:val="14"/>
          <w:szCs w:val="16"/>
        </w:rPr>
        <w:t>decisively.</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long</w:t>
      </w:r>
      <w:r w:rsidRPr="00A30A91">
        <w:rPr>
          <w:rFonts w:eastAsia="Calibri" w:cstheme="minorHAnsi"/>
          <w:sz w:val="14"/>
          <w:szCs w:val="16"/>
        </w:rPr>
        <w:t xml:space="preserve"> </w:t>
      </w:r>
      <w:r w:rsidRPr="008A54CC">
        <w:rPr>
          <w:rFonts w:eastAsia="Calibri" w:cstheme="minorHAnsi"/>
          <w:vanish/>
          <w:sz w:val="14"/>
          <w:szCs w:val="16"/>
        </w:rPr>
        <w:t>dyings-the</w:t>
      </w:r>
      <w:r w:rsidRPr="00A30A91">
        <w:rPr>
          <w:rFonts w:eastAsia="Calibri" w:cstheme="minorHAnsi"/>
          <w:sz w:val="14"/>
          <w:szCs w:val="16"/>
        </w:rPr>
        <w:t xml:space="preserve"> </w:t>
      </w:r>
      <w:r w:rsidRPr="008A54CC">
        <w:rPr>
          <w:rFonts w:eastAsia="Calibri" w:cstheme="minorHAnsi"/>
          <w:vanish/>
          <w:sz w:val="14"/>
          <w:szCs w:val="16"/>
        </w:rPr>
        <w:t>staggered</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staggeringly</w:t>
      </w:r>
      <w:r w:rsidRPr="00A30A91">
        <w:rPr>
          <w:rFonts w:eastAsia="Calibri" w:cstheme="minorHAnsi"/>
          <w:sz w:val="14"/>
          <w:szCs w:val="16"/>
        </w:rPr>
        <w:t xml:space="preserve"> </w:t>
      </w:r>
      <w:r w:rsidRPr="008A54CC">
        <w:rPr>
          <w:rFonts w:eastAsia="Calibri" w:cstheme="minorHAnsi"/>
          <w:vanish/>
          <w:sz w:val="14"/>
          <w:szCs w:val="16"/>
        </w:rPr>
        <w:t>discounted</w:t>
      </w:r>
      <w:r w:rsidRPr="00A30A91">
        <w:rPr>
          <w:rFonts w:eastAsia="Calibri" w:cstheme="minorHAnsi"/>
          <w:sz w:val="14"/>
          <w:szCs w:val="16"/>
        </w:rPr>
        <w:t xml:space="preserve"> </w:t>
      </w:r>
      <w:r w:rsidRPr="008A54CC">
        <w:rPr>
          <w:rFonts w:eastAsia="Calibri" w:cstheme="minorHAnsi"/>
          <w:vanish/>
          <w:sz w:val="14"/>
          <w:szCs w:val="16"/>
        </w:rPr>
        <w:t>casualties,</w:t>
      </w:r>
      <w:r w:rsidRPr="00A30A91">
        <w:rPr>
          <w:rFonts w:eastAsia="Calibri" w:cstheme="minorHAnsi"/>
          <w:sz w:val="14"/>
          <w:szCs w:val="16"/>
        </w:rPr>
        <w:t xml:space="preserve"> </w:t>
      </w:r>
      <w:r w:rsidRPr="008A54CC">
        <w:rPr>
          <w:rFonts w:eastAsia="Calibri" w:cstheme="minorHAnsi"/>
          <w:vanish/>
          <w:sz w:val="14"/>
          <w:szCs w:val="16"/>
        </w:rPr>
        <w:t>both</w:t>
      </w:r>
      <w:r w:rsidRPr="00A30A91">
        <w:rPr>
          <w:rFonts w:eastAsia="Calibri" w:cstheme="minorHAnsi"/>
          <w:sz w:val="14"/>
          <w:szCs w:val="16"/>
        </w:rPr>
        <w:t xml:space="preserve"> </w:t>
      </w:r>
      <w:r w:rsidRPr="008A54CC">
        <w:rPr>
          <w:rFonts w:eastAsia="Calibri" w:cstheme="minorHAnsi"/>
          <w:vanish/>
          <w:sz w:val="14"/>
          <w:szCs w:val="16"/>
        </w:rPr>
        <w:t>human</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ecological</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16"/>
        </w:rPr>
        <w:t xml:space="preserve"> </w:t>
      </w:r>
      <w:r w:rsidRPr="008A54CC">
        <w:rPr>
          <w:rFonts w:eastAsia="Calibri" w:cstheme="minorHAnsi"/>
          <w:vanish/>
          <w:sz w:val="14"/>
          <w:szCs w:val="16"/>
        </w:rPr>
        <w:t>result</w:t>
      </w:r>
      <w:r w:rsidRPr="00A30A91">
        <w:rPr>
          <w:rFonts w:eastAsia="Calibri" w:cstheme="minorHAnsi"/>
          <w:sz w:val="14"/>
          <w:szCs w:val="16"/>
        </w:rPr>
        <w:t xml:space="preserve"> </w:t>
      </w:r>
      <w:r w:rsidRPr="008A54CC">
        <w:rPr>
          <w:rFonts w:eastAsia="Calibri" w:cstheme="minorHAnsi"/>
          <w:vanish/>
          <w:sz w:val="14"/>
          <w:szCs w:val="16"/>
        </w:rPr>
        <w:t>from</w:t>
      </w:r>
      <w:r w:rsidRPr="00A30A91">
        <w:rPr>
          <w:rFonts w:eastAsia="Calibri" w:cstheme="minorHAnsi"/>
          <w:sz w:val="14"/>
          <w:szCs w:val="16"/>
        </w:rPr>
        <w:t xml:space="preserve"> </w:t>
      </w:r>
      <w:r w:rsidRPr="008A54CC">
        <w:rPr>
          <w:rFonts w:eastAsia="Calibri" w:cstheme="minorHAnsi"/>
          <w:vanish/>
          <w:sz w:val="14"/>
          <w:szCs w:val="16"/>
        </w:rPr>
        <w:t>war's</w:t>
      </w:r>
      <w:r w:rsidRPr="00A30A91">
        <w:rPr>
          <w:rFonts w:eastAsia="Calibri" w:cstheme="minorHAnsi"/>
          <w:sz w:val="14"/>
          <w:szCs w:val="16"/>
        </w:rPr>
        <w:t xml:space="preserve"> </w:t>
      </w:r>
      <w:r w:rsidRPr="008A54CC">
        <w:rPr>
          <w:rFonts w:eastAsia="Calibri" w:cstheme="minorHAnsi"/>
          <w:vanish/>
          <w:sz w:val="14"/>
          <w:szCs w:val="16"/>
        </w:rPr>
        <w:t>toxic</w:t>
      </w:r>
      <w:r w:rsidRPr="00A30A91">
        <w:rPr>
          <w:rFonts w:eastAsia="Calibri" w:cstheme="minorHAnsi"/>
          <w:sz w:val="14"/>
          <w:szCs w:val="16"/>
        </w:rPr>
        <w:t xml:space="preserve"> </w:t>
      </w:r>
      <w:r w:rsidRPr="008A54CC">
        <w:rPr>
          <w:rFonts w:eastAsia="Calibri" w:cstheme="minorHAnsi"/>
          <w:vanish/>
          <w:sz w:val="14"/>
          <w:szCs w:val="16"/>
        </w:rPr>
        <w:t>aftermaths</w:t>
      </w:r>
      <w:r w:rsidRPr="00A30A91">
        <w:rPr>
          <w:rFonts w:eastAsia="Calibri" w:cstheme="minorHAnsi"/>
          <w:sz w:val="14"/>
          <w:szCs w:val="16"/>
        </w:rPr>
        <w:t xml:space="preserve"> </w:t>
      </w:r>
      <w:r w:rsidRPr="008A54CC">
        <w:rPr>
          <w:rFonts w:eastAsia="Calibri" w:cstheme="minorHAnsi"/>
          <w:vanish/>
          <w:sz w:val="14"/>
          <w:szCs w:val="16"/>
        </w:rPr>
        <w:t>or</w:t>
      </w:r>
      <w:r w:rsidRPr="00A30A91">
        <w:rPr>
          <w:rFonts w:eastAsia="Calibri" w:cstheme="minorHAnsi"/>
          <w:sz w:val="14"/>
          <w:szCs w:val="16"/>
        </w:rPr>
        <w:t xml:space="preserve"> </w:t>
      </w:r>
      <w:r w:rsidRPr="008A54CC">
        <w:rPr>
          <w:rFonts w:eastAsia="Calibri" w:cstheme="minorHAnsi"/>
          <w:vanish/>
          <w:sz w:val="14"/>
          <w:szCs w:val="16"/>
        </w:rPr>
        <w:t>climate</w:t>
      </w:r>
      <w:r w:rsidRPr="00A30A91">
        <w:rPr>
          <w:rFonts w:eastAsia="Calibri" w:cstheme="minorHAnsi"/>
          <w:sz w:val="14"/>
          <w:szCs w:val="16"/>
        </w:rPr>
        <w:t xml:space="preserve"> </w:t>
      </w:r>
      <w:r w:rsidRPr="008A54CC">
        <w:rPr>
          <w:rFonts w:eastAsia="Calibri" w:cstheme="minorHAnsi"/>
          <w:vanish/>
          <w:sz w:val="14"/>
          <w:szCs w:val="16"/>
        </w:rPr>
        <w:t>change-are</w:t>
      </w:r>
      <w:r w:rsidRPr="00A30A91">
        <w:rPr>
          <w:rFonts w:eastAsia="Calibri" w:cstheme="minorHAnsi"/>
          <w:sz w:val="14"/>
          <w:szCs w:val="16"/>
        </w:rPr>
        <w:t xml:space="preserve"> </w:t>
      </w:r>
      <w:r w:rsidRPr="008A54CC">
        <w:rPr>
          <w:rFonts w:eastAsia="Calibri" w:cstheme="minorHAnsi"/>
          <w:vanish/>
          <w:sz w:val="14"/>
          <w:szCs w:val="16"/>
        </w:rPr>
        <w:t>underrepresented</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strategic</w:t>
      </w:r>
      <w:r w:rsidRPr="00A30A91">
        <w:rPr>
          <w:rFonts w:eastAsia="Calibri" w:cstheme="minorHAnsi"/>
          <w:sz w:val="14"/>
          <w:szCs w:val="16"/>
        </w:rPr>
        <w:t xml:space="preserve"> </w:t>
      </w:r>
      <w:r w:rsidRPr="008A54CC">
        <w:rPr>
          <w:rFonts w:eastAsia="Calibri" w:cstheme="minorHAnsi"/>
          <w:vanish/>
          <w:sz w:val="14"/>
          <w:szCs w:val="16"/>
        </w:rPr>
        <w:t>planning</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well</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human</w:t>
      </w:r>
      <w:r w:rsidRPr="00A30A91">
        <w:rPr>
          <w:rFonts w:eastAsia="Calibri" w:cstheme="minorHAnsi"/>
          <w:sz w:val="14"/>
          <w:szCs w:val="16"/>
        </w:rPr>
        <w:t xml:space="preserve"> </w:t>
      </w:r>
      <w:r w:rsidRPr="008A54CC">
        <w:rPr>
          <w:rFonts w:eastAsia="Calibri" w:cstheme="minorHAnsi"/>
          <w:vanish/>
          <w:sz w:val="14"/>
          <w:szCs w:val="16"/>
        </w:rPr>
        <w:t>memory.</w:t>
      </w:r>
      <w:r w:rsidRPr="00A30A91">
        <w:rPr>
          <w:rFonts w:eastAsia="Calibri" w:cstheme="minorHAnsi"/>
          <w:sz w:val="14"/>
          <w:szCs w:val="16"/>
        </w:rPr>
        <w:t xml:space="preserve"> </w:t>
      </w:r>
      <w:r w:rsidRPr="008A54CC">
        <w:rPr>
          <w:rFonts w:eastAsia="Calibri" w:cstheme="minorHAnsi"/>
          <w:vanish/>
          <w:sz w:val="14"/>
          <w:szCs w:val="16"/>
        </w:rPr>
        <w:t>Had</w:t>
      </w:r>
      <w:r w:rsidRPr="00A30A91">
        <w:rPr>
          <w:rFonts w:eastAsia="Calibri" w:cstheme="minorHAnsi"/>
          <w:sz w:val="14"/>
          <w:szCs w:val="16"/>
        </w:rPr>
        <w:t xml:space="preserve"> </w:t>
      </w:r>
      <w:r w:rsidRPr="008A54CC">
        <w:rPr>
          <w:rFonts w:eastAsia="Calibri" w:cstheme="minorHAnsi"/>
          <w:vanish/>
          <w:sz w:val="14"/>
          <w:szCs w:val="16"/>
        </w:rPr>
        <w:t>Summers</w:t>
      </w:r>
      <w:r w:rsidRPr="00A30A91">
        <w:rPr>
          <w:rFonts w:eastAsia="Calibri" w:cstheme="minorHAnsi"/>
          <w:sz w:val="14"/>
          <w:szCs w:val="16"/>
        </w:rPr>
        <w:t xml:space="preserve"> </w:t>
      </w:r>
      <w:r w:rsidRPr="008A54CC">
        <w:rPr>
          <w:rFonts w:eastAsia="Calibri" w:cstheme="minorHAnsi"/>
          <w:vanish/>
          <w:sz w:val="14"/>
          <w:szCs w:val="16"/>
        </w:rPr>
        <w:t>advocated</w:t>
      </w:r>
      <w:r w:rsidRPr="00A30A91">
        <w:rPr>
          <w:rFonts w:eastAsia="Calibri" w:cstheme="minorHAnsi"/>
          <w:sz w:val="14"/>
          <w:szCs w:val="16"/>
        </w:rPr>
        <w:t xml:space="preserve"> </w:t>
      </w:r>
      <w:r w:rsidRPr="008A54CC">
        <w:rPr>
          <w:rFonts w:eastAsia="Calibri" w:cstheme="minorHAnsi"/>
          <w:vanish/>
          <w:sz w:val="14"/>
          <w:szCs w:val="16"/>
        </w:rPr>
        <w:t>invading</w:t>
      </w:r>
      <w:r w:rsidRPr="00A30A91">
        <w:rPr>
          <w:rFonts w:eastAsia="Calibri" w:cstheme="minorHAnsi"/>
          <w:sz w:val="14"/>
          <w:szCs w:val="16"/>
        </w:rPr>
        <w:t xml:space="preserve"> </w:t>
      </w:r>
      <w:r w:rsidRPr="008A54CC">
        <w:rPr>
          <w:rFonts w:eastAsia="Calibri" w:cstheme="minorHAnsi"/>
          <w:vanish/>
          <w:sz w:val="14"/>
          <w:szCs w:val="16"/>
        </w:rPr>
        <w:t>Africa</w:t>
      </w:r>
      <w:r w:rsidRPr="00A30A91">
        <w:rPr>
          <w:rFonts w:eastAsia="Calibri" w:cstheme="minorHAnsi"/>
          <w:sz w:val="14"/>
          <w:szCs w:val="16"/>
        </w:rPr>
        <w:t xml:space="preserve"> </w:t>
      </w:r>
      <w:r w:rsidRPr="008A54CC">
        <w:rPr>
          <w:rFonts w:eastAsia="Calibri" w:cstheme="minorHAnsi"/>
          <w:vanish/>
          <w:sz w:val="14"/>
          <w:szCs w:val="16"/>
        </w:rPr>
        <w:t>with</w:t>
      </w:r>
      <w:r w:rsidRPr="00A30A91">
        <w:rPr>
          <w:rFonts w:eastAsia="Calibri" w:cstheme="minorHAnsi"/>
          <w:sz w:val="14"/>
          <w:szCs w:val="16"/>
        </w:rPr>
        <w:t xml:space="preserve"> </w:t>
      </w:r>
      <w:r w:rsidRPr="008A54CC">
        <w:rPr>
          <w:rFonts w:eastAsia="Calibri" w:cstheme="minorHAnsi"/>
          <w:vanish/>
          <w:sz w:val="14"/>
          <w:szCs w:val="16"/>
        </w:rPr>
        <w:t>weapons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mass</w:t>
      </w:r>
      <w:r w:rsidRPr="00A30A91">
        <w:rPr>
          <w:rFonts w:eastAsia="Calibri" w:cstheme="minorHAnsi"/>
          <w:sz w:val="14"/>
          <w:szCs w:val="16"/>
        </w:rPr>
        <w:t xml:space="preserve"> </w:t>
      </w:r>
      <w:r w:rsidRPr="008A54CC">
        <w:rPr>
          <w:rFonts w:eastAsia="Calibri" w:cstheme="minorHAnsi"/>
          <w:vanish/>
          <w:sz w:val="14"/>
          <w:szCs w:val="16"/>
        </w:rPr>
        <w:t>destruction,</w:t>
      </w:r>
      <w:r w:rsidRPr="00A30A91">
        <w:rPr>
          <w:rFonts w:eastAsia="Calibri" w:cstheme="minorHAnsi"/>
          <w:sz w:val="14"/>
          <w:szCs w:val="16"/>
        </w:rPr>
        <w:t xml:space="preserve"> </w:t>
      </w:r>
      <w:r w:rsidRPr="008A54CC">
        <w:rPr>
          <w:rFonts w:eastAsia="Calibri" w:cstheme="minorHAnsi"/>
          <w:vanish/>
          <w:sz w:val="14"/>
          <w:szCs w:val="16"/>
        </w:rPr>
        <w:t>his</w:t>
      </w:r>
      <w:r w:rsidRPr="00A30A91">
        <w:rPr>
          <w:rFonts w:eastAsia="Calibri" w:cstheme="minorHAnsi"/>
          <w:sz w:val="14"/>
          <w:szCs w:val="16"/>
        </w:rPr>
        <w:t xml:space="preserve"> </w:t>
      </w:r>
      <w:r w:rsidRPr="008A54CC">
        <w:rPr>
          <w:rFonts w:eastAsia="Calibri" w:cstheme="minorHAnsi"/>
          <w:vanish/>
          <w:sz w:val="14"/>
          <w:szCs w:val="16"/>
        </w:rPr>
        <w:t>proposal</w:t>
      </w:r>
      <w:r w:rsidRPr="00A30A91">
        <w:rPr>
          <w:rFonts w:eastAsia="Calibri" w:cstheme="minorHAnsi"/>
          <w:sz w:val="14"/>
          <w:szCs w:val="16"/>
        </w:rPr>
        <w:t xml:space="preserve"> </w:t>
      </w:r>
      <w:r w:rsidRPr="008A54CC">
        <w:rPr>
          <w:rFonts w:eastAsia="Calibri" w:cstheme="minorHAnsi"/>
          <w:vanish/>
          <w:sz w:val="14"/>
          <w:szCs w:val="16"/>
        </w:rPr>
        <w:t>would</w:t>
      </w:r>
      <w:r w:rsidRPr="00A30A91">
        <w:rPr>
          <w:rFonts w:eastAsia="Calibri" w:cstheme="minorHAnsi"/>
          <w:sz w:val="14"/>
          <w:szCs w:val="16"/>
        </w:rPr>
        <w:t xml:space="preserve"> </w:t>
      </w:r>
      <w:r w:rsidRPr="008A54CC">
        <w:rPr>
          <w:rFonts w:eastAsia="Calibri" w:cstheme="minorHAnsi"/>
          <w:vanish/>
          <w:sz w:val="14"/>
          <w:szCs w:val="16"/>
        </w:rPr>
        <w:t>have</w:t>
      </w:r>
      <w:r w:rsidRPr="00A30A91">
        <w:rPr>
          <w:rFonts w:eastAsia="Calibri" w:cstheme="minorHAnsi"/>
          <w:sz w:val="14"/>
          <w:szCs w:val="16"/>
        </w:rPr>
        <w:t xml:space="preserve"> </w:t>
      </w:r>
      <w:r w:rsidRPr="008A54CC">
        <w:rPr>
          <w:rFonts w:eastAsia="Calibri" w:cstheme="minorHAnsi"/>
          <w:vanish/>
          <w:sz w:val="14"/>
          <w:szCs w:val="16"/>
        </w:rPr>
        <w:t>fallen</w:t>
      </w:r>
      <w:r w:rsidRPr="00A30A91">
        <w:rPr>
          <w:rFonts w:eastAsia="Calibri" w:cstheme="minorHAnsi"/>
          <w:sz w:val="14"/>
          <w:szCs w:val="16"/>
        </w:rPr>
        <w:t xml:space="preserve"> </w:t>
      </w:r>
      <w:r w:rsidRPr="008A54CC">
        <w:rPr>
          <w:rFonts w:eastAsia="Calibri" w:cstheme="minorHAnsi"/>
          <w:vanish/>
          <w:sz w:val="14"/>
          <w:szCs w:val="16"/>
        </w:rPr>
        <w:t>under</w:t>
      </w:r>
      <w:r w:rsidRPr="00A30A91">
        <w:rPr>
          <w:rFonts w:eastAsia="Calibri" w:cstheme="minorHAnsi"/>
          <w:sz w:val="14"/>
          <w:szCs w:val="16"/>
        </w:rPr>
        <w:t xml:space="preserve"> </w:t>
      </w:r>
      <w:r w:rsidRPr="008A54CC">
        <w:rPr>
          <w:rFonts w:eastAsia="Calibri" w:cstheme="minorHAnsi"/>
          <w:vanish/>
          <w:sz w:val="14"/>
          <w:szCs w:val="16"/>
        </w:rPr>
        <w:t>conventional</w:t>
      </w:r>
      <w:r w:rsidRPr="00A30A91">
        <w:rPr>
          <w:rFonts w:eastAsia="Calibri" w:cstheme="minorHAnsi"/>
          <w:sz w:val="14"/>
          <w:szCs w:val="16"/>
        </w:rPr>
        <w:t xml:space="preserve"> </w:t>
      </w:r>
      <w:r w:rsidRPr="008A54CC">
        <w:rPr>
          <w:rFonts w:eastAsia="Calibri" w:cstheme="minorHAnsi"/>
          <w:vanish/>
          <w:sz w:val="14"/>
          <w:szCs w:val="16"/>
        </w:rPr>
        <w:t>definitions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been</w:t>
      </w:r>
      <w:r w:rsidRPr="00A30A91">
        <w:rPr>
          <w:rFonts w:eastAsia="Calibri" w:cstheme="minorHAnsi"/>
          <w:sz w:val="14"/>
          <w:szCs w:val="16"/>
        </w:rPr>
        <w:t xml:space="preserve"> </w:t>
      </w:r>
      <w:r w:rsidRPr="008A54CC">
        <w:rPr>
          <w:rFonts w:eastAsia="Calibri" w:cstheme="minorHAnsi"/>
          <w:vanish/>
          <w:sz w:val="14"/>
          <w:szCs w:val="16"/>
        </w:rPr>
        <w:t>perceived</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a</w:t>
      </w:r>
      <w:r w:rsidRPr="00A30A91">
        <w:rPr>
          <w:rFonts w:eastAsia="Calibri" w:cstheme="minorHAnsi"/>
          <w:sz w:val="14"/>
          <w:szCs w:val="16"/>
        </w:rPr>
        <w:t xml:space="preserve"> </w:t>
      </w:r>
      <w:r w:rsidRPr="008A54CC">
        <w:rPr>
          <w:rFonts w:eastAsia="Calibri" w:cstheme="minorHAnsi"/>
          <w:vanish/>
          <w:sz w:val="14"/>
          <w:szCs w:val="16"/>
        </w:rPr>
        <w:t>military</w:t>
      </w:r>
      <w:r w:rsidRPr="00A30A91">
        <w:rPr>
          <w:rFonts w:eastAsia="Calibri" w:cstheme="minorHAnsi"/>
          <w:sz w:val="14"/>
          <w:szCs w:val="16"/>
        </w:rPr>
        <w:t xml:space="preserve"> </w:t>
      </w:r>
      <w:r w:rsidRPr="008A54CC">
        <w:rPr>
          <w:rFonts w:eastAsia="Calibri" w:cstheme="minorHAnsi"/>
          <w:vanish/>
          <w:sz w:val="14"/>
          <w:szCs w:val="16"/>
        </w:rPr>
        <w:t>or</w:t>
      </w:r>
      <w:r w:rsidRPr="00A30A91">
        <w:rPr>
          <w:rFonts w:eastAsia="Calibri" w:cstheme="minorHAnsi"/>
          <w:sz w:val="14"/>
          <w:szCs w:val="16"/>
        </w:rPr>
        <w:t xml:space="preserve"> </w:t>
      </w:r>
      <w:r w:rsidRPr="008A54CC">
        <w:rPr>
          <w:rFonts w:eastAsia="Calibri" w:cstheme="minorHAnsi"/>
          <w:vanish/>
          <w:sz w:val="14"/>
          <w:szCs w:val="16"/>
        </w:rPr>
        <w:t>even</w:t>
      </w:r>
      <w:r w:rsidRPr="00A30A91">
        <w:rPr>
          <w:rFonts w:eastAsia="Calibri" w:cstheme="minorHAnsi"/>
          <w:sz w:val="14"/>
          <w:szCs w:val="16"/>
        </w:rPr>
        <w:t xml:space="preserve"> </w:t>
      </w:r>
      <w:r w:rsidRPr="008A54CC">
        <w:rPr>
          <w:rFonts w:eastAsia="Calibri" w:cstheme="minorHAnsi"/>
          <w:vanish/>
          <w:sz w:val="14"/>
          <w:szCs w:val="16"/>
        </w:rPr>
        <w:t>an</w:t>
      </w:r>
      <w:r w:rsidRPr="00A30A91">
        <w:rPr>
          <w:rFonts w:eastAsia="Calibri" w:cstheme="minorHAnsi"/>
          <w:sz w:val="14"/>
          <w:szCs w:val="16"/>
        </w:rPr>
        <w:t xml:space="preserve"> </w:t>
      </w:r>
      <w:r w:rsidRPr="008A54CC">
        <w:rPr>
          <w:rFonts w:eastAsia="Calibri" w:cstheme="minorHAnsi"/>
          <w:vanish/>
          <w:sz w:val="14"/>
          <w:szCs w:val="16"/>
        </w:rPr>
        <w:t>imperial</w:t>
      </w:r>
      <w:r w:rsidRPr="00A30A91">
        <w:rPr>
          <w:rFonts w:eastAsia="Calibri" w:cstheme="minorHAnsi"/>
          <w:sz w:val="14"/>
          <w:szCs w:val="16"/>
        </w:rPr>
        <w:t xml:space="preserve"> </w:t>
      </w:r>
      <w:r w:rsidRPr="008A54CC">
        <w:rPr>
          <w:rFonts w:eastAsia="Calibri" w:cstheme="minorHAnsi"/>
          <w:vanish/>
          <w:sz w:val="14"/>
          <w:szCs w:val="16"/>
        </w:rPr>
        <w:t>invasion.</w:t>
      </w:r>
      <w:r w:rsidRPr="00A30A91">
        <w:rPr>
          <w:rFonts w:eastAsia="Calibri" w:cstheme="minorHAnsi"/>
          <w:sz w:val="14"/>
          <w:szCs w:val="16"/>
        </w:rPr>
        <w:t xml:space="preserve"> </w:t>
      </w:r>
      <w:r w:rsidRPr="008A54CC">
        <w:rPr>
          <w:rFonts w:eastAsia="Calibri" w:cstheme="minorHAnsi"/>
          <w:vanish/>
          <w:sz w:val="14"/>
          <w:szCs w:val="16"/>
        </w:rPr>
        <w:t>Advocating</w:t>
      </w:r>
      <w:r w:rsidRPr="00A30A91">
        <w:rPr>
          <w:rFonts w:eastAsia="Calibri" w:cstheme="minorHAnsi"/>
          <w:sz w:val="14"/>
          <w:szCs w:val="16"/>
        </w:rPr>
        <w:t xml:space="preserve"> </w:t>
      </w:r>
      <w:r w:rsidRPr="008A54CC">
        <w:rPr>
          <w:rFonts w:eastAsia="Calibri" w:cstheme="minorHAnsi"/>
          <w:vanish/>
          <w:sz w:val="14"/>
          <w:szCs w:val="16"/>
        </w:rPr>
        <w:t>invading</w:t>
      </w:r>
      <w:r w:rsidRPr="00A30A91">
        <w:rPr>
          <w:rFonts w:eastAsia="Calibri" w:cstheme="minorHAnsi"/>
          <w:sz w:val="14"/>
          <w:szCs w:val="16"/>
        </w:rPr>
        <w:t xml:space="preserve"> </w:t>
      </w:r>
      <w:r w:rsidRPr="008A54CC">
        <w:rPr>
          <w:rFonts w:eastAsia="Calibri" w:cstheme="minorHAnsi"/>
          <w:vanish/>
          <w:sz w:val="14"/>
          <w:szCs w:val="16"/>
        </w:rPr>
        <w:t>countries</w:t>
      </w:r>
      <w:r w:rsidRPr="00A30A91">
        <w:rPr>
          <w:rFonts w:eastAsia="Calibri" w:cstheme="minorHAnsi"/>
          <w:sz w:val="14"/>
          <w:szCs w:val="16"/>
        </w:rPr>
        <w:t xml:space="preserve"> </w:t>
      </w:r>
      <w:r w:rsidRPr="008A54CC">
        <w:rPr>
          <w:rFonts w:eastAsia="Calibri" w:cstheme="minorHAnsi"/>
          <w:vanish/>
          <w:sz w:val="14"/>
          <w:szCs w:val="16"/>
        </w:rPr>
        <w:t>with</w:t>
      </w:r>
      <w:r w:rsidRPr="00A30A91">
        <w:rPr>
          <w:rFonts w:eastAsia="Calibri" w:cstheme="minorHAnsi"/>
          <w:sz w:val="14"/>
          <w:szCs w:val="16"/>
        </w:rPr>
        <w:t xml:space="preserve"> </w:t>
      </w:r>
      <w:r w:rsidRPr="008A54CC">
        <w:rPr>
          <w:rFonts w:eastAsia="Calibri" w:cstheme="minorHAnsi"/>
          <w:vanish/>
          <w:sz w:val="14"/>
          <w:szCs w:val="16"/>
        </w:rPr>
        <w:t>mass</w:t>
      </w:r>
      <w:r w:rsidRPr="00A30A91">
        <w:rPr>
          <w:rFonts w:eastAsia="Calibri" w:cstheme="minorHAnsi"/>
          <w:sz w:val="14"/>
          <w:szCs w:val="16"/>
        </w:rPr>
        <w:t xml:space="preserve"> </w:t>
      </w:r>
      <w:r w:rsidRPr="008A54CC">
        <w:rPr>
          <w:rFonts w:eastAsia="Calibri" w:cstheme="minorHAnsi"/>
          <w:vanish/>
          <w:sz w:val="14"/>
          <w:szCs w:val="16"/>
        </w:rPr>
        <w:t>forms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slow-motion</w:t>
      </w:r>
      <w:r w:rsidRPr="00A30A91">
        <w:rPr>
          <w:rFonts w:eastAsia="Calibri" w:cstheme="minorHAnsi"/>
          <w:sz w:val="14"/>
          <w:szCs w:val="16"/>
        </w:rPr>
        <w:t xml:space="preserve"> </w:t>
      </w:r>
      <w:r w:rsidRPr="008A54CC">
        <w:rPr>
          <w:rFonts w:eastAsia="Calibri" w:cstheme="minorHAnsi"/>
          <w:vanish/>
          <w:sz w:val="14"/>
          <w:szCs w:val="16"/>
        </w:rPr>
        <w:t>toxicity,</w:t>
      </w:r>
      <w:r w:rsidRPr="00A30A91">
        <w:rPr>
          <w:rFonts w:eastAsia="Calibri" w:cstheme="minorHAnsi"/>
          <w:sz w:val="14"/>
          <w:szCs w:val="16"/>
        </w:rPr>
        <w:t xml:space="preserve"> </w:t>
      </w:r>
      <w:r w:rsidRPr="008A54CC">
        <w:rPr>
          <w:rFonts w:eastAsia="Calibri" w:cstheme="minorHAnsi"/>
          <w:vanish/>
          <w:sz w:val="14"/>
          <w:szCs w:val="16"/>
        </w:rPr>
        <w:t>however,</w:t>
      </w:r>
      <w:r w:rsidRPr="00A30A91">
        <w:rPr>
          <w:rFonts w:eastAsia="Calibri" w:cstheme="minorHAnsi"/>
          <w:sz w:val="14"/>
          <w:szCs w:val="16"/>
        </w:rPr>
        <w:t xml:space="preserve"> </w:t>
      </w:r>
      <w:r w:rsidRPr="008A54CC">
        <w:rPr>
          <w:rFonts w:eastAsia="Calibri" w:cstheme="minorHAnsi"/>
          <w:vanish/>
          <w:sz w:val="14"/>
          <w:szCs w:val="16"/>
        </w:rPr>
        <w:t>requires</w:t>
      </w:r>
      <w:r w:rsidRPr="00A30A91">
        <w:rPr>
          <w:rFonts w:eastAsia="Calibri" w:cstheme="minorHAnsi"/>
          <w:sz w:val="14"/>
          <w:szCs w:val="16"/>
        </w:rPr>
        <w:t xml:space="preserve"> </w:t>
      </w:r>
      <w:r w:rsidRPr="008A54CC">
        <w:rPr>
          <w:rFonts w:eastAsia="Calibri" w:cstheme="minorHAnsi"/>
          <w:vanish/>
          <w:sz w:val="14"/>
          <w:szCs w:val="16"/>
        </w:rPr>
        <w:t>rethinking</w:t>
      </w:r>
      <w:r w:rsidRPr="00A30A91">
        <w:rPr>
          <w:rFonts w:eastAsia="Calibri" w:cstheme="minorHAnsi"/>
          <w:sz w:val="14"/>
          <w:szCs w:val="16"/>
        </w:rPr>
        <w:t xml:space="preserve"> </w:t>
      </w:r>
      <w:r w:rsidRPr="008A54CC">
        <w:rPr>
          <w:rFonts w:eastAsia="Calibri" w:cstheme="minorHAnsi"/>
          <w:vanish/>
          <w:sz w:val="14"/>
          <w:szCs w:val="16"/>
        </w:rPr>
        <w:t>our</w:t>
      </w:r>
      <w:r w:rsidRPr="00A30A91">
        <w:rPr>
          <w:rFonts w:eastAsia="Calibri" w:cstheme="minorHAnsi"/>
          <w:sz w:val="14"/>
          <w:szCs w:val="16"/>
        </w:rPr>
        <w:t xml:space="preserve"> </w:t>
      </w:r>
      <w:r w:rsidRPr="008A54CC">
        <w:rPr>
          <w:rFonts w:eastAsia="Calibri" w:cstheme="minorHAnsi"/>
          <w:vanish/>
          <w:sz w:val="14"/>
          <w:szCs w:val="16"/>
        </w:rPr>
        <w:t>accepted</w:t>
      </w:r>
      <w:r w:rsidRPr="00A30A91">
        <w:rPr>
          <w:rFonts w:eastAsia="Calibri" w:cstheme="minorHAnsi"/>
          <w:sz w:val="14"/>
          <w:szCs w:val="16"/>
        </w:rPr>
        <w:t xml:space="preserve"> </w:t>
      </w:r>
      <w:r w:rsidRPr="008A54CC">
        <w:rPr>
          <w:rFonts w:eastAsia="Calibri" w:cstheme="minorHAnsi"/>
          <w:vanish/>
          <w:sz w:val="14"/>
          <w:szCs w:val="16"/>
        </w:rPr>
        <w:t>assumptions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include</w:t>
      </w:r>
      <w:r w:rsidRPr="00A30A91">
        <w:rPr>
          <w:rFonts w:eastAsia="Calibri" w:cstheme="minorHAnsi"/>
          <w:sz w:val="14"/>
          <w:szCs w:val="16"/>
        </w:rPr>
        <w:t xml:space="preserve"> </w:t>
      </w:r>
      <w:r w:rsidRPr="008A54CC">
        <w:rPr>
          <w:rFonts w:eastAsia="Calibri" w:cstheme="minorHAnsi"/>
          <w:vanish/>
          <w:sz w:val="14"/>
          <w:szCs w:val="16"/>
        </w:rPr>
        <w:t>slow</w:t>
      </w:r>
      <w:r w:rsidRPr="00A30A91">
        <w:rPr>
          <w:rFonts w:eastAsia="Calibri" w:cstheme="minorHAnsi"/>
          <w:sz w:val="14"/>
          <w:szCs w:val="16"/>
        </w:rPr>
        <w:t xml:space="preserve"> </w:t>
      </w:r>
      <w:r w:rsidRPr="008A54CC">
        <w:rPr>
          <w:rFonts w:eastAsia="Calibri" w:cstheme="minorHAnsi"/>
          <w:vanish/>
          <w:sz w:val="14"/>
          <w:szCs w:val="16"/>
        </w:rPr>
        <w:t>violence.</w:t>
      </w:r>
      <w:r w:rsidRPr="00E674BF">
        <w:rPr>
          <w:rFonts w:eastAsia="Calibri" w:cstheme="minorHAnsi"/>
          <w:szCs w:val="22"/>
          <w:u w:val="single"/>
        </w:rPr>
        <w:t xml:space="preserve"> </w:t>
      </w:r>
      <w:r w:rsidRPr="008A54CC">
        <w:rPr>
          <w:vanish/>
          <w:sz w:val="14"/>
        </w:rPr>
        <w:t>Such</w:t>
      </w:r>
      <w:r w:rsidRPr="00A30A91">
        <w:rPr>
          <w:sz w:val="14"/>
        </w:rPr>
        <w:t xml:space="preserve"> </w:t>
      </w:r>
      <w:r w:rsidRPr="008A54CC">
        <w:rPr>
          <w:vanish/>
          <w:sz w:val="14"/>
        </w:rPr>
        <w:t>a</w:t>
      </w:r>
      <w:r w:rsidRPr="00A30A91">
        <w:rPr>
          <w:sz w:val="14"/>
        </w:rPr>
        <w:t xml:space="preserve"> </w:t>
      </w:r>
      <w:r w:rsidRPr="008A54CC">
        <w:rPr>
          <w:vanish/>
          <w:sz w:val="14"/>
        </w:rPr>
        <w:t>rethinking</w:t>
      </w:r>
      <w:r w:rsidRPr="00A30A91">
        <w:rPr>
          <w:sz w:val="14"/>
        </w:rPr>
        <w:t xml:space="preserve"> </w:t>
      </w:r>
      <w:r w:rsidRPr="008A54CC">
        <w:rPr>
          <w:vanish/>
          <w:sz w:val="14"/>
        </w:rPr>
        <w:t>requires</w:t>
      </w:r>
      <w:r w:rsidRPr="00A30A91">
        <w:rPr>
          <w:sz w:val="14"/>
        </w:rPr>
        <w:t xml:space="preserve"> </w:t>
      </w:r>
      <w:r w:rsidRPr="008A54CC">
        <w:rPr>
          <w:vanish/>
          <w:sz w:val="14"/>
        </w:rPr>
        <w:t>that</w:t>
      </w:r>
      <w:r w:rsidRPr="00A30A91">
        <w:rPr>
          <w:sz w:val="14"/>
        </w:rPr>
        <w:t xml:space="preserve"> </w:t>
      </w:r>
      <w:r w:rsidRPr="008A54CC">
        <w:rPr>
          <w:vanish/>
          <w:sz w:val="14"/>
        </w:rPr>
        <w:t>we</w:t>
      </w:r>
      <w:r w:rsidRPr="00A30A91">
        <w:rPr>
          <w:sz w:val="14"/>
        </w:rPr>
        <w:t xml:space="preserve"> </w:t>
      </w:r>
      <w:r w:rsidRPr="008A54CC">
        <w:rPr>
          <w:vanish/>
          <w:sz w:val="14"/>
        </w:rPr>
        <w:t>complicate</w:t>
      </w:r>
      <w:r w:rsidRPr="00A30A91">
        <w:rPr>
          <w:sz w:val="14"/>
        </w:rPr>
        <w:t xml:space="preserve"> </w:t>
      </w:r>
      <w:r w:rsidRPr="008A54CC">
        <w:rPr>
          <w:vanish/>
          <w:sz w:val="14"/>
        </w:rPr>
        <w:t>conventional</w:t>
      </w:r>
      <w:r w:rsidRPr="00A30A91">
        <w:rPr>
          <w:sz w:val="14"/>
        </w:rPr>
        <w:t xml:space="preserve"> </w:t>
      </w:r>
      <w:r w:rsidRPr="008A54CC">
        <w:rPr>
          <w:vanish/>
          <w:sz w:val="14"/>
        </w:rPr>
        <w:t>assumptions</w:t>
      </w:r>
      <w:r w:rsidRPr="00A30A91">
        <w:rPr>
          <w:sz w:val="14"/>
        </w:rPr>
        <w:t xml:space="preserve"> </w:t>
      </w:r>
      <w:r w:rsidRPr="008A54CC">
        <w:rPr>
          <w:vanish/>
          <w:sz w:val="14"/>
        </w:rPr>
        <w:t>about</w:t>
      </w:r>
      <w:r w:rsidRPr="00A30A91">
        <w:rPr>
          <w:sz w:val="14"/>
        </w:rPr>
        <w:t xml:space="preserve"> </w:t>
      </w:r>
      <w:r w:rsidRPr="008A54CC">
        <w:rPr>
          <w:vanish/>
          <w:sz w:val="14"/>
        </w:rPr>
        <w:t>violence</w:t>
      </w:r>
      <w:r w:rsidRPr="00A30A91">
        <w:rPr>
          <w:sz w:val="14"/>
        </w:rPr>
        <w:t xml:space="preserve"> </w:t>
      </w:r>
      <w:r w:rsidRPr="008A54CC">
        <w:rPr>
          <w:vanish/>
          <w:sz w:val="14"/>
        </w:rPr>
        <w:t>as</w:t>
      </w:r>
      <w:r w:rsidRPr="00A30A91">
        <w:rPr>
          <w:sz w:val="14"/>
        </w:rPr>
        <w:t xml:space="preserve"> </w:t>
      </w:r>
      <w:r w:rsidRPr="008A54CC">
        <w:rPr>
          <w:vanish/>
          <w:sz w:val="14"/>
        </w:rPr>
        <w:t>a</w:t>
      </w:r>
      <w:r w:rsidRPr="00A30A91">
        <w:rPr>
          <w:sz w:val="14"/>
        </w:rPr>
        <w:t xml:space="preserve"> </w:t>
      </w:r>
      <w:r w:rsidRPr="008A54CC">
        <w:rPr>
          <w:vanish/>
          <w:sz w:val="14"/>
        </w:rPr>
        <w:t>highly</w:t>
      </w:r>
      <w:r w:rsidRPr="00A30A91">
        <w:rPr>
          <w:sz w:val="14"/>
        </w:rPr>
        <w:t xml:space="preserve"> </w:t>
      </w:r>
      <w:r w:rsidRPr="008A54CC">
        <w:rPr>
          <w:vanish/>
          <w:sz w:val="14"/>
        </w:rPr>
        <w:t>visible</w:t>
      </w:r>
      <w:r w:rsidRPr="00A30A91">
        <w:rPr>
          <w:sz w:val="14"/>
        </w:rPr>
        <w:t xml:space="preserve"> </w:t>
      </w:r>
      <w:r w:rsidRPr="008A54CC">
        <w:rPr>
          <w:vanish/>
          <w:sz w:val="14"/>
        </w:rPr>
        <w:t>act</w:t>
      </w:r>
      <w:r w:rsidRPr="00A30A91">
        <w:rPr>
          <w:sz w:val="14"/>
        </w:rPr>
        <w:t xml:space="preserve"> </w:t>
      </w:r>
      <w:r w:rsidRPr="008A54CC">
        <w:rPr>
          <w:vanish/>
          <w:sz w:val="14"/>
        </w:rPr>
        <w:t>that</w:t>
      </w:r>
      <w:r w:rsidRPr="00A30A91">
        <w:rPr>
          <w:sz w:val="14"/>
        </w:rPr>
        <w:t xml:space="preserve"> </w:t>
      </w:r>
      <w:r w:rsidRPr="008A54CC">
        <w:rPr>
          <w:vanish/>
          <w:sz w:val="14"/>
        </w:rPr>
        <w:t>is</w:t>
      </w:r>
      <w:r w:rsidRPr="00A30A91">
        <w:rPr>
          <w:sz w:val="14"/>
        </w:rPr>
        <w:t xml:space="preserve"> </w:t>
      </w:r>
      <w:r w:rsidRPr="008A54CC">
        <w:rPr>
          <w:vanish/>
          <w:sz w:val="14"/>
        </w:rPr>
        <w:t>newsworthy</w:t>
      </w:r>
      <w:r w:rsidRPr="00A30A91">
        <w:rPr>
          <w:sz w:val="14"/>
        </w:rPr>
        <w:t xml:space="preserve"> </w:t>
      </w:r>
      <w:r w:rsidRPr="008A54CC">
        <w:rPr>
          <w:vanish/>
          <w:sz w:val="14"/>
        </w:rPr>
        <w:t>because</w:t>
      </w:r>
      <w:r w:rsidRPr="00A30A91">
        <w:rPr>
          <w:sz w:val="14"/>
        </w:rPr>
        <w:t xml:space="preserve"> </w:t>
      </w:r>
      <w:r w:rsidRPr="008A54CC">
        <w:rPr>
          <w:vanish/>
          <w:sz w:val="14"/>
        </w:rPr>
        <w:t>it</w:t>
      </w:r>
      <w:r w:rsidRPr="00A30A91">
        <w:rPr>
          <w:sz w:val="14"/>
        </w:rPr>
        <w:t xml:space="preserve"> </w:t>
      </w:r>
      <w:r w:rsidRPr="008A54CC">
        <w:rPr>
          <w:vanish/>
          <w:sz w:val="14"/>
        </w:rPr>
        <w:t>is</w:t>
      </w:r>
      <w:r w:rsidRPr="00A30A91">
        <w:rPr>
          <w:sz w:val="14"/>
        </w:rPr>
        <w:t xml:space="preserve"> </w:t>
      </w:r>
      <w:r w:rsidRPr="008A54CC">
        <w:rPr>
          <w:vanish/>
          <w:sz w:val="14"/>
        </w:rPr>
        <w:t>event</w:t>
      </w:r>
      <w:r w:rsidRPr="00A30A91">
        <w:rPr>
          <w:sz w:val="14"/>
        </w:rPr>
        <w:t xml:space="preserve"> </w:t>
      </w:r>
      <w:r w:rsidRPr="008A54CC">
        <w:rPr>
          <w:vanish/>
          <w:sz w:val="14"/>
        </w:rPr>
        <w:t>focused,</w:t>
      </w:r>
      <w:r w:rsidRPr="00A30A91">
        <w:rPr>
          <w:sz w:val="14"/>
        </w:rPr>
        <w:t xml:space="preserve"> </w:t>
      </w:r>
      <w:r w:rsidRPr="008A54CC">
        <w:rPr>
          <w:vanish/>
          <w:sz w:val="14"/>
        </w:rPr>
        <w:t>time</w:t>
      </w:r>
      <w:r w:rsidRPr="00A30A91">
        <w:rPr>
          <w:sz w:val="14"/>
        </w:rPr>
        <w:t xml:space="preserve"> </w:t>
      </w:r>
      <w:r w:rsidRPr="008A54CC">
        <w:rPr>
          <w:vanish/>
          <w:sz w:val="14"/>
        </w:rPr>
        <w:t>bound,</w:t>
      </w:r>
      <w:r w:rsidRPr="00A30A91">
        <w:rPr>
          <w:sz w:val="14"/>
        </w:rPr>
        <w:t xml:space="preserve"> </w:t>
      </w:r>
      <w:r w:rsidRPr="008A54CC">
        <w:rPr>
          <w:vanish/>
          <w:sz w:val="14"/>
        </w:rPr>
        <w:t>and</w:t>
      </w:r>
      <w:r w:rsidRPr="00A30A91">
        <w:rPr>
          <w:sz w:val="14"/>
        </w:rPr>
        <w:t xml:space="preserve"> </w:t>
      </w:r>
      <w:r w:rsidRPr="008A54CC">
        <w:rPr>
          <w:vanish/>
          <w:sz w:val="14"/>
        </w:rPr>
        <w:t>body</w:t>
      </w:r>
      <w:r w:rsidRPr="00A30A91">
        <w:rPr>
          <w:sz w:val="14"/>
        </w:rPr>
        <w:t xml:space="preserve"> </w:t>
      </w:r>
      <w:r w:rsidRPr="008A54CC">
        <w:rPr>
          <w:vanish/>
          <w:sz w:val="14"/>
        </w:rPr>
        <w:t>bound.</w:t>
      </w:r>
      <w:r w:rsidRPr="00A30A91">
        <w:rPr>
          <w:sz w:val="14"/>
        </w:rPr>
        <w:t xml:space="preserve"> </w:t>
      </w:r>
      <w:r w:rsidRPr="008A54CC">
        <w:rPr>
          <w:vanish/>
          <w:sz w:val="14"/>
        </w:rPr>
        <w:t>We</w:t>
      </w:r>
      <w:r w:rsidRPr="00A30A91">
        <w:rPr>
          <w:sz w:val="14"/>
        </w:rPr>
        <w:t xml:space="preserve"> </w:t>
      </w:r>
      <w:r w:rsidRPr="008A54CC">
        <w:rPr>
          <w:vanish/>
          <w:sz w:val="14"/>
        </w:rPr>
        <w:t>need</w:t>
      </w:r>
      <w:r w:rsidRPr="00A30A91">
        <w:rPr>
          <w:sz w:val="14"/>
        </w:rPr>
        <w:t xml:space="preserve"> </w:t>
      </w:r>
      <w:r w:rsidRPr="008A54CC">
        <w:rPr>
          <w:vanish/>
          <w:sz w:val="14"/>
        </w:rPr>
        <w:t>to</w:t>
      </w:r>
      <w:r w:rsidRPr="00A30A91">
        <w:rPr>
          <w:sz w:val="14"/>
        </w:rPr>
        <w:t xml:space="preserve"> </w:t>
      </w:r>
      <w:r w:rsidRPr="008A54CC">
        <w:rPr>
          <w:vanish/>
          <w:sz w:val="14"/>
        </w:rPr>
        <w:t>account</w:t>
      </w:r>
      <w:r w:rsidRPr="00A30A91">
        <w:rPr>
          <w:sz w:val="14"/>
        </w:rPr>
        <w:t xml:space="preserve"> </w:t>
      </w:r>
      <w:r w:rsidRPr="008A54CC">
        <w:rPr>
          <w:vanish/>
          <w:sz w:val="14"/>
        </w:rPr>
        <w:t>for</w:t>
      </w:r>
      <w:r w:rsidRPr="00A30A91">
        <w:rPr>
          <w:sz w:val="14"/>
        </w:rPr>
        <w:t xml:space="preserve"> </w:t>
      </w:r>
      <w:r w:rsidRPr="008A54CC">
        <w:rPr>
          <w:vanish/>
          <w:sz w:val="14"/>
        </w:rPr>
        <w:t>how</w:t>
      </w:r>
      <w:r w:rsidRPr="00A30A91">
        <w:rPr>
          <w:sz w:val="14"/>
        </w:rPr>
        <w:t xml:space="preserve"> </w:t>
      </w:r>
      <w:r w:rsidRPr="008A54CC">
        <w:rPr>
          <w:vanish/>
          <w:sz w:val="14"/>
        </w:rPr>
        <w:t>the</w:t>
      </w:r>
      <w:r w:rsidRPr="00A30A91">
        <w:rPr>
          <w:sz w:val="14"/>
        </w:rPr>
        <w:t xml:space="preserve"> </w:t>
      </w:r>
      <w:r w:rsidRPr="008A54CC">
        <w:rPr>
          <w:vanish/>
          <w:sz w:val="14"/>
        </w:rPr>
        <w:t>temporal</w:t>
      </w:r>
      <w:r w:rsidRPr="00A30A91">
        <w:rPr>
          <w:sz w:val="14"/>
        </w:rPr>
        <w:t xml:space="preserve"> </w:t>
      </w:r>
      <w:r w:rsidRPr="008A54CC">
        <w:rPr>
          <w:vanish/>
          <w:sz w:val="14"/>
        </w:rPr>
        <w:t>dispersion</w:t>
      </w:r>
      <w:r w:rsidRPr="00A30A91">
        <w:rPr>
          <w:sz w:val="14"/>
        </w:rPr>
        <w:t xml:space="preserve"> </w:t>
      </w:r>
      <w:r w:rsidRPr="008A54CC">
        <w:rPr>
          <w:vanish/>
          <w:sz w:val="14"/>
        </w:rPr>
        <w:t>of</w:t>
      </w:r>
      <w:r w:rsidRPr="00A30A91">
        <w:rPr>
          <w:sz w:val="14"/>
        </w:rPr>
        <w:t xml:space="preserve"> </w:t>
      </w:r>
      <w:r w:rsidRPr="008A54CC">
        <w:rPr>
          <w:vanish/>
          <w:sz w:val="14"/>
        </w:rPr>
        <w:t>slow</w:t>
      </w:r>
      <w:r w:rsidRPr="00A30A91">
        <w:rPr>
          <w:sz w:val="14"/>
        </w:rPr>
        <w:t xml:space="preserve"> </w:t>
      </w:r>
      <w:r w:rsidRPr="008A54CC">
        <w:rPr>
          <w:vanish/>
          <w:sz w:val="14"/>
        </w:rPr>
        <w:t>violence</w:t>
      </w:r>
      <w:r w:rsidRPr="00A30A91">
        <w:rPr>
          <w:sz w:val="14"/>
        </w:rPr>
        <w:t xml:space="preserve"> </w:t>
      </w:r>
      <w:r w:rsidRPr="008A54CC">
        <w:rPr>
          <w:vanish/>
          <w:sz w:val="14"/>
        </w:rPr>
        <w:t>affects</w:t>
      </w:r>
      <w:r w:rsidRPr="00A30A91">
        <w:rPr>
          <w:sz w:val="14"/>
        </w:rPr>
        <w:t xml:space="preserve"> </w:t>
      </w:r>
      <w:r w:rsidRPr="008A54CC">
        <w:rPr>
          <w:vanish/>
          <w:sz w:val="14"/>
        </w:rPr>
        <w:t>the</w:t>
      </w:r>
      <w:r w:rsidRPr="00A30A91">
        <w:rPr>
          <w:sz w:val="14"/>
        </w:rPr>
        <w:t xml:space="preserve"> </w:t>
      </w:r>
      <w:r w:rsidRPr="008A54CC">
        <w:rPr>
          <w:vanish/>
          <w:sz w:val="14"/>
        </w:rPr>
        <w:t>way</w:t>
      </w:r>
      <w:r w:rsidRPr="00A30A91">
        <w:rPr>
          <w:sz w:val="14"/>
        </w:rPr>
        <w:t xml:space="preserve"> </w:t>
      </w:r>
      <w:r w:rsidRPr="008A54CC">
        <w:rPr>
          <w:vanish/>
          <w:sz w:val="14"/>
        </w:rPr>
        <w:t>we</w:t>
      </w:r>
      <w:r w:rsidRPr="00A30A91">
        <w:rPr>
          <w:sz w:val="14"/>
        </w:rPr>
        <w:t xml:space="preserve"> </w:t>
      </w:r>
      <w:r w:rsidRPr="008A54CC">
        <w:rPr>
          <w:vanish/>
          <w:sz w:val="14"/>
        </w:rPr>
        <w:t>perceive</w:t>
      </w:r>
      <w:r w:rsidRPr="00A30A91">
        <w:rPr>
          <w:sz w:val="14"/>
        </w:rPr>
        <w:t xml:space="preserve"> </w:t>
      </w:r>
      <w:r w:rsidRPr="008A54CC">
        <w:rPr>
          <w:vanish/>
          <w:sz w:val="14"/>
        </w:rPr>
        <w:t>and</w:t>
      </w:r>
      <w:r w:rsidRPr="00A30A91">
        <w:rPr>
          <w:sz w:val="14"/>
        </w:rPr>
        <w:t xml:space="preserve"> </w:t>
      </w:r>
      <w:r w:rsidRPr="008A54CC">
        <w:rPr>
          <w:vanish/>
          <w:sz w:val="14"/>
        </w:rPr>
        <w:t>respond</w:t>
      </w:r>
      <w:r w:rsidRPr="00A30A91">
        <w:rPr>
          <w:sz w:val="14"/>
        </w:rPr>
        <w:t xml:space="preserve"> </w:t>
      </w:r>
      <w:r w:rsidRPr="008A54CC">
        <w:rPr>
          <w:vanish/>
          <w:sz w:val="14"/>
        </w:rPr>
        <w:t>to</w:t>
      </w:r>
      <w:r w:rsidRPr="00A30A91">
        <w:rPr>
          <w:sz w:val="14"/>
        </w:rPr>
        <w:t xml:space="preserve"> </w:t>
      </w:r>
      <w:r w:rsidRPr="008A54CC">
        <w:rPr>
          <w:vanish/>
          <w:sz w:val="14"/>
        </w:rPr>
        <w:t>a</w:t>
      </w:r>
      <w:r w:rsidRPr="00A30A91">
        <w:rPr>
          <w:sz w:val="14"/>
        </w:rPr>
        <w:t xml:space="preserve"> </w:t>
      </w:r>
      <w:r w:rsidRPr="008A54CC">
        <w:rPr>
          <w:vanish/>
          <w:sz w:val="14"/>
        </w:rPr>
        <w:t>variety</w:t>
      </w:r>
      <w:r w:rsidRPr="00A30A91">
        <w:rPr>
          <w:sz w:val="14"/>
        </w:rPr>
        <w:t xml:space="preserve"> </w:t>
      </w:r>
      <w:r w:rsidRPr="008A54CC">
        <w:rPr>
          <w:vanish/>
          <w:sz w:val="14"/>
        </w:rPr>
        <w:t>of</w:t>
      </w:r>
      <w:r w:rsidRPr="00A30A91">
        <w:rPr>
          <w:sz w:val="14"/>
        </w:rPr>
        <w:t xml:space="preserve"> </w:t>
      </w:r>
      <w:r w:rsidRPr="008A54CC">
        <w:rPr>
          <w:vanish/>
          <w:sz w:val="14"/>
        </w:rPr>
        <w:t>social</w:t>
      </w:r>
      <w:r w:rsidRPr="00A30A91">
        <w:rPr>
          <w:sz w:val="14"/>
        </w:rPr>
        <w:t xml:space="preserve"> </w:t>
      </w:r>
      <w:r w:rsidRPr="008A54CC">
        <w:rPr>
          <w:vanish/>
          <w:sz w:val="14"/>
        </w:rPr>
        <w:t>afflictions</w:t>
      </w:r>
      <w:r w:rsidRPr="008A54CC">
        <w:rPr>
          <w:rFonts w:eastAsia="Calibri" w:cstheme="minorHAnsi"/>
          <w:vanish/>
          <w:sz w:val="14"/>
          <w:szCs w:val="16"/>
        </w:rPr>
        <w:t>-from</w:t>
      </w:r>
      <w:r w:rsidRPr="00A30A91">
        <w:rPr>
          <w:rFonts w:eastAsia="Calibri" w:cstheme="minorHAnsi"/>
          <w:sz w:val="14"/>
          <w:szCs w:val="16"/>
        </w:rPr>
        <w:t xml:space="preserve"> </w:t>
      </w:r>
      <w:r w:rsidRPr="008A54CC">
        <w:rPr>
          <w:rFonts w:eastAsia="Calibri" w:cstheme="minorHAnsi"/>
          <w:vanish/>
          <w:sz w:val="14"/>
          <w:szCs w:val="16"/>
        </w:rPr>
        <w:t>domestic</w:t>
      </w:r>
      <w:r w:rsidRPr="00A30A91">
        <w:rPr>
          <w:rFonts w:eastAsia="Calibri" w:cstheme="minorHAnsi"/>
          <w:sz w:val="14"/>
          <w:szCs w:val="16"/>
        </w:rPr>
        <w:t xml:space="preserve"> </w:t>
      </w:r>
      <w:r w:rsidRPr="008A54CC">
        <w:rPr>
          <w:rFonts w:eastAsia="Calibri" w:cstheme="minorHAnsi"/>
          <w:vanish/>
          <w:sz w:val="14"/>
          <w:szCs w:val="16"/>
        </w:rPr>
        <w:t>abuse</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posttraumatic</w:t>
      </w:r>
      <w:r w:rsidRPr="00A30A91">
        <w:rPr>
          <w:rFonts w:eastAsia="Calibri" w:cstheme="minorHAnsi"/>
          <w:sz w:val="14"/>
          <w:szCs w:val="16"/>
        </w:rPr>
        <w:t xml:space="preserve"> </w:t>
      </w:r>
      <w:r w:rsidRPr="008A54CC">
        <w:rPr>
          <w:rFonts w:eastAsia="Calibri" w:cstheme="minorHAnsi"/>
          <w:vanish/>
          <w:sz w:val="14"/>
          <w:szCs w:val="16"/>
        </w:rPr>
        <w:t>stress</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particular,</w:t>
      </w:r>
      <w:r w:rsidRPr="00A30A91">
        <w:rPr>
          <w:rFonts w:eastAsia="Calibri" w:cstheme="minorHAnsi"/>
          <w:sz w:val="14"/>
          <w:szCs w:val="16"/>
        </w:rPr>
        <w:t xml:space="preserve"> </w:t>
      </w:r>
      <w:r w:rsidRPr="008A54CC">
        <w:rPr>
          <w:rFonts w:eastAsia="Calibri" w:cstheme="minorHAnsi"/>
          <w:vanish/>
          <w:sz w:val="14"/>
          <w:szCs w:val="16"/>
        </w:rPr>
        <w:t>environmental</w:t>
      </w:r>
      <w:r w:rsidRPr="00A30A91">
        <w:rPr>
          <w:rFonts w:eastAsia="Calibri" w:cstheme="minorHAnsi"/>
          <w:sz w:val="14"/>
          <w:szCs w:val="16"/>
        </w:rPr>
        <w:t xml:space="preserve"> </w:t>
      </w:r>
      <w:r w:rsidRPr="008A54CC">
        <w:rPr>
          <w:rFonts w:eastAsia="Calibri" w:cstheme="minorHAnsi"/>
          <w:vanish/>
          <w:sz w:val="14"/>
          <w:szCs w:val="16"/>
        </w:rPr>
        <w:t>calamities.</w:t>
      </w:r>
      <w:r w:rsidRPr="00A30A91">
        <w:rPr>
          <w:rFonts w:eastAsia="Calibri" w:cstheme="minorHAnsi"/>
          <w:sz w:val="14"/>
          <w:szCs w:val="16"/>
        </w:rPr>
        <w:t xml:space="preserve"> </w:t>
      </w:r>
      <w:r w:rsidRPr="008A54CC">
        <w:rPr>
          <w:rFonts w:eastAsia="Calibri" w:cstheme="minorHAnsi"/>
          <w:vanish/>
          <w:sz w:val="14"/>
          <w:szCs w:val="16"/>
        </w:rPr>
        <w:t>A</w:t>
      </w:r>
      <w:r w:rsidRPr="00A30A91">
        <w:rPr>
          <w:rFonts w:eastAsia="Calibri" w:cstheme="minorHAnsi"/>
          <w:sz w:val="14"/>
          <w:szCs w:val="16"/>
        </w:rPr>
        <w:t xml:space="preserve"> </w:t>
      </w:r>
      <w:r w:rsidRPr="008A54CC">
        <w:rPr>
          <w:rFonts w:eastAsia="Calibri" w:cstheme="minorHAnsi"/>
          <w:vanish/>
          <w:sz w:val="14"/>
          <w:szCs w:val="16"/>
        </w:rPr>
        <w:t>major</w:t>
      </w:r>
      <w:r w:rsidRPr="00A30A91">
        <w:rPr>
          <w:rFonts w:eastAsia="Calibri" w:cstheme="minorHAnsi"/>
          <w:sz w:val="14"/>
          <w:szCs w:val="16"/>
        </w:rPr>
        <w:t xml:space="preserve"> </w:t>
      </w:r>
      <w:r w:rsidRPr="008A54CC">
        <w:rPr>
          <w:rFonts w:eastAsia="Calibri" w:cstheme="minorHAnsi"/>
          <w:vanish/>
          <w:sz w:val="14"/>
          <w:szCs w:val="16"/>
        </w:rPr>
        <w:t>challenge</w:t>
      </w:r>
      <w:r w:rsidRPr="00A30A91">
        <w:rPr>
          <w:rFonts w:eastAsia="Calibri" w:cstheme="minorHAnsi"/>
          <w:sz w:val="14"/>
          <w:szCs w:val="16"/>
        </w:rPr>
        <w:t xml:space="preserve"> </w:t>
      </w:r>
      <w:r w:rsidRPr="008A54CC">
        <w:rPr>
          <w:rFonts w:eastAsia="Calibri" w:cstheme="minorHAnsi"/>
          <w:vanish/>
          <w:sz w:val="14"/>
          <w:szCs w:val="16"/>
        </w:rPr>
        <w:t>is</w:t>
      </w:r>
      <w:r w:rsidRPr="00A30A91">
        <w:rPr>
          <w:rFonts w:eastAsia="Calibri" w:cstheme="minorHAnsi"/>
          <w:sz w:val="14"/>
          <w:szCs w:val="16"/>
        </w:rPr>
        <w:t xml:space="preserve"> </w:t>
      </w:r>
      <w:r w:rsidRPr="008A54CC">
        <w:rPr>
          <w:rFonts w:eastAsia="Calibri" w:cstheme="minorHAnsi"/>
          <w:vanish/>
          <w:sz w:val="14"/>
          <w:szCs w:val="16"/>
        </w:rPr>
        <w:t>representational:</w:t>
      </w:r>
      <w:r w:rsidRPr="00A30A91">
        <w:rPr>
          <w:rFonts w:eastAsia="Calibri" w:cstheme="minorHAnsi"/>
          <w:sz w:val="14"/>
          <w:szCs w:val="16"/>
        </w:rPr>
        <w:t xml:space="preserve"> </w:t>
      </w:r>
      <w:r w:rsidRPr="008A54CC">
        <w:rPr>
          <w:rFonts w:eastAsia="Calibri" w:cstheme="minorHAnsi"/>
          <w:vanish/>
          <w:sz w:val="14"/>
          <w:szCs w:val="16"/>
        </w:rPr>
        <w:t>how</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devise</w:t>
      </w:r>
      <w:r w:rsidRPr="00A30A91">
        <w:rPr>
          <w:rFonts w:eastAsia="Calibri" w:cstheme="minorHAnsi"/>
          <w:sz w:val="14"/>
          <w:szCs w:val="16"/>
        </w:rPr>
        <w:t xml:space="preserve"> </w:t>
      </w:r>
      <w:r w:rsidRPr="008A54CC">
        <w:rPr>
          <w:rFonts w:eastAsia="Calibri" w:cstheme="minorHAnsi"/>
          <w:vanish/>
          <w:sz w:val="14"/>
          <w:szCs w:val="16"/>
        </w:rPr>
        <w:t>arresting</w:t>
      </w:r>
      <w:r w:rsidRPr="00A30A91">
        <w:rPr>
          <w:rFonts w:eastAsia="Calibri" w:cstheme="minorHAnsi"/>
          <w:sz w:val="14"/>
          <w:szCs w:val="16"/>
        </w:rPr>
        <w:t xml:space="preserve"> </w:t>
      </w:r>
      <w:r w:rsidRPr="008A54CC">
        <w:rPr>
          <w:rFonts w:eastAsia="Calibri" w:cstheme="minorHAnsi"/>
          <w:vanish/>
          <w:sz w:val="14"/>
          <w:szCs w:val="16"/>
        </w:rPr>
        <w:t>stories,</w:t>
      </w:r>
      <w:r w:rsidRPr="00A30A91">
        <w:rPr>
          <w:rFonts w:eastAsia="Calibri" w:cstheme="minorHAnsi"/>
          <w:sz w:val="14"/>
          <w:szCs w:val="16"/>
        </w:rPr>
        <w:t xml:space="preserve"> </w:t>
      </w:r>
      <w:r w:rsidRPr="008A54CC">
        <w:rPr>
          <w:rFonts w:eastAsia="Calibri" w:cstheme="minorHAnsi"/>
          <w:vanish/>
          <w:sz w:val="14"/>
          <w:szCs w:val="16"/>
        </w:rPr>
        <w:t>images,</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symbols</w:t>
      </w:r>
      <w:r w:rsidRPr="00A30A91">
        <w:rPr>
          <w:rFonts w:eastAsia="Calibri" w:cstheme="minorHAnsi"/>
          <w:sz w:val="14"/>
          <w:szCs w:val="16"/>
        </w:rPr>
        <w:t xml:space="preserve"> </w:t>
      </w:r>
      <w:r w:rsidRPr="008A54CC">
        <w:rPr>
          <w:rFonts w:eastAsia="Calibri" w:cstheme="minorHAnsi"/>
          <w:vanish/>
          <w:sz w:val="14"/>
          <w:szCs w:val="16"/>
        </w:rPr>
        <w:t>adequate</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pervasive</w:t>
      </w:r>
      <w:r w:rsidRPr="00A30A91">
        <w:rPr>
          <w:rFonts w:eastAsia="Calibri" w:cstheme="minorHAnsi"/>
          <w:sz w:val="14"/>
          <w:szCs w:val="16"/>
        </w:rPr>
        <w:t xml:space="preserve"> </w:t>
      </w:r>
      <w:r w:rsidRPr="008A54CC">
        <w:rPr>
          <w:rFonts w:eastAsia="Calibri" w:cstheme="minorHAnsi"/>
          <w:vanish/>
          <w:sz w:val="14"/>
          <w:szCs w:val="16"/>
        </w:rPr>
        <w:t>but</w:t>
      </w:r>
      <w:r w:rsidRPr="00A30A91">
        <w:rPr>
          <w:rFonts w:eastAsia="Calibri" w:cstheme="minorHAnsi"/>
          <w:sz w:val="14"/>
          <w:szCs w:val="16"/>
        </w:rPr>
        <w:t xml:space="preserve"> </w:t>
      </w:r>
      <w:r w:rsidRPr="008A54CC">
        <w:rPr>
          <w:rFonts w:eastAsia="Calibri" w:cstheme="minorHAnsi"/>
          <w:vanish/>
          <w:sz w:val="14"/>
          <w:szCs w:val="16"/>
        </w:rPr>
        <w:t>elusive</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delayed</w:t>
      </w:r>
      <w:r w:rsidRPr="00A30A91">
        <w:rPr>
          <w:rFonts w:eastAsia="Calibri" w:cstheme="minorHAnsi"/>
          <w:sz w:val="14"/>
          <w:szCs w:val="16"/>
        </w:rPr>
        <w:t xml:space="preserve"> </w:t>
      </w:r>
      <w:r w:rsidRPr="008A54CC">
        <w:rPr>
          <w:rFonts w:eastAsia="Calibri" w:cstheme="minorHAnsi"/>
          <w:vanish/>
          <w:sz w:val="14"/>
          <w:szCs w:val="16"/>
        </w:rPr>
        <w:t>effects.</w:t>
      </w:r>
      <w:r w:rsidRPr="00A30A91">
        <w:rPr>
          <w:rFonts w:eastAsia="Calibri" w:cstheme="minorHAnsi"/>
          <w:sz w:val="14"/>
          <w:szCs w:val="16"/>
        </w:rPr>
        <w:t xml:space="preserve"> </w:t>
      </w:r>
      <w:r w:rsidRPr="008A54CC">
        <w:rPr>
          <w:rFonts w:eastAsia="Calibri" w:cstheme="minorHAnsi"/>
          <w:vanish/>
          <w:sz w:val="14"/>
          <w:szCs w:val="16"/>
        </w:rPr>
        <w:t>Crucially,</w:t>
      </w:r>
      <w:r w:rsidRPr="00A30A91">
        <w:rPr>
          <w:rFonts w:eastAsia="Calibri" w:cstheme="minorHAnsi"/>
          <w:sz w:val="14"/>
          <w:szCs w:val="16"/>
        </w:rPr>
        <w:t xml:space="preserve"> </w:t>
      </w:r>
      <w:r w:rsidRPr="00E674BF">
        <w:rPr>
          <w:rFonts w:eastAsia="Calibri" w:cstheme="minorHAnsi"/>
          <w:b/>
          <w:bCs/>
          <w:szCs w:val="22"/>
          <w:highlight w:val="green"/>
          <w:u w:val="single"/>
        </w:rPr>
        <w:t xml:space="preserve">slow violence is </w:t>
      </w:r>
      <w:r w:rsidRPr="008A54CC">
        <w:rPr>
          <w:vanish/>
          <w:sz w:val="14"/>
        </w:rPr>
        <w:t>often</w:t>
      </w:r>
      <w:r w:rsidRPr="00A30A91">
        <w:rPr>
          <w:sz w:val="14"/>
        </w:rPr>
        <w:t xml:space="preserve"> </w:t>
      </w:r>
      <w:r w:rsidRPr="008A54CC">
        <w:rPr>
          <w:vanish/>
          <w:sz w:val="14"/>
        </w:rPr>
        <w:t>not</w:t>
      </w:r>
      <w:r w:rsidRPr="00A30A91">
        <w:rPr>
          <w:sz w:val="14"/>
        </w:rPr>
        <w:t xml:space="preserve"> </w:t>
      </w:r>
      <w:r w:rsidRPr="008A54CC">
        <w:rPr>
          <w:vanish/>
          <w:sz w:val="14"/>
        </w:rPr>
        <w:t>just</w:t>
      </w:r>
      <w:r w:rsidRPr="00A30A91">
        <w:rPr>
          <w:sz w:val="14"/>
        </w:rPr>
        <w:t xml:space="preserve"> </w:t>
      </w:r>
      <w:r w:rsidRPr="008A54CC">
        <w:rPr>
          <w:vanish/>
          <w:sz w:val="14"/>
        </w:rPr>
        <w:t>attritional</w:t>
      </w:r>
      <w:r w:rsidRPr="00A30A91">
        <w:rPr>
          <w:sz w:val="14"/>
        </w:rPr>
        <w:t xml:space="preserve"> </w:t>
      </w:r>
      <w:r w:rsidRPr="008A54CC">
        <w:rPr>
          <w:vanish/>
          <w:sz w:val="14"/>
        </w:rPr>
        <w:t>but</w:t>
      </w:r>
      <w:r w:rsidRPr="00A30A91">
        <w:rPr>
          <w:sz w:val="14"/>
        </w:rPr>
        <w:t xml:space="preserve"> </w:t>
      </w:r>
      <w:r w:rsidRPr="008A54CC">
        <w:rPr>
          <w:vanish/>
          <w:sz w:val="14"/>
        </w:rPr>
        <w:t>also</w:t>
      </w:r>
      <w:r w:rsidRPr="00A30A91">
        <w:rPr>
          <w:sz w:val="14"/>
        </w:rPr>
        <w:t xml:space="preserve"> </w:t>
      </w:r>
      <w:r w:rsidRPr="00E674BF">
        <w:rPr>
          <w:rFonts w:eastAsia="Calibri" w:cstheme="minorHAnsi"/>
          <w:b/>
          <w:bCs/>
          <w:szCs w:val="22"/>
          <w:highlight w:val="green"/>
          <w:u w:val="single"/>
        </w:rPr>
        <w:t>exponential</w:t>
      </w:r>
      <w:r w:rsidRPr="008A54CC">
        <w:rPr>
          <w:vanish/>
          <w:sz w:val="14"/>
        </w:rPr>
        <w:t>,</w:t>
      </w:r>
      <w:r w:rsidRPr="00A30A91">
        <w:rPr>
          <w:sz w:val="14"/>
        </w:rPr>
        <w:t xml:space="preserve"> </w:t>
      </w:r>
      <w:r w:rsidRPr="008A54CC">
        <w:rPr>
          <w:vanish/>
          <w:sz w:val="14"/>
        </w:rPr>
        <w:t>operating</w:t>
      </w:r>
      <w:r w:rsidRPr="00A30A91">
        <w:rPr>
          <w:sz w:val="14"/>
        </w:rPr>
        <w:t xml:space="preserve"> </w:t>
      </w:r>
      <w:r w:rsidRPr="008A54CC">
        <w:rPr>
          <w:vanish/>
          <w:sz w:val="14"/>
        </w:rPr>
        <w:t>as</w:t>
      </w:r>
      <w:r w:rsidRPr="00A30A91">
        <w:rPr>
          <w:sz w:val="14"/>
        </w:rPr>
        <w:t xml:space="preserve"> </w:t>
      </w:r>
      <w:r w:rsidRPr="008A54CC">
        <w:rPr>
          <w:vanish/>
          <w:sz w:val="14"/>
        </w:rPr>
        <w:t>a</w:t>
      </w:r>
      <w:r w:rsidRPr="00A30A91">
        <w:rPr>
          <w:sz w:val="14"/>
        </w:rPr>
        <w:t xml:space="preserve"> </w:t>
      </w:r>
      <w:r w:rsidRPr="008A54CC">
        <w:rPr>
          <w:vanish/>
          <w:sz w:val="14"/>
        </w:rPr>
        <w:t>major</w:t>
      </w:r>
      <w:r w:rsidRPr="00A30A91">
        <w:rPr>
          <w:sz w:val="14"/>
        </w:rPr>
        <w:t xml:space="preserve"> </w:t>
      </w:r>
      <w:r w:rsidRPr="008A54CC">
        <w:rPr>
          <w:vanish/>
          <w:sz w:val="14"/>
        </w:rPr>
        <w:t>threat</w:t>
      </w:r>
      <w:r w:rsidRPr="00A30A91">
        <w:rPr>
          <w:sz w:val="14"/>
        </w:rPr>
        <w:t xml:space="preserve"> </w:t>
      </w:r>
      <w:r w:rsidRPr="008A54CC">
        <w:rPr>
          <w:vanish/>
          <w:sz w:val="14"/>
        </w:rPr>
        <w:t>multiplier;</w:t>
      </w:r>
      <w:r w:rsidRPr="00E674BF">
        <w:rPr>
          <w:rFonts w:eastAsia="Calibri" w:cstheme="minorHAnsi"/>
          <w:b/>
          <w:bCs/>
          <w:szCs w:val="22"/>
          <w:highlight w:val="green"/>
          <w:u w:val="single"/>
        </w:rPr>
        <w:t xml:space="preserve"> it can fuel long-term, proliferating conflicts in situations where the conditions for sustaining life become increasingly but gradually degraded.</w:t>
      </w:r>
      <w:r w:rsidRPr="00A30A91">
        <w:rPr>
          <w:bCs/>
          <w:sz w:val="14"/>
          <w:szCs w:val="22"/>
        </w:rPr>
        <w:t xml:space="preserve"> </w:t>
      </w:r>
      <w:r w:rsidRPr="008A54CC">
        <w:rPr>
          <w:vanish/>
          <w:sz w:val="14"/>
          <w:szCs w:val="16"/>
        </w:rPr>
        <w:t>Politically</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emotionally,</w:t>
      </w:r>
      <w:r w:rsidRPr="00A30A91">
        <w:rPr>
          <w:sz w:val="14"/>
          <w:szCs w:val="16"/>
        </w:rPr>
        <w:t xml:space="preserve"> </w:t>
      </w:r>
      <w:r w:rsidRPr="008A54CC">
        <w:rPr>
          <w:vanish/>
          <w:sz w:val="14"/>
          <w:szCs w:val="16"/>
        </w:rPr>
        <w:t>different</w:t>
      </w:r>
      <w:r w:rsidRPr="00A30A91">
        <w:rPr>
          <w:sz w:val="14"/>
          <w:szCs w:val="16"/>
        </w:rPr>
        <w:t xml:space="preserve"> </w:t>
      </w:r>
      <w:r w:rsidRPr="008A54CC">
        <w:rPr>
          <w:vanish/>
          <w:sz w:val="14"/>
          <w:szCs w:val="16"/>
        </w:rPr>
        <w:t>kinds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disaster</w:t>
      </w:r>
      <w:r w:rsidRPr="00A30A91">
        <w:rPr>
          <w:sz w:val="14"/>
          <w:szCs w:val="16"/>
        </w:rPr>
        <w:t xml:space="preserve"> </w:t>
      </w:r>
      <w:r w:rsidRPr="008A54CC">
        <w:rPr>
          <w:vanish/>
          <w:sz w:val="14"/>
          <w:szCs w:val="16"/>
        </w:rPr>
        <w:t>possess</w:t>
      </w:r>
      <w:r w:rsidRPr="00A30A91">
        <w:rPr>
          <w:sz w:val="14"/>
          <w:szCs w:val="16"/>
        </w:rPr>
        <w:t xml:space="preserve"> </w:t>
      </w:r>
      <w:r w:rsidRPr="008A54CC">
        <w:rPr>
          <w:vanish/>
          <w:sz w:val="14"/>
          <w:szCs w:val="16"/>
        </w:rPr>
        <w:t>unequal</w:t>
      </w:r>
      <w:r w:rsidRPr="00A30A91">
        <w:rPr>
          <w:sz w:val="14"/>
          <w:szCs w:val="16"/>
        </w:rPr>
        <w:t xml:space="preserve"> </w:t>
      </w:r>
      <w:r w:rsidRPr="008A54CC">
        <w:rPr>
          <w:vanish/>
          <w:sz w:val="14"/>
          <w:szCs w:val="16"/>
        </w:rPr>
        <w:t>heft.</w:t>
      </w:r>
      <w:r w:rsidRPr="00A30A91">
        <w:rPr>
          <w:sz w:val="14"/>
          <w:szCs w:val="16"/>
        </w:rPr>
        <w:t xml:space="preserve"> </w:t>
      </w:r>
      <w:r w:rsidRPr="008A54CC">
        <w:rPr>
          <w:vanish/>
          <w:sz w:val="14"/>
          <w:szCs w:val="16"/>
        </w:rPr>
        <w:t>Falling</w:t>
      </w:r>
      <w:r w:rsidRPr="00A30A91">
        <w:rPr>
          <w:sz w:val="14"/>
          <w:szCs w:val="16"/>
        </w:rPr>
        <w:t xml:space="preserve"> </w:t>
      </w:r>
      <w:r w:rsidRPr="008A54CC">
        <w:rPr>
          <w:vanish/>
          <w:sz w:val="14"/>
          <w:szCs w:val="16"/>
        </w:rPr>
        <w:t>bodies,</w:t>
      </w:r>
      <w:r w:rsidRPr="00A30A91">
        <w:rPr>
          <w:sz w:val="14"/>
          <w:szCs w:val="16"/>
        </w:rPr>
        <w:t xml:space="preserve"> </w:t>
      </w:r>
      <w:r w:rsidRPr="008A54CC">
        <w:rPr>
          <w:vanish/>
          <w:sz w:val="14"/>
          <w:szCs w:val="16"/>
        </w:rPr>
        <w:t>burning</w:t>
      </w:r>
      <w:r w:rsidRPr="00A30A91">
        <w:rPr>
          <w:sz w:val="14"/>
          <w:szCs w:val="16"/>
        </w:rPr>
        <w:t xml:space="preserve"> </w:t>
      </w:r>
      <w:r w:rsidRPr="008A54CC">
        <w:rPr>
          <w:vanish/>
          <w:sz w:val="14"/>
          <w:szCs w:val="16"/>
        </w:rPr>
        <w:t>towers,</w:t>
      </w:r>
      <w:r w:rsidRPr="00A30A91">
        <w:rPr>
          <w:sz w:val="14"/>
          <w:szCs w:val="16"/>
        </w:rPr>
        <w:t xml:space="preserve"> </w:t>
      </w:r>
      <w:r w:rsidRPr="008A54CC">
        <w:rPr>
          <w:vanish/>
          <w:sz w:val="14"/>
          <w:szCs w:val="16"/>
        </w:rPr>
        <w:t>exploding</w:t>
      </w:r>
      <w:r w:rsidRPr="00A30A91">
        <w:rPr>
          <w:sz w:val="14"/>
          <w:szCs w:val="16"/>
        </w:rPr>
        <w:t xml:space="preserve"> </w:t>
      </w:r>
      <w:r w:rsidRPr="008A54CC">
        <w:rPr>
          <w:vanish/>
          <w:sz w:val="14"/>
          <w:szCs w:val="16"/>
        </w:rPr>
        <w:t>heads,</w:t>
      </w:r>
      <w:r w:rsidRPr="00A30A91">
        <w:rPr>
          <w:sz w:val="14"/>
          <w:szCs w:val="16"/>
        </w:rPr>
        <w:t xml:space="preserve"> </w:t>
      </w:r>
      <w:r w:rsidRPr="008A54CC">
        <w:rPr>
          <w:vanish/>
          <w:sz w:val="14"/>
          <w:szCs w:val="16"/>
        </w:rPr>
        <w:t>avalanches,</w:t>
      </w:r>
      <w:r w:rsidRPr="00A30A91">
        <w:rPr>
          <w:sz w:val="14"/>
          <w:szCs w:val="16"/>
        </w:rPr>
        <w:t xml:space="preserve"> </w:t>
      </w:r>
      <w:r w:rsidRPr="008A54CC">
        <w:rPr>
          <w:vanish/>
          <w:sz w:val="14"/>
          <w:szCs w:val="16"/>
        </w:rPr>
        <w:t>volcanoes,</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tsunamis</w:t>
      </w:r>
      <w:r w:rsidRPr="00A30A91">
        <w:rPr>
          <w:sz w:val="14"/>
          <w:szCs w:val="16"/>
        </w:rPr>
        <w:t xml:space="preserve"> </w:t>
      </w:r>
      <w:r w:rsidRPr="008A54CC">
        <w:rPr>
          <w:vanish/>
          <w:sz w:val="14"/>
          <w:szCs w:val="16"/>
        </w:rPr>
        <w:t>have</w:t>
      </w:r>
      <w:r w:rsidRPr="00A30A91">
        <w:rPr>
          <w:sz w:val="14"/>
          <w:szCs w:val="16"/>
        </w:rPr>
        <w:t xml:space="preserve"> </w:t>
      </w:r>
      <w:r w:rsidRPr="008A54CC">
        <w:rPr>
          <w:vanish/>
          <w:sz w:val="14"/>
          <w:szCs w:val="16"/>
        </w:rPr>
        <w:t>a</w:t>
      </w:r>
      <w:r w:rsidRPr="00A30A91">
        <w:rPr>
          <w:sz w:val="14"/>
          <w:szCs w:val="16"/>
        </w:rPr>
        <w:t xml:space="preserve"> </w:t>
      </w:r>
      <w:r w:rsidRPr="008A54CC">
        <w:rPr>
          <w:vanish/>
          <w:sz w:val="14"/>
          <w:szCs w:val="16"/>
        </w:rPr>
        <w:t>visceral,</w:t>
      </w:r>
      <w:r w:rsidRPr="00A30A91">
        <w:rPr>
          <w:sz w:val="14"/>
          <w:szCs w:val="16"/>
        </w:rPr>
        <w:t xml:space="preserve"> </w:t>
      </w:r>
      <w:r w:rsidRPr="008A54CC">
        <w:rPr>
          <w:vanish/>
          <w:sz w:val="14"/>
          <w:szCs w:val="16"/>
        </w:rPr>
        <w:t>eye-catching</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page-turning</w:t>
      </w:r>
      <w:r w:rsidRPr="00A30A91">
        <w:rPr>
          <w:sz w:val="14"/>
          <w:szCs w:val="16"/>
        </w:rPr>
        <w:t xml:space="preserve"> </w:t>
      </w:r>
      <w:r w:rsidRPr="008A54CC">
        <w:rPr>
          <w:vanish/>
          <w:sz w:val="14"/>
          <w:szCs w:val="16"/>
        </w:rPr>
        <w:t>power</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tales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slow</w:t>
      </w:r>
      <w:r w:rsidRPr="00A30A91">
        <w:rPr>
          <w:sz w:val="14"/>
          <w:szCs w:val="16"/>
        </w:rPr>
        <w:t xml:space="preserve"> </w:t>
      </w:r>
      <w:r w:rsidRPr="008A54CC">
        <w:rPr>
          <w:vanish/>
          <w:sz w:val="14"/>
          <w:szCs w:val="16"/>
        </w:rPr>
        <w:t>violence,</w:t>
      </w:r>
      <w:r w:rsidRPr="00A30A91">
        <w:rPr>
          <w:sz w:val="14"/>
          <w:szCs w:val="16"/>
        </w:rPr>
        <w:t xml:space="preserve"> </w:t>
      </w:r>
      <w:r w:rsidRPr="008A54CC">
        <w:rPr>
          <w:vanish/>
          <w:sz w:val="14"/>
          <w:szCs w:val="16"/>
        </w:rPr>
        <w:t>unfolding</w:t>
      </w:r>
      <w:r w:rsidRPr="00A30A91">
        <w:rPr>
          <w:sz w:val="14"/>
          <w:szCs w:val="16"/>
        </w:rPr>
        <w:t xml:space="preserve"> </w:t>
      </w:r>
      <w:r w:rsidRPr="008A54CC">
        <w:rPr>
          <w:vanish/>
          <w:sz w:val="14"/>
          <w:szCs w:val="16"/>
        </w:rPr>
        <w:t>over</w:t>
      </w:r>
      <w:r w:rsidRPr="00A30A91">
        <w:rPr>
          <w:sz w:val="14"/>
          <w:szCs w:val="16"/>
        </w:rPr>
        <w:t xml:space="preserve"> </w:t>
      </w:r>
      <w:r w:rsidRPr="008A54CC">
        <w:rPr>
          <w:vanish/>
          <w:sz w:val="14"/>
          <w:szCs w:val="16"/>
        </w:rPr>
        <w:t>years,</w:t>
      </w:r>
      <w:r w:rsidRPr="00A30A91">
        <w:rPr>
          <w:sz w:val="14"/>
          <w:szCs w:val="16"/>
        </w:rPr>
        <w:t xml:space="preserve"> </w:t>
      </w:r>
      <w:r w:rsidRPr="008A54CC">
        <w:rPr>
          <w:vanish/>
          <w:sz w:val="14"/>
          <w:szCs w:val="16"/>
        </w:rPr>
        <w:t>decades,</w:t>
      </w:r>
      <w:r w:rsidRPr="00A30A91">
        <w:rPr>
          <w:sz w:val="14"/>
          <w:szCs w:val="16"/>
        </w:rPr>
        <w:t xml:space="preserve"> </w:t>
      </w:r>
      <w:r w:rsidRPr="008A54CC">
        <w:rPr>
          <w:vanish/>
          <w:sz w:val="14"/>
          <w:szCs w:val="16"/>
        </w:rPr>
        <w:t>even</w:t>
      </w:r>
      <w:r w:rsidRPr="00A30A91">
        <w:rPr>
          <w:sz w:val="14"/>
          <w:szCs w:val="16"/>
        </w:rPr>
        <w:t xml:space="preserve"> </w:t>
      </w:r>
      <w:r w:rsidRPr="008A54CC">
        <w:rPr>
          <w:vanish/>
          <w:sz w:val="14"/>
          <w:szCs w:val="16"/>
        </w:rPr>
        <w:t>centuries,</w:t>
      </w:r>
      <w:r w:rsidRPr="00A30A91">
        <w:rPr>
          <w:sz w:val="14"/>
          <w:szCs w:val="16"/>
        </w:rPr>
        <w:t xml:space="preserve"> </w:t>
      </w:r>
      <w:r w:rsidRPr="008A54CC">
        <w:rPr>
          <w:vanish/>
          <w:sz w:val="14"/>
          <w:szCs w:val="16"/>
        </w:rPr>
        <w:t>cannot</w:t>
      </w:r>
      <w:r w:rsidRPr="00A30A91">
        <w:rPr>
          <w:sz w:val="14"/>
          <w:szCs w:val="16"/>
        </w:rPr>
        <w:t xml:space="preserve"> </w:t>
      </w:r>
      <w:r w:rsidRPr="008A54CC">
        <w:rPr>
          <w:vanish/>
          <w:sz w:val="14"/>
          <w:szCs w:val="16"/>
        </w:rPr>
        <w:t>match.</w:t>
      </w:r>
      <w:r w:rsidRPr="00A30A91">
        <w:rPr>
          <w:sz w:val="14"/>
          <w:szCs w:val="16"/>
        </w:rPr>
        <w:t xml:space="preserve"> </w:t>
      </w:r>
      <w:r w:rsidRPr="008A54CC">
        <w:rPr>
          <w:vanish/>
          <w:sz w:val="14"/>
          <w:szCs w:val="16"/>
        </w:rPr>
        <w:t>Stories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toxic</w:t>
      </w:r>
      <w:r w:rsidRPr="00A30A91">
        <w:rPr>
          <w:sz w:val="14"/>
          <w:szCs w:val="16"/>
        </w:rPr>
        <w:t xml:space="preserve"> </w:t>
      </w:r>
      <w:r w:rsidRPr="008A54CC">
        <w:rPr>
          <w:vanish/>
          <w:sz w:val="14"/>
          <w:szCs w:val="16"/>
        </w:rPr>
        <w:t>buildup,</w:t>
      </w:r>
      <w:r w:rsidRPr="00A30A91">
        <w:rPr>
          <w:sz w:val="14"/>
          <w:szCs w:val="16"/>
        </w:rPr>
        <w:t xml:space="preserve"> </w:t>
      </w:r>
      <w:r w:rsidRPr="008A54CC">
        <w:rPr>
          <w:vanish/>
          <w:sz w:val="14"/>
          <w:szCs w:val="16"/>
        </w:rPr>
        <w:t>massing</w:t>
      </w:r>
      <w:r w:rsidRPr="00A30A91">
        <w:rPr>
          <w:sz w:val="14"/>
          <w:szCs w:val="16"/>
        </w:rPr>
        <w:t xml:space="preserve"> </w:t>
      </w:r>
      <w:r w:rsidRPr="008A54CC">
        <w:rPr>
          <w:vanish/>
          <w:sz w:val="14"/>
          <w:szCs w:val="16"/>
        </w:rPr>
        <w:t>greenhouse</w:t>
      </w:r>
      <w:r w:rsidRPr="00A30A91">
        <w:rPr>
          <w:sz w:val="14"/>
          <w:szCs w:val="16"/>
        </w:rPr>
        <w:t xml:space="preserve"> </w:t>
      </w:r>
      <w:r w:rsidRPr="008A54CC">
        <w:rPr>
          <w:vanish/>
          <w:sz w:val="14"/>
          <w:szCs w:val="16"/>
        </w:rPr>
        <w:t>gases,</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accelerated</w:t>
      </w:r>
      <w:r w:rsidRPr="00A30A91">
        <w:rPr>
          <w:sz w:val="14"/>
          <w:szCs w:val="16"/>
        </w:rPr>
        <w:t xml:space="preserve"> </w:t>
      </w:r>
      <w:r w:rsidRPr="008A54CC">
        <w:rPr>
          <w:vanish/>
          <w:sz w:val="14"/>
          <w:szCs w:val="16"/>
        </w:rPr>
        <w:t>species</w:t>
      </w:r>
      <w:r w:rsidRPr="00A30A91">
        <w:rPr>
          <w:sz w:val="14"/>
          <w:szCs w:val="16"/>
        </w:rPr>
        <w:t xml:space="preserve"> </w:t>
      </w:r>
      <w:r w:rsidRPr="008A54CC">
        <w:rPr>
          <w:vanish/>
          <w:sz w:val="14"/>
          <w:szCs w:val="16"/>
        </w:rPr>
        <w:t>loss</w:t>
      </w:r>
      <w:r w:rsidRPr="00A30A91">
        <w:rPr>
          <w:sz w:val="14"/>
          <w:szCs w:val="16"/>
        </w:rPr>
        <w:t xml:space="preserve"> </w:t>
      </w:r>
      <w:r w:rsidRPr="008A54CC">
        <w:rPr>
          <w:vanish/>
          <w:sz w:val="14"/>
          <w:szCs w:val="16"/>
        </w:rPr>
        <w:t>due</w:t>
      </w:r>
      <w:r w:rsidRPr="00A30A91">
        <w:rPr>
          <w:sz w:val="14"/>
          <w:szCs w:val="16"/>
        </w:rPr>
        <w:t xml:space="preserve"> </w:t>
      </w:r>
      <w:r w:rsidRPr="008A54CC">
        <w:rPr>
          <w:vanish/>
          <w:sz w:val="14"/>
          <w:szCs w:val="16"/>
        </w:rPr>
        <w:t>to</w:t>
      </w:r>
      <w:r w:rsidRPr="00A30A91">
        <w:rPr>
          <w:sz w:val="14"/>
          <w:szCs w:val="16"/>
        </w:rPr>
        <w:t xml:space="preserve"> </w:t>
      </w:r>
      <w:r w:rsidRPr="008A54CC">
        <w:rPr>
          <w:vanish/>
          <w:sz w:val="14"/>
          <w:szCs w:val="16"/>
        </w:rPr>
        <w:t>ravaged</w:t>
      </w:r>
      <w:r w:rsidRPr="00A30A91">
        <w:rPr>
          <w:sz w:val="14"/>
          <w:szCs w:val="16"/>
        </w:rPr>
        <w:t xml:space="preserve"> </w:t>
      </w:r>
      <w:r w:rsidRPr="008A54CC">
        <w:rPr>
          <w:vanish/>
          <w:sz w:val="14"/>
          <w:szCs w:val="16"/>
        </w:rPr>
        <w:t>habitats</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all</w:t>
      </w:r>
      <w:r w:rsidRPr="00A30A91">
        <w:rPr>
          <w:sz w:val="14"/>
          <w:szCs w:val="16"/>
        </w:rPr>
        <w:t xml:space="preserve"> </w:t>
      </w:r>
      <w:r w:rsidRPr="008A54CC">
        <w:rPr>
          <w:vanish/>
          <w:sz w:val="14"/>
          <w:szCs w:val="16"/>
        </w:rPr>
        <w:t>cataclysmic,</w:t>
      </w:r>
      <w:r w:rsidRPr="00A30A91">
        <w:rPr>
          <w:sz w:val="14"/>
          <w:szCs w:val="16"/>
        </w:rPr>
        <w:t xml:space="preserve"> </w:t>
      </w:r>
      <w:r w:rsidRPr="008A54CC">
        <w:rPr>
          <w:vanish/>
          <w:sz w:val="14"/>
          <w:szCs w:val="16"/>
        </w:rPr>
        <w:t>but</w:t>
      </w:r>
      <w:r w:rsidRPr="00A30A91">
        <w:rPr>
          <w:sz w:val="14"/>
          <w:szCs w:val="16"/>
        </w:rPr>
        <w:t xml:space="preserve"> </w:t>
      </w:r>
      <w:r w:rsidRPr="008A54CC">
        <w:rPr>
          <w:vanish/>
          <w:sz w:val="14"/>
          <w:szCs w:val="16"/>
        </w:rPr>
        <w:t>they</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scientifically</w:t>
      </w:r>
      <w:r w:rsidRPr="00A30A91">
        <w:rPr>
          <w:sz w:val="14"/>
          <w:szCs w:val="16"/>
        </w:rPr>
        <w:t xml:space="preserve"> </w:t>
      </w:r>
      <w:r w:rsidRPr="008A54CC">
        <w:rPr>
          <w:vanish/>
          <w:sz w:val="14"/>
          <w:szCs w:val="16"/>
        </w:rPr>
        <w:t>convoluted</w:t>
      </w:r>
      <w:r w:rsidRPr="00A30A91">
        <w:rPr>
          <w:sz w:val="14"/>
          <w:szCs w:val="16"/>
        </w:rPr>
        <w:t xml:space="preserve"> </w:t>
      </w:r>
      <w:r w:rsidRPr="008A54CC">
        <w:rPr>
          <w:vanish/>
          <w:sz w:val="14"/>
          <w:szCs w:val="16"/>
        </w:rPr>
        <w:t>cataclysms</w:t>
      </w:r>
      <w:r w:rsidRPr="00A30A91">
        <w:rPr>
          <w:sz w:val="14"/>
          <w:szCs w:val="16"/>
        </w:rPr>
        <w:t xml:space="preserve"> </w:t>
      </w:r>
      <w:r w:rsidRPr="008A54CC">
        <w:rPr>
          <w:vanish/>
          <w:sz w:val="14"/>
          <w:szCs w:val="16"/>
        </w:rPr>
        <w:t>in</w:t>
      </w:r>
      <w:r w:rsidRPr="00A30A91">
        <w:rPr>
          <w:sz w:val="14"/>
          <w:szCs w:val="16"/>
        </w:rPr>
        <w:t xml:space="preserve"> </w:t>
      </w:r>
      <w:r w:rsidRPr="008A54CC">
        <w:rPr>
          <w:vanish/>
          <w:sz w:val="14"/>
          <w:szCs w:val="16"/>
        </w:rPr>
        <w:t>which</w:t>
      </w:r>
      <w:r w:rsidRPr="00A30A91">
        <w:rPr>
          <w:sz w:val="14"/>
          <w:szCs w:val="16"/>
        </w:rPr>
        <w:t xml:space="preserve"> </w:t>
      </w:r>
      <w:r w:rsidRPr="008A54CC">
        <w:rPr>
          <w:vanish/>
          <w:sz w:val="14"/>
          <w:szCs w:val="16"/>
        </w:rPr>
        <w:t>casualties</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postponed,</w:t>
      </w:r>
      <w:r w:rsidRPr="00A30A91">
        <w:rPr>
          <w:sz w:val="14"/>
          <w:szCs w:val="16"/>
        </w:rPr>
        <w:t xml:space="preserve"> </w:t>
      </w:r>
      <w:r w:rsidRPr="008A54CC">
        <w:rPr>
          <w:vanish/>
          <w:sz w:val="14"/>
          <w:szCs w:val="16"/>
        </w:rPr>
        <w:t>often</w:t>
      </w:r>
      <w:r w:rsidRPr="00A30A91">
        <w:rPr>
          <w:sz w:val="14"/>
          <w:szCs w:val="16"/>
        </w:rPr>
        <w:t xml:space="preserve"> </w:t>
      </w:r>
      <w:r w:rsidRPr="008A54CC">
        <w:rPr>
          <w:vanish/>
          <w:sz w:val="14"/>
          <w:szCs w:val="16"/>
        </w:rPr>
        <w:t>for</w:t>
      </w:r>
      <w:r w:rsidRPr="00A30A91">
        <w:rPr>
          <w:sz w:val="14"/>
          <w:szCs w:val="16"/>
        </w:rPr>
        <w:t xml:space="preserve"> </w:t>
      </w:r>
      <w:r w:rsidRPr="008A54CC">
        <w:rPr>
          <w:vanish/>
          <w:sz w:val="14"/>
          <w:szCs w:val="16"/>
        </w:rPr>
        <w:t>generations.</w:t>
      </w:r>
      <w:r w:rsidRPr="00A30A91">
        <w:rPr>
          <w:sz w:val="14"/>
          <w:szCs w:val="16"/>
        </w:rPr>
        <w:t xml:space="preserve"> </w:t>
      </w:r>
      <w:r w:rsidRPr="008A54CC">
        <w:rPr>
          <w:vanish/>
          <w:sz w:val="14"/>
          <w:szCs w:val="16"/>
        </w:rPr>
        <w:t>In</w:t>
      </w:r>
      <w:r w:rsidRPr="00A30A91">
        <w:rPr>
          <w:sz w:val="14"/>
          <w:szCs w:val="16"/>
        </w:rPr>
        <w:t xml:space="preserve"> </w:t>
      </w:r>
      <w:r w:rsidRPr="008A54CC">
        <w:rPr>
          <w:vanish/>
          <w:sz w:val="14"/>
          <w:szCs w:val="16"/>
        </w:rPr>
        <w:t>an</w:t>
      </w:r>
      <w:r w:rsidRPr="00A30A91">
        <w:rPr>
          <w:sz w:val="14"/>
          <w:szCs w:val="16"/>
        </w:rPr>
        <w:t xml:space="preserve"> </w:t>
      </w:r>
      <w:r w:rsidRPr="008A54CC">
        <w:rPr>
          <w:vanish/>
          <w:sz w:val="14"/>
          <w:szCs w:val="16"/>
        </w:rPr>
        <w:t>age</w:t>
      </w:r>
      <w:r w:rsidRPr="00A30A91">
        <w:rPr>
          <w:sz w:val="14"/>
          <w:szCs w:val="16"/>
        </w:rPr>
        <w:t xml:space="preserve"> </w:t>
      </w:r>
      <w:r w:rsidRPr="008A54CC">
        <w:rPr>
          <w:vanish/>
          <w:sz w:val="14"/>
          <w:szCs w:val="16"/>
        </w:rPr>
        <w:t>when</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media</w:t>
      </w:r>
      <w:r w:rsidRPr="00A30A91">
        <w:rPr>
          <w:sz w:val="14"/>
          <w:szCs w:val="16"/>
        </w:rPr>
        <w:t xml:space="preserve"> </w:t>
      </w:r>
      <w:r w:rsidRPr="008A54CC">
        <w:rPr>
          <w:vanish/>
          <w:sz w:val="14"/>
          <w:szCs w:val="16"/>
        </w:rPr>
        <w:t>venerate</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spectacular,</w:t>
      </w:r>
      <w:r w:rsidRPr="00A30A91">
        <w:rPr>
          <w:sz w:val="14"/>
          <w:szCs w:val="16"/>
        </w:rPr>
        <w:t xml:space="preserve"> </w:t>
      </w:r>
      <w:r w:rsidRPr="008A54CC">
        <w:rPr>
          <w:vanish/>
          <w:sz w:val="14"/>
          <w:szCs w:val="16"/>
        </w:rPr>
        <w:t>when</w:t>
      </w:r>
      <w:r w:rsidRPr="00A30A91">
        <w:rPr>
          <w:sz w:val="14"/>
          <w:szCs w:val="16"/>
        </w:rPr>
        <w:t xml:space="preserve"> </w:t>
      </w:r>
      <w:r w:rsidRPr="008A54CC">
        <w:rPr>
          <w:vanish/>
          <w:sz w:val="14"/>
          <w:szCs w:val="16"/>
        </w:rPr>
        <w:t>public</w:t>
      </w:r>
      <w:r w:rsidRPr="00A30A91">
        <w:rPr>
          <w:sz w:val="14"/>
          <w:szCs w:val="16"/>
        </w:rPr>
        <w:t xml:space="preserve"> </w:t>
      </w:r>
      <w:r w:rsidRPr="008A54CC">
        <w:rPr>
          <w:vanish/>
          <w:sz w:val="14"/>
          <w:szCs w:val="16"/>
        </w:rPr>
        <w:t>policy</w:t>
      </w:r>
      <w:r w:rsidRPr="00A30A91">
        <w:rPr>
          <w:sz w:val="14"/>
          <w:szCs w:val="16"/>
        </w:rPr>
        <w:t xml:space="preserve"> </w:t>
      </w:r>
      <w:r w:rsidRPr="008A54CC">
        <w:rPr>
          <w:vanish/>
          <w:sz w:val="14"/>
          <w:szCs w:val="16"/>
        </w:rPr>
        <w:t>is</w:t>
      </w:r>
      <w:r w:rsidRPr="00A30A91">
        <w:rPr>
          <w:sz w:val="14"/>
          <w:szCs w:val="16"/>
        </w:rPr>
        <w:t xml:space="preserve"> </w:t>
      </w:r>
      <w:r w:rsidRPr="008A54CC">
        <w:rPr>
          <w:vanish/>
          <w:sz w:val="14"/>
          <w:szCs w:val="16"/>
        </w:rPr>
        <w:t>shaped</w:t>
      </w:r>
      <w:r w:rsidRPr="00A30A91">
        <w:rPr>
          <w:sz w:val="14"/>
          <w:szCs w:val="16"/>
        </w:rPr>
        <w:t xml:space="preserve"> </w:t>
      </w:r>
      <w:r w:rsidRPr="008A54CC">
        <w:rPr>
          <w:vanish/>
          <w:sz w:val="14"/>
          <w:szCs w:val="16"/>
        </w:rPr>
        <w:t>primarily</w:t>
      </w:r>
      <w:r w:rsidRPr="00A30A91">
        <w:rPr>
          <w:sz w:val="14"/>
          <w:szCs w:val="16"/>
        </w:rPr>
        <w:t xml:space="preserve"> </w:t>
      </w:r>
      <w:r w:rsidRPr="008A54CC">
        <w:rPr>
          <w:vanish/>
          <w:sz w:val="14"/>
          <w:szCs w:val="16"/>
        </w:rPr>
        <w:t>around</w:t>
      </w:r>
      <w:r w:rsidRPr="00A30A91">
        <w:rPr>
          <w:sz w:val="14"/>
          <w:szCs w:val="16"/>
        </w:rPr>
        <w:t xml:space="preserve"> </w:t>
      </w:r>
      <w:r w:rsidRPr="008A54CC">
        <w:rPr>
          <w:vanish/>
          <w:sz w:val="14"/>
          <w:szCs w:val="16"/>
        </w:rPr>
        <w:t>perceived</w:t>
      </w:r>
      <w:r w:rsidRPr="00A30A91">
        <w:rPr>
          <w:sz w:val="14"/>
          <w:szCs w:val="16"/>
        </w:rPr>
        <w:t xml:space="preserve"> </w:t>
      </w:r>
      <w:r w:rsidRPr="008A54CC">
        <w:rPr>
          <w:vanish/>
          <w:sz w:val="14"/>
          <w:szCs w:val="16"/>
        </w:rPr>
        <w:t>immediate</w:t>
      </w:r>
      <w:r w:rsidRPr="00A30A91">
        <w:rPr>
          <w:sz w:val="14"/>
          <w:szCs w:val="16"/>
        </w:rPr>
        <w:t xml:space="preserve"> </w:t>
      </w:r>
      <w:r w:rsidRPr="008A54CC">
        <w:rPr>
          <w:vanish/>
          <w:sz w:val="14"/>
          <w:szCs w:val="16"/>
        </w:rPr>
        <w:t>need,</w:t>
      </w:r>
      <w:r w:rsidRPr="00A30A91">
        <w:rPr>
          <w:sz w:val="14"/>
          <w:szCs w:val="16"/>
        </w:rPr>
        <w:t xml:space="preserve"> </w:t>
      </w:r>
      <w:r w:rsidRPr="008A54CC">
        <w:rPr>
          <w:vanish/>
          <w:sz w:val="14"/>
          <w:szCs w:val="16"/>
        </w:rPr>
        <w:t>a</w:t>
      </w:r>
      <w:r w:rsidRPr="00A30A91">
        <w:rPr>
          <w:sz w:val="14"/>
          <w:szCs w:val="16"/>
        </w:rPr>
        <w:t xml:space="preserve"> </w:t>
      </w:r>
      <w:r w:rsidRPr="008A54CC">
        <w:rPr>
          <w:vanish/>
          <w:sz w:val="14"/>
          <w:szCs w:val="16"/>
        </w:rPr>
        <w:t>central</w:t>
      </w:r>
      <w:r w:rsidRPr="00A30A91">
        <w:rPr>
          <w:sz w:val="14"/>
          <w:szCs w:val="16"/>
        </w:rPr>
        <w:t xml:space="preserve"> </w:t>
      </w:r>
      <w:r w:rsidRPr="008A54CC">
        <w:rPr>
          <w:vanish/>
          <w:sz w:val="14"/>
          <w:szCs w:val="16"/>
        </w:rPr>
        <w:t>question</w:t>
      </w:r>
      <w:r w:rsidRPr="00A30A91">
        <w:rPr>
          <w:sz w:val="14"/>
          <w:szCs w:val="16"/>
        </w:rPr>
        <w:t xml:space="preserve"> </w:t>
      </w:r>
      <w:r w:rsidRPr="008A54CC">
        <w:rPr>
          <w:vanish/>
          <w:sz w:val="14"/>
          <w:szCs w:val="16"/>
        </w:rPr>
        <w:t>is</w:t>
      </w:r>
      <w:r w:rsidRPr="00A30A91">
        <w:rPr>
          <w:sz w:val="14"/>
          <w:szCs w:val="16"/>
        </w:rPr>
        <w:t xml:space="preserve"> </w:t>
      </w:r>
      <w:r w:rsidRPr="008A54CC">
        <w:rPr>
          <w:vanish/>
          <w:sz w:val="14"/>
          <w:szCs w:val="16"/>
        </w:rPr>
        <w:t>strategic</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representational:</w:t>
      </w:r>
      <w:r w:rsidRPr="00A30A91">
        <w:rPr>
          <w:sz w:val="14"/>
          <w:szCs w:val="16"/>
        </w:rPr>
        <w:t xml:space="preserve"> </w:t>
      </w:r>
      <w:r w:rsidRPr="008A54CC">
        <w:rPr>
          <w:vanish/>
          <w:sz w:val="14"/>
          <w:szCs w:val="16"/>
        </w:rPr>
        <w:t>how</w:t>
      </w:r>
      <w:r w:rsidRPr="00A30A91">
        <w:rPr>
          <w:sz w:val="14"/>
          <w:szCs w:val="16"/>
        </w:rPr>
        <w:t xml:space="preserve"> </w:t>
      </w:r>
      <w:r w:rsidRPr="008A54CC">
        <w:rPr>
          <w:vanish/>
          <w:sz w:val="14"/>
          <w:szCs w:val="16"/>
        </w:rPr>
        <w:t>can</w:t>
      </w:r>
      <w:r w:rsidRPr="00A30A91">
        <w:rPr>
          <w:sz w:val="14"/>
          <w:szCs w:val="16"/>
        </w:rPr>
        <w:t xml:space="preserve"> </w:t>
      </w:r>
      <w:r w:rsidRPr="008A54CC">
        <w:rPr>
          <w:vanish/>
          <w:sz w:val="14"/>
          <w:szCs w:val="16"/>
        </w:rPr>
        <w:t>we</w:t>
      </w:r>
      <w:r w:rsidRPr="00A30A91">
        <w:rPr>
          <w:sz w:val="14"/>
          <w:szCs w:val="16"/>
        </w:rPr>
        <w:t xml:space="preserve"> </w:t>
      </w:r>
      <w:r w:rsidRPr="008A54CC">
        <w:rPr>
          <w:vanish/>
          <w:sz w:val="14"/>
          <w:szCs w:val="16"/>
        </w:rPr>
        <w:t>convert</w:t>
      </w:r>
      <w:r w:rsidRPr="00A30A91">
        <w:rPr>
          <w:sz w:val="14"/>
          <w:szCs w:val="16"/>
        </w:rPr>
        <w:t xml:space="preserve"> </w:t>
      </w:r>
      <w:r w:rsidRPr="008A54CC">
        <w:rPr>
          <w:vanish/>
          <w:sz w:val="14"/>
          <w:szCs w:val="16"/>
        </w:rPr>
        <w:t>into</w:t>
      </w:r>
      <w:r w:rsidRPr="00A30A91">
        <w:rPr>
          <w:sz w:val="14"/>
          <w:szCs w:val="16"/>
        </w:rPr>
        <w:t xml:space="preserve"> </w:t>
      </w:r>
      <w:r w:rsidRPr="008A54CC">
        <w:rPr>
          <w:vanish/>
          <w:sz w:val="14"/>
          <w:szCs w:val="16"/>
        </w:rPr>
        <w:t>image</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narrative</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disasters</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slow</w:t>
      </w:r>
      <w:r w:rsidRPr="00A30A91">
        <w:rPr>
          <w:sz w:val="14"/>
          <w:szCs w:val="16"/>
        </w:rPr>
        <w:t xml:space="preserve"> </w:t>
      </w:r>
      <w:r w:rsidRPr="008A54CC">
        <w:rPr>
          <w:vanish/>
          <w:sz w:val="14"/>
          <w:szCs w:val="16"/>
        </w:rPr>
        <w:t>moving</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long</w:t>
      </w:r>
      <w:r w:rsidRPr="00A30A91">
        <w:rPr>
          <w:sz w:val="14"/>
          <w:szCs w:val="16"/>
        </w:rPr>
        <w:t xml:space="preserve"> </w:t>
      </w:r>
      <w:r w:rsidRPr="008A54CC">
        <w:rPr>
          <w:vanish/>
          <w:sz w:val="14"/>
          <w:szCs w:val="16"/>
        </w:rPr>
        <w:t>in</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making,</w:t>
      </w:r>
      <w:r w:rsidRPr="00A30A91">
        <w:rPr>
          <w:sz w:val="14"/>
          <w:szCs w:val="16"/>
        </w:rPr>
        <w:t xml:space="preserve"> </w:t>
      </w:r>
      <w:r w:rsidRPr="008A54CC">
        <w:rPr>
          <w:vanish/>
          <w:sz w:val="14"/>
          <w:szCs w:val="16"/>
        </w:rPr>
        <w:t>disasters</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anonymous</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star</w:t>
      </w:r>
      <w:r w:rsidRPr="00A30A91">
        <w:rPr>
          <w:sz w:val="14"/>
          <w:szCs w:val="16"/>
        </w:rPr>
        <w:t xml:space="preserve"> </w:t>
      </w:r>
      <w:r w:rsidRPr="008A54CC">
        <w:rPr>
          <w:vanish/>
          <w:sz w:val="14"/>
          <w:szCs w:val="16"/>
        </w:rPr>
        <w:t>nobody,</w:t>
      </w:r>
      <w:r w:rsidRPr="00A30A91">
        <w:rPr>
          <w:sz w:val="14"/>
          <w:szCs w:val="16"/>
        </w:rPr>
        <w:t xml:space="preserve"> </w:t>
      </w:r>
      <w:r w:rsidRPr="008A54CC">
        <w:rPr>
          <w:vanish/>
          <w:sz w:val="14"/>
          <w:szCs w:val="16"/>
        </w:rPr>
        <w:t>disasters</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attritional</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indifferent</w:t>
      </w:r>
      <w:r w:rsidRPr="00A30A91">
        <w:rPr>
          <w:sz w:val="14"/>
          <w:szCs w:val="16"/>
        </w:rPr>
        <w:t xml:space="preserve"> </w:t>
      </w:r>
      <w:r w:rsidRPr="008A54CC">
        <w:rPr>
          <w:vanish/>
          <w:sz w:val="14"/>
          <w:szCs w:val="16"/>
        </w:rPr>
        <w:t>interest</w:t>
      </w:r>
      <w:r w:rsidRPr="00A30A91">
        <w:rPr>
          <w:sz w:val="14"/>
          <w:szCs w:val="16"/>
        </w:rPr>
        <w:t xml:space="preserve"> </w:t>
      </w:r>
      <w:r w:rsidRPr="008A54CC">
        <w:rPr>
          <w:vanish/>
          <w:sz w:val="14"/>
          <w:szCs w:val="16"/>
        </w:rPr>
        <w:t>to</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sensation-driven</w:t>
      </w:r>
      <w:r w:rsidRPr="00A30A91">
        <w:rPr>
          <w:sz w:val="14"/>
          <w:szCs w:val="16"/>
        </w:rPr>
        <w:t xml:space="preserve"> </w:t>
      </w:r>
      <w:r w:rsidRPr="008A54CC">
        <w:rPr>
          <w:vanish/>
          <w:sz w:val="14"/>
          <w:szCs w:val="16"/>
        </w:rPr>
        <w:t>technologies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our</w:t>
      </w:r>
      <w:r w:rsidRPr="00A30A91">
        <w:rPr>
          <w:sz w:val="14"/>
          <w:szCs w:val="16"/>
        </w:rPr>
        <w:t xml:space="preserve"> </w:t>
      </w:r>
      <w:r w:rsidRPr="008A54CC">
        <w:rPr>
          <w:vanish/>
          <w:sz w:val="14"/>
          <w:szCs w:val="16"/>
        </w:rPr>
        <w:t>image-world?</w:t>
      </w:r>
      <w:r w:rsidRPr="00A30A91">
        <w:rPr>
          <w:sz w:val="14"/>
          <w:szCs w:val="16"/>
        </w:rPr>
        <w:t xml:space="preserve"> </w:t>
      </w:r>
      <w:r w:rsidRPr="008A54CC">
        <w:rPr>
          <w:vanish/>
          <w:sz w:val="14"/>
          <w:szCs w:val="16"/>
        </w:rPr>
        <w:t>How</w:t>
      </w:r>
      <w:r w:rsidRPr="00A30A91">
        <w:rPr>
          <w:sz w:val="14"/>
          <w:szCs w:val="16"/>
        </w:rPr>
        <w:t xml:space="preserve"> </w:t>
      </w:r>
      <w:r w:rsidRPr="008A54CC">
        <w:rPr>
          <w:vanish/>
          <w:sz w:val="14"/>
          <w:szCs w:val="16"/>
        </w:rPr>
        <w:t>can</w:t>
      </w:r>
      <w:r w:rsidRPr="00A30A91">
        <w:rPr>
          <w:sz w:val="14"/>
          <w:szCs w:val="16"/>
        </w:rPr>
        <w:t xml:space="preserve"> </w:t>
      </w:r>
      <w:r w:rsidRPr="008A54CC">
        <w:rPr>
          <w:vanish/>
          <w:sz w:val="14"/>
          <w:szCs w:val="16"/>
        </w:rPr>
        <w:t>we</w:t>
      </w:r>
      <w:r w:rsidRPr="00A30A91">
        <w:rPr>
          <w:sz w:val="14"/>
          <w:szCs w:val="16"/>
        </w:rPr>
        <w:t xml:space="preserve"> </w:t>
      </w:r>
      <w:r w:rsidRPr="008A54CC">
        <w:rPr>
          <w:vanish/>
          <w:sz w:val="14"/>
          <w:szCs w:val="16"/>
        </w:rPr>
        <w:t>turn</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long</w:t>
      </w:r>
      <w:r w:rsidRPr="00A30A91">
        <w:rPr>
          <w:sz w:val="14"/>
          <w:szCs w:val="16"/>
        </w:rPr>
        <w:t xml:space="preserve"> </w:t>
      </w:r>
      <w:r w:rsidRPr="008A54CC">
        <w:rPr>
          <w:vanish/>
          <w:sz w:val="14"/>
          <w:szCs w:val="16"/>
        </w:rPr>
        <w:t>emergencies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slow</w:t>
      </w:r>
      <w:r w:rsidRPr="00A30A91">
        <w:rPr>
          <w:sz w:val="14"/>
          <w:szCs w:val="16"/>
        </w:rPr>
        <w:t xml:space="preserve"> </w:t>
      </w:r>
      <w:r w:rsidRPr="008A54CC">
        <w:rPr>
          <w:vanish/>
          <w:sz w:val="14"/>
          <w:szCs w:val="16"/>
        </w:rPr>
        <w:t>violence</w:t>
      </w:r>
      <w:r w:rsidRPr="00A30A91">
        <w:rPr>
          <w:sz w:val="14"/>
          <w:szCs w:val="16"/>
        </w:rPr>
        <w:t xml:space="preserve"> </w:t>
      </w:r>
      <w:r w:rsidRPr="008A54CC">
        <w:rPr>
          <w:vanish/>
          <w:sz w:val="14"/>
          <w:szCs w:val="16"/>
        </w:rPr>
        <w:t>into</w:t>
      </w:r>
      <w:r w:rsidRPr="00A30A91">
        <w:rPr>
          <w:sz w:val="14"/>
          <w:szCs w:val="16"/>
        </w:rPr>
        <w:t xml:space="preserve"> </w:t>
      </w:r>
      <w:r w:rsidRPr="008A54CC">
        <w:rPr>
          <w:vanish/>
          <w:sz w:val="14"/>
          <w:szCs w:val="16"/>
        </w:rPr>
        <w:t>stories</w:t>
      </w:r>
      <w:r w:rsidRPr="00A30A91">
        <w:rPr>
          <w:sz w:val="14"/>
          <w:szCs w:val="16"/>
        </w:rPr>
        <w:t xml:space="preserve"> </w:t>
      </w:r>
      <w:r w:rsidRPr="008A54CC">
        <w:rPr>
          <w:vanish/>
          <w:sz w:val="14"/>
          <w:szCs w:val="16"/>
        </w:rPr>
        <w:t>dramatic</w:t>
      </w:r>
      <w:r w:rsidRPr="00A30A91">
        <w:rPr>
          <w:sz w:val="14"/>
          <w:szCs w:val="16"/>
        </w:rPr>
        <w:t xml:space="preserve"> </w:t>
      </w:r>
      <w:r w:rsidRPr="008A54CC">
        <w:rPr>
          <w:vanish/>
          <w:sz w:val="14"/>
          <w:szCs w:val="16"/>
        </w:rPr>
        <w:t>enough</w:t>
      </w:r>
      <w:r w:rsidRPr="00A30A91">
        <w:rPr>
          <w:sz w:val="14"/>
          <w:szCs w:val="16"/>
        </w:rPr>
        <w:t xml:space="preserve"> </w:t>
      </w:r>
      <w:r w:rsidRPr="008A54CC">
        <w:rPr>
          <w:vanish/>
          <w:sz w:val="14"/>
          <w:szCs w:val="16"/>
        </w:rPr>
        <w:t>to</w:t>
      </w:r>
      <w:r w:rsidRPr="00A30A91">
        <w:rPr>
          <w:sz w:val="14"/>
          <w:szCs w:val="16"/>
        </w:rPr>
        <w:t xml:space="preserve"> </w:t>
      </w:r>
      <w:r w:rsidRPr="008A54CC">
        <w:rPr>
          <w:vanish/>
          <w:sz w:val="14"/>
          <w:szCs w:val="16"/>
        </w:rPr>
        <w:t>rouse</w:t>
      </w:r>
      <w:r w:rsidRPr="00A30A91">
        <w:rPr>
          <w:sz w:val="14"/>
          <w:szCs w:val="16"/>
        </w:rPr>
        <w:t xml:space="preserve"> </w:t>
      </w:r>
      <w:r w:rsidRPr="008A54CC">
        <w:rPr>
          <w:vanish/>
          <w:sz w:val="14"/>
          <w:szCs w:val="16"/>
        </w:rPr>
        <w:t>public</w:t>
      </w:r>
      <w:r w:rsidRPr="00A30A91">
        <w:rPr>
          <w:sz w:val="14"/>
          <w:szCs w:val="16"/>
        </w:rPr>
        <w:t xml:space="preserve"> </w:t>
      </w:r>
      <w:r w:rsidRPr="008A54CC">
        <w:rPr>
          <w:vanish/>
          <w:sz w:val="14"/>
          <w:szCs w:val="16"/>
        </w:rPr>
        <w:t>sentiment</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warrant</w:t>
      </w:r>
      <w:r w:rsidRPr="00A30A91">
        <w:rPr>
          <w:sz w:val="14"/>
          <w:szCs w:val="16"/>
        </w:rPr>
        <w:t xml:space="preserve"> </w:t>
      </w:r>
      <w:r w:rsidRPr="008A54CC">
        <w:rPr>
          <w:vanish/>
          <w:sz w:val="14"/>
          <w:szCs w:val="16"/>
        </w:rPr>
        <w:t>political</w:t>
      </w:r>
      <w:r w:rsidRPr="00A30A91">
        <w:rPr>
          <w:sz w:val="14"/>
          <w:szCs w:val="16"/>
        </w:rPr>
        <w:t xml:space="preserve"> </w:t>
      </w:r>
      <w:r w:rsidRPr="008A54CC">
        <w:rPr>
          <w:vanish/>
          <w:sz w:val="14"/>
          <w:szCs w:val="16"/>
        </w:rPr>
        <w:t>intervention,</w:t>
      </w:r>
      <w:r w:rsidRPr="00A30A91">
        <w:rPr>
          <w:sz w:val="14"/>
          <w:szCs w:val="16"/>
        </w:rPr>
        <w:t xml:space="preserve"> </w:t>
      </w:r>
      <w:r w:rsidRPr="008A54CC">
        <w:rPr>
          <w:vanish/>
          <w:sz w:val="14"/>
          <w:szCs w:val="16"/>
        </w:rPr>
        <w:t>these</w:t>
      </w:r>
      <w:r w:rsidRPr="00A30A91">
        <w:rPr>
          <w:sz w:val="14"/>
          <w:szCs w:val="16"/>
        </w:rPr>
        <w:t xml:space="preserve"> </w:t>
      </w:r>
      <w:r w:rsidRPr="008A54CC">
        <w:rPr>
          <w:vanish/>
          <w:sz w:val="14"/>
          <w:szCs w:val="16"/>
        </w:rPr>
        <w:t>emergencies</w:t>
      </w:r>
      <w:r w:rsidRPr="00A30A91">
        <w:rPr>
          <w:sz w:val="14"/>
          <w:szCs w:val="16"/>
        </w:rPr>
        <w:t xml:space="preserve"> </w:t>
      </w:r>
      <w:r w:rsidRPr="008A54CC">
        <w:rPr>
          <w:vanish/>
          <w:sz w:val="14"/>
          <w:szCs w:val="16"/>
        </w:rPr>
        <w:t>whose</w:t>
      </w:r>
      <w:r w:rsidRPr="00A30A91">
        <w:rPr>
          <w:sz w:val="14"/>
          <w:szCs w:val="16"/>
        </w:rPr>
        <w:t xml:space="preserve"> </w:t>
      </w:r>
      <w:r w:rsidRPr="008A54CC">
        <w:rPr>
          <w:vanish/>
          <w:sz w:val="14"/>
          <w:szCs w:val="16"/>
        </w:rPr>
        <w:t>repercussions</w:t>
      </w:r>
      <w:r w:rsidRPr="00A30A91">
        <w:rPr>
          <w:sz w:val="14"/>
          <w:szCs w:val="16"/>
        </w:rPr>
        <w:t xml:space="preserve"> </w:t>
      </w:r>
      <w:r w:rsidRPr="008A54CC">
        <w:rPr>
          <w:vanish/>
          <w:sz w:val="14"/>
          <w:szCs w:val="16"/>
        </w:rPr>
        <w:t>have</w:t>
      </w:r>
      <w:r w:rsidRPr="00A30A91">
        <w:rPr>
          <w:sz w:val="14"/>
          <w:szCs w:val="16"/>
        </w:rPr>
        <w:t xml:space="preserve"> </w:t>
      </w:r>
      <w:r w:rsidRPr="008A54CC">
        <w:rPr>
          <w:vanish/>
          <w:sz w:val="14"/>
          <w:szCs w:val="16"/>
        </w:rPr>
        <w:t>given</w:t>
      </w:r>
      <w:r w:rsidRPr="00A30A91">
        <w:rPr>
          <w:sz w:val="14"/>
          <w:szCs w:val="16"/>
        </w:rPr>
        <w:t xml:space="preserve"> </w:t>
      </w:r>
      <w:r w:rsidRPr="008A54CC">
        <w:rPr>
          <w:vanish/>
          <w:sz w:val="14"/>
          <w:szCs w:val="16"/>
        </w:rPr>
        <w:t>rise</w:t>
      </w:r>
      <w:r w:rsidRPr="00A30A91">
        <w:rPr>
          <w:sz w:val="14"/>
          <w:szCs w:val="16"/>
        </w:rPr>
        <w:t xml:space="preserve"> </w:t>
      </w:r>
      <w:r w:rsidRPr="008A54CC">
        <w:rPr>
          <w:vanish/>
          <w:sz w:val="14"/>
          <w:szCs w:val="16"/>
        </w:rPr>
        <w:t>to</w:t>
      </w:r>
      <w:r w:rsidRPr="00A30A91">
        <w:rPr>
          <w:sz w:val="14"/>
          <w:szCs w:val="16"/>
        </w:rPr>
        <w:t xml:space="preserve"> </w:t>
      </w:r>
      <w:r w:rsidRPr="008A54CC">
        <w:rPr>
          <w:vanish/>
          <w:sz w:val="14"/>
          <w:szCs w:val="16"/>
        </w:rPr>
        <w:t>some</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most</w:t>
      </w:r>
      <w:r w:rsidRPr="00A30A91">
        <w:rPr>
          <w:sz w:val="14"/>
          <w:szCs w:val="16"/>
        </w:rPr>
        <w:t xml:space="preserve"> </w:t>
      </w:r>
      <w:r w:rsidRPr="008A54CC">
        <w:rPr>
          <w:vanish/>
          <w:sz w:val="14"/>
          <w:szCs w:val="16"/>
        </w:rPr>
        <w:t>critical</w:t>
      </w:r>
      <w:r w:rsidRPr="00A30A91">
        <w:rPr>
          <w:sz w:val="14"/>
          <w:szCs w:val="16"/>
        </w:rPr>
        <w:t xml:space="preserve"> </w:t>
      </w:r>
      <w:r w:rsidRPr="008A54CC">
        <w:rPr>
          <w:vanish/>
          <w:sz w:val="14"/>
          <w:szCs w:val="16"/>
        </w:rPr>
        <w:t>challenges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our</w:t>
      </w:r>
      <w:r w:rsidRPr="00A30A91">
        <w:rPr>
          <w:sz w:val="14"/>
          <w:szCs w:val="16"/>
        </w:rPr>
        <w:t xml:space="preserve"> </w:t>
      </w:r>
      <w:r w:rsidRPr="008A54CC">
        <w:rPr>
          <w:vanish/>
          <w:sz w:val="14"/>
          <w:szCs w:val="16"/>
        </w:rPr>
        <w:t>time?</w:t>
      </w:r>
    </w:p>
    <w:p w14:paraId="2D91F30E" w14:textId="77777777" w:rsidR="00A93610" w:rsidRPr="006D0B2F" w:rsidRDefault="00A93610" w:rsidP="00A93610">
      <w:pPr>
        <w:rPr>
          <w:rFonts w:asciiTheme="majorHAnsi" w:hAnsiTheme="majorHAnsi"/>
          <w:sz w:val="16"/>
        </w:rPr>
      </w:pPr>
    </w:p>
    <w:p w14:paraId="53261F06" w14:textId="77777777" w:rsidR="00A93610" w:rsidRPr="00760143" w:rsidRDefault="00A93610" w:rsidP="00A93610">
      <w:pPr>
        <w:rPr>
          <w:rFonts w:asciiTheme="majorHAnsi" w:hAnsiTheme="majorHAnsi" w:cstheme="majorHAnsi"/>
          <w:sz w:val="16"/>
        </w:rPr>
      </w:pPr>
    </w:p>
    <w:p w14:paraId="0AA8A36F" w14:textId="77777777" w:rsidR="009A6333" w:rsidRPr="006667E6" w:rsidRDefault="009A6333" w:rsidP="009A6333">
      <w:pPr>
        <w:rPr>
          <w:rFonts w:asciiTheme="majorHAnsi" w:hAnsiTheme="majorHAnsi"/>
        </w:rPr>
      </w:pPr>
    </w:p>
    <w:p w14:paraId="4FF2C9B3" w14:textId="77777777" w:rsidR="009A6333" w:rsidRPr="009A6333" w:rsidRDefault="009A6333" w:rsidP="009A6333"/>
    <w:sectPr w:rsidR="009A6333" w:rsidRPr="009A63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24A44"/>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72442"/>
    <w:multiLevelType w:val="hybridMultilevel"/>
    <w:tmpl w:val="92289FF8"/>
    <w:lvl w:ilvl="0" w:tplc="636CA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D9057B"/>
    <w:multiLevelType w:val="hybridMultilevel"/>
    <w:tmpl w:val="8A7655C6"/>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6613D"/>
    <w:multiLevelType w:val="hybridMultilevel"/>
    <w:tmpl w:val="B60C7598"/>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3B25F1"/>
    <w:multiLevelType w:val="hybridMultilevel"/>
    <w:tmpl w:val="50B80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EE5DF2"/>
    <w:multiLevelType w:val="hybridMultilevel"/>
    <w:tmpl w:val="5DFAA884"/>
    <w:lvl w:ilvl="0" w:tplc="B246D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4C3C8F"/>
    <w:multiLevelType w:val="hybridMultilevel"/>
    <w:tmpl w:val="9B08EB26"/>
    <w:lvl w:ilvl="0" w:tplc="0A441D0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E37859"/>
    <w:multiLevelType w:val="multilevel"/>
    <w:tmpl w:val="90128260"/>
    <w:lvl w:ilvl="0">
      <w:start w:val="1"/>
      <w:numFmt w:val="bullet"/>
      <w:lvlText w:val="●"/>
      <w:lvlJc w:val="left"/>
      <w:pPr>
        <w:ind w:left="720" w:hanging="360"/>
      </w:pPr>
      <w:rPr>
        <w:rFonts w:ascii="Arial" w:eastAsia="Arial" w:hAnsi="Arial" w:cs="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6923504"/>
    <w:multiLevelType w:val="hybridMultilevel"/>
    <w:tmpl w:val="1AE07B80"/>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FD63F9"/>
    <w:multiLevelType w:val="hybridMultilevel"/>
    <w:tmpl w:val="B7F265BC"/>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606F3"/>
    <w:multiLevelType w:val="hybridMultilevel"/>
    <w:tmpl w:val="DCF406A0"/>
    <w:lvl w:ilvl="0" w:tplc="2A5434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E06A42"/>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560BC0"/>
    <w:multiLevelType w:val="hybridMultilevel"/>
    <w:tmpl w:val="A21ED64A"/>
    <w:lvl w:ilvl="0" w:tplc="0A441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022B2"/>
    <w:multiLevelType w:val="hybridMultilevel"/>
    <w:tmpl w:val="0BE48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C93C44"/>
    <w:multiLevelType w:val="hybridMultilevel"/>
    <w:tmpl w:val="7E006B20"/>
    <w:lvl w:ilvl="0" w:tplc="7136AB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800BB0"/>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3"/>
  </w:num>
  <w:num w:numId="14">
    <w:abstractNumId w:val="29"/>
  </w:num>
  <w:num w:numId="15">
    <w:abstractNumId w:val="21"/>
  </w:num>
  <w:num w:numId="16">
    <w:abstractNumId w:val="19"/>
  </w:num>
  <w:num w:numId="17">
    <w:abstractNumId w:val="18"/>
  </w:num>
  <w:num w:numId="18">
    <w:abstractNumId w:val="25"/>
  </w:num>
  <w:num w:numId="19">
    <w:abstractNumId w:val="31"/>
  </w:num>
  <w:num w:numId="20">
    <w:abstractNumId w:val="17"/>
  </w:num>
  <w:num w:numId="21">
    <w:abstractNumId w:val="26"/>
  </w:num>
  <w:num w:numId="22">
    <w:abstractNumId w:val="11"/>
  </w:num>
  <w:num w:numId="23">
    <w:abstractNumId w:val="28"/>
  </w:num>
  <w:num w:numId="24">
    <w:abstractNumId w:val="16"/>
  </w:num>
  <w:num w:numId="25">
    <w:abstractNumId w:val="12"/>
  </w:num>
  <w:num w:numId="26">
    <w:abstractNumId w:val="20"/>
  </w:num>
  <w:num w:numId="27">
    <w:abstractNumId w:val="15"/>
  </w:num>
  <w:num w:numId="28">
    <w:abstractNumId w:val="30"/>
  </w:num>
  <w:num w:numId="29">
    <w:abstractNumId w:val="22"/>
  </w:num>
  <w:num w:numId="30">
    <w:abstractNumId w:val="24"/>
  </w:num>
  <w:num w:numId="31">
    <w:abstractNumId w:val="14"/>
  </w:num>
  <w:num w:numId="32">
    <w:abstractNumId w:val="27"/>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A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CD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04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E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F1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33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610"/>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90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AB5"/>
    <w:rsid w:val="00CC7A4E"/>
    <w:rsid w:val="00CD1359"/>
    <w:rsid w:val="00CD4C83"/>
    <w:rsid w:val="00CE314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65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4CC25"/>
  <w14:defaultImageDpi w14:val="300"/>
  <w15:docId w15:val="{4DE46220-78C7-A94F-8304-FAAF5038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665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66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F766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766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F766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66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65E"/>
  </w:style>
  <w:style w:type="character" w:customStyle="1" w:styleId="Heading1Char">
    <w:name w:val="Heading 1 Char"/>
    <w:aliases w:val="Pocket Char"/>
    <w:basedOn w:val="DefaultParagraphFont"/>
    <w:link w:val="Heading1"/>
    <w:uiPriority w:val="9"/>
    <w:rsid w:val="00F7665E"/>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F7665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7665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F766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665E"/>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F7665E"/>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CC2AB5"/>
    <w:pPr>
      <w:autoSpaceDE w:val="0"/>
      <w:autoSpaceDN w:val="0"/>
      <w:adjustRightInd w:val="0"/>
      <w:spacing w:before="480" w:after="0" w:line="254" w:lineRule="auto"/>
      <w:ind w:left="432" w:right="432"/>
      <w:jc w:val="both"/>
    </w:pPr>
    <w:rPr>
      <w:rFonts w:asciiTheme="minorHAnsi" w:hAnsiTheme="minorHAnsi" w:cstheme="minorBidi"/>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F7665E"/>
    <w:rPr>
      <w:rFonts w:ascii="Calibri" w:hAnsi="Calibri" w:cs="Calibri"/>
      <w:b/>
      <w:i w:val="0"/>
      <w:iCs/>
      <w:sz w:val="24"/>
      <w:u w:val="single"/>
      <w:bdr w:val="none" w:sz="0" w:space="0" w:color="auto"/>
    </w:rPr>
  </w:style>
  <w:style w:type="paragraph" w:customStyle="1" w:styleId="textbold">
    <w:name w:val="text bold"/>
    <w:basedOn w:val="Normal"/>
    <w:link w:val="Emphasis"/>
    <w:autoRedefine/>
    <w:uiPriority w:val="20"/>
    <w:qFormat/>
    <w:rsid w:val="00CC2AB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4"/>
      <w:u w:val="single"/>
    </w:rPr>
  </w:style>
  <w:style w:type="character" w:styleId="FollowedHyperlink">
    <w:name w:val="FollowedHyperlink"/>
    <w:basedOn w:val="DefaultParagraphFont"/>
    <w:uiPriority w:val="99"/>
    <w:semiHidden/>
    <w:unhideWhenUsed/>
    <w:rsid w:val="00F7665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F7665E"/>
    <w:rPr>
      <w:color w:val="auto"/>
      <w:u w:val="non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Dont u"/>
    <w:basedOn w:val="Heading1"/>
    <w:link w:val="Hyperlink"/>
    <w:autoRedefine/>
    <w:uiPriority w:val="99"/>
    <w:qFormat/>
    <w:rsid w:val="00CC2A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F766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665E"/>
    <w:rPr>
      <w:rFonts w:ascii="Lucida Grande" w:hAnsi="Lucida Grande" w:cs="Lucida Grande"/>
    </w:rPr>
  </w:style>
  <w:style w:type="paragraph" w:customStyle="1" w:styleId="CiteSpacing">
    <w:name w:val="Cite Spacing"/>
    <w:uiPriority w:val="4"/>
    <w:qFormat/>
    <w:rsid w:val="00CC2AB5"/>
    <w:pPr>
      <w:spacing w:after="160" w:line="259" w:lineRule="auto"/>
    </w:pPr>
    <w:rPr>
      <w:rFonts w:eastAsiaTheme="minorHAnsi"/>
      <w:sz w:val="22"/>
      <w:szCs w:val="22"/>
    </w:rPr>
  </w:style>
  <w:style w:type="paragraph" w:styleId="NormalWeb">
    <w:name w:val="Normal (Web)"/>
    <w:basedOn w:val="Normal"/>
    <w:uiPriority w:val="99"/>
    <w:unhideWhenUsed/>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CC2AB5"/>
  </w:style>
  <w:style w:type="character" w:customStyle="1" w:styleId="contribdegrees">
    <w:name w:val="contribdegrees"/>
    <w:basedOn w:val="DefaultParagraphFont"/>
    <w:rsid w:val="00CC2AB5"/>
  </w:style>
  <w:style w:type="paragraph" w:customStyle="1" w:styleId="cardtext">
    <w:name w:val="card text"/>
    <w:basedOn w:val="Normal"/>
    <w:link w:val="cardtextChar"/>
    <w:qFormat/>
    <w:rsid w:val="00CC2AB5"/>
    <w:pPr>
      <w:ind w:left="288" w:right="288"/>
    </w:pPr>
  </w:style>
  <w:style w:type="character" w:customStyle="1" w:styleId="cardtextChar">
    <w:name w:val="card text Char"/>
    <w:link w:val="cardtext"/>
    <w:rsid w:val="00CC2AB5"/>
    <w:rPr>
      <w:rFonts w:ascii="Calibri" w:hAnsi="Calibri" w:cs="Calibri"/>
      <w:sz w:val="22"/>
    </w:rPr>
  </w:style>
  <w:style w:type="paragraph" w:customStyle="1" w:styleId="Emphasis1">
    <w:name w:val="Emphasis1"/>
    <w:basedOn w:val="Normal"/>
    <w:uiPriority w:val="20"/>
    <w:qFormat/>
    <w:rsid w:val="00CC2AB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BalloonTextChar">
    <w:name w:val="Balloon Text Char"/>
    <w:basedOn w:val="DefaultParagraphFont"/>
    <w:link w:val="BalloonText"/>
    <w:uiPriority w:val="99"/>
    <w:semiHidden/>
    <w:rsid w:val="00CC2AB5"/>
    <w:rPr>
      <w:rFonts w:ascii="Segoe UI" w:hAnsi="Segoe UI" w:cs="Segoe UI"/>
      <w:sz w:val="18"/>
      <w:szCs w:val="18"/>
    </w:rPr>
  </w:style>
  <w:style w:type="paragraph" w:styleId="BalloonText">
    <w:name w:val="Balloon Text"/>
    <w:basedOn w:val="Normal"/>
    <w:link w:val="BalloonTextChar"/>
    <w:uiPriority w:val="99"/>
    <w:semiHidden/>
    <w:unhideWhenUsed/>
    <w:rsid w:val="00CC2AB5"/>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CC2AB5"/>
    <w:rPr>
      <w:rFonts w:ascii="Times New Roman" w:hAnsi="Times New Roman" w:cs="Calibri"/>
      <w:sz w:val="18"/>
      <w:szCs w:val="18"/>
    </w:rPr>
  </w:style>
  <w:style w:type="paragraph" w:customStyle="1" w:styleId="Analytics">
    <w:name w:val="Analytics"/>
    <w:basedOn w:val="Heading4"/>
    <w:link w:val="AnalyticsChar"/>
    <w:uiPriority w:val="4"/>
    <w:qFormat/>
    <w:rsid w:val="00CC2AB5"/>
    <w:pPr>
      <w:spacing w:before="120"/>
    </w:pPr>
    <w:rPr>
      <w:color w:val="C00000"/>
      <w:szCs w:val="28"/>
    </w:rPr>
  </w:style>
  <w:style w:type="character" w:customStyle="1" w:styleId="AnalyticsChar">
    <w:name w:val="Analytics Char"/>
    <w:basedOn w:val="DefaultParagraphFont"/>
    <w:link w:val="Analytics"/>
    <w:uiPriority w:val="4"/>
    <w:rsid w:val="00CC2AB5"/>
    <w:rPr>
      <w:rFonts w:ascii="Calibri" w:eastAsiaTheme="majorEastAsia" w:hAnsi="Calibri" w:cstheme="majorBidi"/>
      <w:b/>
      <w:bCs/>
      <w:color w:val="C00000"/>
      <w:sz w:val="26"/>
      <w:szCs w:val="28"/>
    </w:rPr>
  </w:style>
  <w:style w:type="paragraph" w:styleId="ListParagraph">
    <w:name w:val="List Paragraph"/>
    <w:aliases w:val="6 font,Colorful List - Accent 11"/>
    <w:basedOn w:val="Normal"/>
    <w:uiPriority w:val="34"/>
    <w:unhideWhenUsed/>
    <w:qFormat/>
    <w:rsid w:val="00CC2AB5"/>
    <w:pPr>
      <w:ind w:left="720"/>
      <w:contextualSpacing/>
    </w:pPr>
  </w:style>
  <w:style w:type="paragraph" w:customStyle="1" w:styleId="UnderlinePara">
    <w:name w:val="Underline Para"/>
    <w:basedOn w:val="Normal"/>
    <w:uiPriority w:val="6"/>
    <w:qFormat/>
    <w:rsid w:val="00CC2AB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CC2AB5"/>
    <w:rPr>
      <w:b/>
      <w:bCs/>
    </w:rPr>
  </w:style>
  <w:style w:type="character" w:customStyle="1" w:styleId="wikiexternallink">
    <w:name w:val="wikiexternallink"/>
    <w:basedOn w:val="DefaultParagraphFont"/>
    <w:rsid w:val="00CC2AB5"/>
  </w:style>
  <w:style w:type="character" w:customStyle="1" w:styleId="wikigeneratedlinkcontent">
    <w:name w:val="wikigeneratedlinkcontent"/>
    <w:basedOn w:val="DefaultParagraphFont"/>
    <w:rsid w:val="00CC2AB5"/>
  </w:style>
  <w:style w:type="character" w:customStyle="1" w:styleId="m-teasedate">
    <w:name w:val="m-tease__date"/>
    <w:basedOn w:val="DefaultParagraphFont"/>
    <w:rsid w:val="00CC2AB5"/>
  </w:style>
  <w:style w:type="character" w:customStyle="1" w:styleId="m-teaseauthor">
    <w:name w:val="m-tease__author"/>
    <w:basedOn w:val="DefaultParagraphFont"/>
    <w:rsid w:val="00CC2AB5"/>
  </w:style>
  <w:style w:type="paragraph" w:customStyle="1" w:styleId="p">
    <w:name w:val="p"/>
    <w:basedOn w:val="Normal"/>
    <w:rsid w:val="00CC2AB5"/>
    <w:pPr>
      <w:spacing w:before="100" w:beforeAutospacing="1" w:after="100" w:afterAutospacing="1"/>
    </w:pPr>
  </w:style>
  <w:style w:type="paragraph" w:customStyle="1" w:styleId="Emphasize">
    <w:name w:val="Emphasize"/>
    <w:basedOn w:val="Normal"/>
    <w:uiPriority w:val="7"/>
    <w:qFormat/>
    <w:rsid w:val="00CC2A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textrun">
    <w:name w:val="normaltextrun"/>
    <w:basedOn w:val="DefaultParagraphFont"/>
    <w:rsid w:val="00CC2AB5"/>
  </w:style>
  <w:style w:type="character" w:customStyle="1" w:styleId="eop">
    <w:name w:val="eop"/>
    <w:basedOn w:val="DefaultParagraphFont"/>
    <w:rsid w:val="00CC2AB5"/>
  </w:style>
  <w:style w:type="paragraph" w:customStyle="1" w:styleId="paragraph">
    <w:name w:val="paragraph"/>
    <w:basedOn w:val="Normal"/>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CC2AB5"/>
    <w:rPr>
      <w:rFonts w:cs="Times New Roman"/>
      <w:b w:val="0"/>
      <w:bCs w:val="0"/>
      <w:i w:val="0"/>
      <w:iCs w:val="0"/>
      <w:color w:val="000000"/>
      <w:sz w:val="12"/>
      <w:szCs w:val="12"/>
      <w:u w:val="none"/>
    </w:rPr>
  </w:style>
  <w:style w:type="paragraph" w:styleId="BodyText">
    <w:name w:val="Body Text"/>
    <w:basedOn w:val="Normal"/>
    <w:link w:val="BodyTextChar"/>
    <w:rsid w:val="00CC2AB5"/>
    <w:pPr>
      <w:spacing w:after="140" w:line="276" w:lineRule="auto"/>
    </w:pPr>
    <w:rPr>
      <w:rFonts w:eastAsia="Calibri" w:cs="Times New Roman"/>
    </w:rPr>
  </w:style>
  <w:style w:type="character" w:customStyle="1" w:styleId="BodyTextChar">
    <w:name w:val="Body Text Char"/>
    <w:basedOn w:val="DefaultParagraphFont"/>
    <w:link w:val="BodyText"/>
    <w:rsid w:val="00CC2AB5"/>
    <w:rPr>
      <w:rFonts w:ascii="Calibri" w:eastAsia="Calibri" w:hAnsi="Calibri" w:cs="Times New Roman"/>
      <w:sz w:val="22"/>
    </w:rPr>
  </w:style>
  <w:style w:type="character" w:customStyle="1" w:styleId="TitleChar">
    <w:name w:val="Title Char"/>
    <w:aliases w:val="Cites and Cards Char,UNDERLINE Char,Bold Underlined Char,title Char"/>
    <w:basedOn w:val="DefaultParagraphFont"/>
    <w:link w:val="Title"/>
    <w:uiPriority w:val="6"/>
    <w:qFormat/>
    <w:rsid w:val="00CC2AB5"/>
    <w:rPr>
      <w:u w:val="single"/>
    </w:rPr>
  </w:style>
  <w:style w:type="paragraph" w:styleId="Title">
    <w:name w:val="Title"/>
    <w:aliases w:val="Cites and Cards,UNDERLINE,Bold Underlined,title"/>
    <w:basedOn w:val="Normal"/>
    <w:link w:val="TitleChar"/>
    <w:uiPriority w:val="6"/>
    <w:qFormat/>
    <w:rsid w:val="00CC2AB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CC2AB5"/>
    <w:rPr>
      <w:rFonts w:asciiTheme="majorHAnsi" w:eastAsiaTheme="majorEastAsia" w:hAnsiTheme="majorHAnsi" w:cstheme="majorBidi"/>
      <w:spacing w:val="-10"/>
      <w:kern w:val="28"/>
      <w:sz w:val="56"/>
      <w:szCs w:val="56"/>
    </w:rPr>
  </w:style>
  <w:style w:type="character" w:customStyle="1" w:styleId="apple-tab-span">
    <w:name w:val="apple-tab-span"/>
    <w:basedOn w:val="DefaultParagraphFont"/>
    <w:rsid w:val="00CC2AB5"/>
  </w:style>
  <w:style w:type="paragraph" w:customStyle="1" w:styleId="msonormal0">
    <w:name w:val="msonormal"/>
    <w:basedOn w:val="Normal"/>
    <w:rsid w:val="00CC2AB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6667E6"/>
    <w:rPr>
      <w:color w:val="605E5C"/>
      <w:shd w:val="clear" w:color="auto" w:fill="E1DFDD"/>
    </w:rPr>
  </w:style>
  <w:style w:type="paragraph" w:styleId="Revision">
    <w:name w:val="Revision"/>
    <w:hidden/>
    <w:uiPriority w:val="99"/>
    <w:semiHidden/>
    <w:rsid w:val="00CE3140"/>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plos.org/plosmedicine/article?id=10.1371/journal.pmed.1001154" TargetMode="External"/><Relationship Id="rId21" Type="http://schemas.openxmlformats.org/officeDocument/2006/relationships/hyperlink" Target="https://www.southcentre.int/wp-content/uploads/2019/04/RP85_Access-to-Medicines-Experiences-with-Compulsory-Licenses-and-Government-Use-The-Case-of-Hepatitis-C_EN.pdf" TargetMode="External"/><Relationship Id="rId42" Type="http://schemas.openxmlformats.org/officeDocument/2006/relationships/hyperlink" Target="https://www.theguardian.com/world/2021/feb/19/coronavirus-vaccine-diplomacy-west-falling-behind-russia-china-race-influence" TargetMode="External"/><Relationship Id="rId47" Type="http://schemas.openxmlformats.org/officeDocument/2006/relationships/hyperlink" Target="https://gh.bmj.com/content/6/7/e006169" TargetMode="External"/><Relationship Id="rId63" Type="http://schemas.openxmlformats.org/officeDocument/2006/relationships/hyperlink" Target="http://monthlyreview.org/2015/07/01/imperialisms-health-component/" TargetMode="External"/><Relationship Id="rId68" Type="http://schemas.openxmlformats.org/officeDocument/2006/relationships/hyperlink" Target="https://onlinelibrary.wiley.com/doi/full/10.1111/jwip.12161" TargetMode="External"/><Relationship Id="rId84" Type="http://schemas.openxmlformats.org/officeDocument/2006/relationships/hyperlink" Target="https://gh.bmj.com/content/6/7/e006169" TargetMode="External"/><Relationship Id="rId89" Type="http://schemas.openxmlformats.org/officeDocument/2006/relationships/hyperlink" Target="https://gh.bmj.com/content/6/7/e006169" TargetMode="External"/><Relationship Id="rId16" Type="http://schemas.openxmlformats.org/officeDocument/2006/relationships/hyperlink" Target="https://www.nytimes.com/2021/01/28/world/europe/vaccine-secret-contracts-prices.html" TargetMode="External"/><Relationship Id="rId11" Type="http://schemas.openxmlformats.org/officeDocument/2006/relationships/hyperlink" Target="https://www.forbes.com/sites/judystone/2020/12/03/the-peoples-vaccine-modernas-coronavirus-vaccine-was-largely-funded-by-taxpayer-dollars/?sh=1363197b6303" TargetMode="External"/><Relationship Id="rId32" Type="http://schemas.openxmlformats.org/officeDocument/2006/relationships/hyperlink" Target="https://dukeghic.org/wp-content/uploads/sites/20/2020/11/COVID19-Vax-Press-Release__28Oct2020-1.pdf" TargetMode="External"/><Relationship Id="rId37" Type="http://schemas.openxmlformats.org/officeDocument/2006/relationships/hyperlink" Target="https://www.devex.com/news/is-covax-part-of-the-problem-or-the-solution-99334"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74" Type="http://schemas.openxmlformats.org/officeDocument/2006/relationships/hyperlink" Target="http://monthlyreview.org/2015/07/01/imperialisms-health-component/" TargetMode="External"/><Relationship Id="rId79" Type="http://schemas.openxmlformats.org/officeDocument/2006/relationships/hyperlink" Target="https://gh.bmj.com/content/6/7/e006169" TargetMode="External"/><Relationship Id="rId102" Type="http://schemas.openxmlformats.org/officeDocument/2006/relationships/hyperlink" Target="http://sites.saumag.edu/danaleighton/wp-content/uploads/sites/11/2015/09/SVintro-2.pdf" TargetMode="External"/><Relationship Id="rId5" Type="http://schemas.openxmlformats.org/officeDocument/2006/relationships/numbering" Target="numbering.xml"/><Relationship Id="rId90" Type="http://schemas.openxmlformats.org/officeDocument/2006/relationships/hyperlink" Target="https://gh.bmj.com/content/6/7/e006169" TargetMode="External"/><Relationship Id="rId95" Type="http://schemas.openxmlformats.org/officeDocument/2006/relationships/hyperlink" Target="https://lawcat.berkeley.edu/record/1119803?ln=en%5d/" TargetMode="External"/><Relationship Id="rId22" Type="http://schemas.openxmlformats.org/officeDocument/2006/relationships/hyperlink" Target="https://journals.sagepub.com/doi/abs/10.1177/14680181020020030201" TargetMode="External"/><Relationship Id="rId27" Type="http://schemas.openxmlformats.org/officeDocument/2006/relationships/hyperlink" Target="https://www.ip-watch.org/2019/02/13/malaysia-still-pressure-make-hepatitis-c-medicine-expensive/" TargetMode="External"/><Relationship Id="rId43" Type="http://schemas.openxmlformats.org/officeDocument/2006/relationships/hyperlink" Target="https://www.cnbc.com/2021/02/23/soberana-02-cubas-covid-vaccine-could-be-made-eligible-for-tourists.html" TargetMode="External"/><Relationship Id="rId48" Type="http://schemas.openxmlformats.org/officeDocument/2006/relationships/hyperlink" Target="https://gh.bmj.com/content/6/7/e006169" TargetMode="External"/><Relationship Id="rId64" Type="http://schemas.openxmlformats.org/officeDocument/2006/relationships/hyperlink" Target="https://policy-practice.oxfamamerica.org/work/trade/data-exclusivity" TargetMode="External"/><Relationship Id="rId69" Type="http://schemas.openxmlformats.org/officeDocument/2006/relationships/hyperlink" Target="https://borgenproject.org/contraception-reduces-poverty/" TargetMode="External"/><Relationship Id="rId80" Type="http://schemas.openxmlformats.org/officeDocument/2006/relationships/hyperlink" Target="https://gh.bmj.com/content/6/7/e006169" TargetMode="External"/><Relationship Id="rId85" Type="http://schemas.openxmlformats.org/officeDocument/2006/relationships/hyperlink" Target="https://gh.bmj.com/content/6/7/e006169" TargetMode="External"/><Relationship Id="rId12" Type="http://schemas.openxmlformats.org/officeDocument/2006/relationships/hyperlink" Target="https://www.axios.com/moderna-nih-coronavirus-vaccine-%25252520ownership-agreements-22051c42-2dee-4b19-938d-099afd71f6a0.html" TargetMode="External"/><Relationship Id="rId17" Type="http://schemas.openxmlformats.org/officeDocument/2006/relationships/hyperlink" Target="https://www.npr.org/sections/goatsandsoda/2021/02/19/969529969/price-check-nations-pay-wildly-different-prices-for-vaccines?t=1614153425644&amp;t=1614181324128" TargetMode="External"/><Relationship Id="rId25" Type="http://schemas.openxmlformats.org/officeDocument/2006/relationships/hyperlink" Target="https://msfaccess.org/sites/default/files/2018-10/IP_Timeline_US%252520pressure%252520on%252520India_Sep%2525202014_0.pdf" TargetMode="External"/><Relationship Id="rId33" Type="http://schemas.openxmlformats.org/officeDocument/2006/relationships/hyperlink" Target="https://www.nytimes.com/2021/01/28/world/europe/vaccine-secret-contracts-prices.html" TargetMode="External"/><Relationship Id="rId38" Type="http://schemas.openxmlformats.org/officeDocument/2006/relationships/hyperlink" Target="https://www.wto.org/english/docs_e/legal_e/27-trips_01_e.htm" TargetMode="External"/><Relationship Id="rId46" Type="http://schemas.openxmlformats.org/officeDocument/2006/relationships/hyperlink" Target="https://gh.bmj.com/content/6/7/e006169" TargetMode="External"/><Relationship Id="rId59" Type="http://schemas.openxmlformats.org/officeDocument/2006/relationships/hyperlink" Target="https://gh.bmj.com/content/6/7/e006169" TargetMode="External"/><Relationship Id="rId67" Type="http://schemas.openxmlformats.org/officeDocument/2006/relationships/hyperlink" Target="https://www.repository.law.indiana.edu/cgi/viewcontent.cgi?article=3004&amp;context=ilj" TargetMode="External"/><Relationship Id="rId103" Type="http://schemas.openxmlformats.org/officeDocument/2006/relationships/fontTable" Target="fontTable.xml"/><Relationship Id="rId20" Type="http://schemas.openxmlformats.org/officeDocument/2006/relationships/hyperlink" Target="https://docs.wto.org/dol2fe/Pages/SS/directdoc.aspx?filename=q:/IP/C/W669.pdf&amp;Open=True" TargetMode="External"/><Relationship Id="rId41" Type="http://schemas.openxmlformats.org/officeDocument/2006/relationships/hyperlink" Target="https://www.thebureauinvestigates.com/stories/2021-02-23/held-to-ransom-pfizer-demands-governments-gamble-with-state-assets-to-secure-vaccine-deal"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s://www.ncbi.nlm.nih.gov/pmc/articles/PMC4206087/" TargetMode="External"/><Relationship Id="rId75" Type="http://schemas.openxmlformats.org/officeDocument/2006/relationships/hyperlink" Target="https://gh.bmj.com/content/6/7/e006169" TargetMode="External"/><Relationship Id="rId83" Type="http://schemas.openxmlformats.org/officeDocument/2006/relationships/hyperlink" Target="https://gh.bmj.com/content/6/7/e006169" TargetMode="External"/><Relationship Id="rId88" Type="http://schemas.openxmlformats.org/officeDocument/2006/relationships/hyperlink" Target="https://gh.bmj.com/content/6/7/e006169" TargetMode="External"/><Relationship Id="rId91" Type="http://schemas.openxmlformats.org/officeDocument/2006/relationships/hyperlink" Target="https://gh.bmj.com/content/6/7/e006169" TargetMode="External"/><Relationship Id="rId96" Type="http://schemas.openxmlformats.org/officeDocument/2006/relationships/hyperlink" Target="https://www.un.org/africarenewal/magazine/december-2016-march-2017/dying-lack-medicines%5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efense.gov/Explore/Spotlight/Coronavirus/Operation-Warp-Speed/" TargetMode="External"/><Relationship Id="rId23" Type="http://schemas.openxmlformats.org/officeDocument/2006/relationships/hyperlink" Target="http://www.unsgaccessmeds.org/final-report" TargetMode="External"/><Relationship Id="rId28" Type="http://schemas.openxmlformats.org/officeDocument/2006/relationships/hyperlink" Target="https://www.politico.com/newsletters/global-pulse/2020/12/10/patent-fight-pits-rich-against-poor-in-vaccine-race-491105" TargetMode="External"/><Relationship Id="rId36" Type="http://schemas.openxmlformats.org/officeDocument/2006/relationships/hyperlink" Target="https://www.devex.com/news/with-scarce-funding-for-act-a-everything-moves-slower-who-s-bruce-aylward-99195"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10" Type="http://schemas.openxmlformats.org/officeDocument/2006/relationships/hyperlink" Target="https://www.nature.com/articles/d41573-020-00119-8" TargetMode="External"/><Relationship Id="rId31" Type="http://schemas.openxmlformats.org/officeDocument/2006/relationships/hyperlink" Target="https://www.jstor.org/stable/pdf/4017775.pdf?refreqid=excelsior%25253A05f55d67e4790ef5059f2e57482f608e" TargetMode="External"/><Relationship Id="rId44" Type="http://schemas.openxmlformats.org/officeDocument/2006/relationships/hyperlink" Target="http://monthlyreview.org/2015/07/01/imperialisms-health-component/"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lawcat.berkeley.edu/record/1119803?ln=en%5d/" TargetMode="External"/><Relationship Id="rId73" Type="http://schemas.openxmlformats.org/officeDocument/2006/relationships/hyperlink" Target="https://twailr.com/on-intellectual-property-rights-access-to-medicines-and-vaccine-imperialism/" TargetMode="External"/><Relationship Id="rId78" Type="http://schemas.openxmlformats.org/officeDocument/2006/relationships/hyperlink" Target="https://gh.bmj.com/content/6/7/e006169" TargetMode="External"/><Relationship Id="rId81" Type="http://schemas.openxmlformats.org/officeDocument/2006/relationships/hyperlink" Target="https://gh.bmj.com/content/6/7/e006169" TargetMode="External"/><Relationship Id="rId86" Type="http://schemas.openxmlformats.org/officeDocument/2006/relationships/hyperlink" Target="https://gh.bmj.com/content/6/7/e006169" TargetMode="External"/><Relationship Id="rId94" Type="http://schemas.openxmlformats.org/officeDocument/2006/relationships/hyperlink" Target="https://policy-practice.oxfamamerica.org/work/trade/data-exclusivity" TargetMode="External"/><Relationship Id="rId99" Type="http://schemas.openxmlformats.org/officeDocument/2006/relationships/hyperlink" Target="https://borgenproject.org/contraception-reduces-poverty/" TargetMode="External"/><Relationship Id="rId101" Type="http://schemas.openxmlformats.org/officeDocument/2006/relationships/hyperlink" Target="https://www.natcom.org/"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3" Type="http://schemas.openxmlformats.org/officeDocument/2006/relationships/hyperlink" Target="https://www.citizen.org/article/biontech-and-pfizers-bnt162-vaccine-patent-landscape/" TargetMode="External"/><Relationship Id="rId18" Type="http://schemas.openxmlformats.org/officeDocument/2006/relationships/hyperlink" Target="http://www.thecornerhouse.org.uk/resource/who-owns-knowledge-economy" TargetMode="External"/><Relationship Id="rId39" Type="http://schemas.openxmlformats.org/officeDocument/2006/relationships/hyperlink" Target="https://www.bloomsburyprofessional.com/uk/patent-games-in-the-global-south-9781509927401/" TargetMode="External"/><Relationship Id="rId34" Type="http://schemas.openxmlformats.org/officeDocument/2006/relationships/hyperlink" Target="https://www.who.int/news/item/18-12-2020-covax-announces-additional-deals-to-access-promising-covid-19-vaccine-candidates-plans-global-rollout-starting-q1-2021"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76" Type="http://schemas.openxmlformats.org/officeDocument/2006/relationships/hyperlink" Target="https://gh.bmj.com/content/6/7/e006169" TargetMode="External"/><Relationship Id="rId97" Type="http://schemas.openxmlformats.org/officeDocument/2006/relationships/hyperlink" Target="https://www.repository.law.indiana.edu/cgi/viewcontent.cgi?article=3004&amp;context=ilj" TargetMode="External"/><Relationship Id="rId104"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natcom.org/" TargetMode="External"/><Relationship Id="rId92" Type="http://schemas.openxmlformats.org/officeDocument/2006/relationships/hyperlink" Target="https://gh.bmj.com/content/6/7/e006169" TargetMode="External"/><Relationship Id="rId2" Type="http://schemas.openxmlformats.org/officeDocument/2006/relationships/customXml" Target="../customXml/item2.xml"/><Relationship Id="rId29" Type="http://schemas.openxmlformats.org/officeDocument/2006/relationships/hyperlink" Target="https://iccwbo.org/media-wall/news-speeches/study-shows-vaccine-nationalism-could-cost-rich-countries-us4-5-trillion/?utm_campaign=covid19&amp;utm_medium=email&amp;utm_source=email" TargetMode="External"/><Relationship Id="rId24" Type="http://schemas.openxmlformats.org/officeDocument/2006/relationships/hyperlink" Target="https://www.keionline.org/22864" TargetMode="External"/><Relationship Id="rId40" Type="http://schemas.openxmlformats.org/officeDocument/2006/relationships/hyperlink" Target="https://digitalcommons.law.seattleu.edu/cgi/viewcontent.cgi?referer=&amp;httpsredir=1&amp;article=1631&amp;context=faculty" TargetMode="External"/><Relationship Id="rId45" Type="http://schemas.openxmlformats.org/officeDocument/2006/relationships/hyperlink" Target="https://gh.bmj.com/content/6/7/e006169" TargetMode="External"/><Relationship Id="rId66" Type="http://schemas.openxmlformats.org/officeDocument/2006/relationships/hyperlink" Target="https://www.un.org/africarenewal/magazine/december-2016-march-2017/dying-lack-medicines%5d/" TargetMode="External"/><Relationship Id="rId87" Type="http://schemas.openxmlformats.org/officeDocument/2006/relationships/hyperlink" Target="https://gh.bmj.com/content/6/7/e006169" TargetMode="External"/><Relationship Id="rId61" Type="http://schemas.openxmlformats.org/officeDocument/2006/relationships/hyperlink" Target="https://gh.bmj.com/content/6/7/e006169" TargetMode="External"/><Relationship Id="rId82" Type="http://schemas.openxmlformats.org/officeDocument/2006/relationships/hyperlink" Target="https://gh.bmj.com/content/6/7/e006169" TargetMode="External"/><Relationship Id="rId19" Type="http://schemas.openxmlformats.org/officeDocument/2006/relationships/hyperlink" Target="https://peoplesvaccine.org/" TargetMode="External"/><Relationship Id="rId14" Type="http://schemas.openxmlformats.org/officeDocument/2006/relationships/hyperlink" Target="https://www.reuters.com/article/health-coronavirus-germany-vaccine-idUKL8N2GC2J0" TargetMode="External"/><Relationship Id="rId30" Type="http://schemas.openxmlformats.org/officeDocument/2006/relationships/hyperlink" Target="https://www.foreignaffairs.com/articles/united-states/2020-07-27/vaccine-nationalism-pandemic" TargetMode="External"/><Relationship Id="rId35" Type="http://schemas.openxmlformats.org/officeDocument/2006/relationships/hyperlink" Target="https://www.who.int/news/item/15-07-2020-more-than-150-countries-engaged-in-covid-19-vaccine-global-access-facility" TargetMode="External"/><Relationship Id="rId56" Type="http://schemas.openxmlformats.org/officeDocument/2006/relationships/hyperlink" Target="https://gh.bmj.com/content/6/7/e006169" TargetMode="External"/><Relationship Id="rId77" Type="http://schemas.openxmlformats.org/officeDocument/2006/relationships/hyperlink" Target="https://gh.bmj.com/content/6/7/e006169" TargetMode="External"/><Relationship Id="rId100" Type="http://schemas.openxmlformats.org/officeDocument/2006/relationships/hyperlink" Target="https://www.ncbi.nlm.nih.gov/pmc/articles/PMC4206087/" TargetMode="External"/><Relationship Id="rId8" Type="http://schemas.openxmlformats.org/officeDocument/2006/relationships/webSettings" Target="webSettings.xml"/><Relationship Id="rId51" Type="http://schemas.openxmlformats.org/officeDocument/2006/relationships/hyperlink" Target="https://gh.bmj.com/content/6/7/e006169" TargetMode="External"/><Relationship Id="rId72" Type="http://schemas.openxmlformats.org/officeDocument/2006/relationships/hyperlink" Target="http://sites.saumag.edu/danaleighton/wp-content/uploads/sites/11/2015/09/SVintro-2.pdf" TargetMode="External"/><Relationship Id="rId93" Type="http://schemas.openxmlformats.org/officeDocument/2006/relationships/hyperlink" Target="http://monthlyreview.org/2015/07/01/imperialisms-health-component/" TargetMode="External"/><Relationship Id="rId98" Type="http://schemas.openxmlformats.org/officeDocument/2006/relationships/hyperlink" Target="https://onlinelibrary.wiley.com/doi/full/10.1111/jwip.12161"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28</Pages>
  <Words>31868</Words>
  <Characters>181651</Characters>
  <Application>Microsoft Office Word</Application>
  <DocSecurity>0</DocSecurity>
  <Lines>1513</Lines>
  <Paragraphs>426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213093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7</cp:revision>
  <dcterms:created xsi:type="dcterms:W3CDTF">2021-09-17T19:30:00Z</dcterms:created>
  <dcterms:modified xsi:type="dcterms:W3CDTF">2021-09-19T03:44:00Z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