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C0712" w14:textId="7155169D" w:rsidR="006667E6" w:rsidRPr="009A6333" w:rsidRDefault="006667E6" w:rsidP="006667E6">
      <w:pPr>
        <w:pStyle w:val="Heading1"/>
        <w:spacing w:line="240" w:lineRule="auto"/>
        <w:rPr>
          <w:rFonts w:asciiTheme="majorHAnsi" w:hAnsiTheme="majorHAnsi"/>
        </w:rPr>
      </w:pPr>
      <w:r w:rsidRPr="009A6333">
        <w:rPr>
          <w:rFonts w:asciiTheme="majorHAnsi" w:hAnsiTheme="majorHAnsi"/>
        </w:rPr>
        <w:t>1AC</w:t>
      </w:r>
    </w:p>
    <w:p w14:paraId="257823F8" w14:textId="77777777" w:rsidR="006667E6" w:rsidRPr="009A6333" w:rsidRDefault="006667E6" w:rsidP="006667E6">
      <w:pPr>
        <w:pStyle w:val="Heading4"/>
        <w:spacing w:before="240" w:after="40"/>
        <w:rPr>
          <w:rFonts w:asciiTheme="majorHAnsi" w:hAnsiTheme="majorHAnsi"/>
        </w:rPr>
      </w:pPr>
      <w:r w:rsidRPr="009A6333">
        <w:rPr>
          <w:rFonts w:asciiTheme="majorHAnsi" w:hAnsiTheme="majorHAnsi"/>
          <w:color w:val="000000"/>
        </w:rPr>
        <w:t>Medicinal IP protections institutionalize access disparities between western and nonwestern countries- reinforcing neocolonialist structures</w:t>
      </w:r>
    </w:p>
    <w:p w14:paraId="0D08A030" w14:textId="77777777" w:rsidR="006667E6" w:rsidRPr="009A6333" w:rsidRDefault="006667E6" w:rsidP="006667E6">
      <w:pPr>
        <w:pStyle w:val="NormalWeb"/>
        <w:spacing w:before="0" w:beforeAutospacing="0" w:after="160" w:afterAutospacing="0"/>
        <w:rPr>
          <w:rFonts w:asciiTheme="majorHAnsi" w:hAnsiTheme="majorHAnsi"/>
        </w:rPr>
      </w:pPr>
      <w:r w:rsidRPr="009A6333">
        <w:rPr>
          <w:rFonts w:asciiTheme="majorHAnsi" w:hAnsiTheme="majorHAnsi"/>
          <w:b/>
          <w:bCs/>
          <w:color w:val="000000"/>
          <w:sz w:val="26"/>
          <w:szCs w:val="26"/>
          <w:u w:val="single"/>
        </w:rPr>
        <w:t>Vanni 21</w:t>
      </w:r>
      <w:r w:rsidRPr="009A6333">
        <w:rPr>
          <w:rFonts w:asciiTheme="majorHAnsi" w:hAnsiTheme="majorHAnsi"/>
          <w:color w:val="000000"/>
          <w:sz w:val="22"/>
          <w:szCs w:val="22"/>
        </w:rPr>
        <w:t xml:space="preserve"> –Lecturer in Law at University of Leeds. ("On Intellectual Property Rights, Access to Medicines and Vaccine Imperialism," 3-23-2021,</w:t>
      </w:r>
      <w:hyperlink r:id="rId9" w:history="1">
        <w:r w:rsidRPr="009A6333">
          <w:rPr>
            <w:rStyle w:val="Hyperlink"/>
            <w:rFonts w:asciiTheme="majorHAnsi" w:hAnsiTheme="majorHAnsi"/>
            <w:color w:val="000000"/>
            <w:sz w:val="22"/>
            <w:szCs w:val="22"/>
          </w:rPr>
          <w:t xml:space="preserve"> </w:t>
        </w:r>
        <w:r w:rsidRPr="009A6333">
          <w:rPr>
            <w:rStyle w:val="Hyperlink"/>
            <w:rFonts w:asciiTheme="majorHAnsi" w:hAnsiTheme="majorHAnsi"/>
            <w:color w:val="1155CC"/>
            <w:sz w:val="22"/>
            <w:szCs w:val="22"/>
          </w:rPr>
          <w:t>https://twailr.com/on-intellectual-property-rights-access-to-medicines-and-vaccine-imperialism/</w:t>
        </w:r>
      </w:hyperlink>
      <w:r w:rsidRPr="009A6333">
        <w:rPr>
          <w:rFonts w:asciiTheme="majorHAnsi" w:hAnsiTheme="majorHAnsi"/>
          <w:color w:val="000000"/>
          <w:sz w:val="22"/>
          <w:szCs w:val="22"/>
        </w:rPr>
        <w:t>)</w:t>
      </w:r>
    </w:p>
    <w:p w14:paraId="1EF602AB" w14:textId="77777777" w:rsidR="006667E6" w:rsidRPr="009A6333" w:rsidRDefault="006667E6" w:rsidP="006667E6">
      <w:pPr>
        <w:pStyle w:val="NormalWeb"/>
        <w:spacing w:before="0" w:beforeAutospacing="0" w:after="160" w:afterAutospacing="0"/>
        <w:rPr>
          <w:rFonts w:asciiTheme="majorHAnsi" w:hAnsiTheme="majorHAnsi"/>
          <w:sz w:val="12"/>
        </w:rPr>
      </w:pPr>
      <w:r w:rsidRPr="009A6333">
        <w:rPr>
          <w:rFonts w:asciiTheme="majorHAnsi" w:hAnsiTheme="majorHAnsi"/>
          <w:color w:val="000000"/>
          <w:sz w:val="12"/>
          <w:szCs w:val="16"/>
        </w:rPr>
        <w:t>This brings us to the present and how this dysfunction continues to be normalised in the current pandemic. Moderna, for example, has filed</w:t>
      </w:r>
      <w:hyperlink r:id="rId10"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over 100 patents</w:t>
        </w:r>
      </w:hyperlink>
      <w:r w:rsidRPr="009A6333">
        <w:rPr>
          <w:rFonts w:asciiTheme="majorHAnsi" w:hAnsiTheme="majorHAnsi"/>
          <w:color w:val="000000"/>
          <w:sz w:val="12"/>
          <w:szCs w:val="16"/>
        </w:rPr>
        <w:t xml:space="preserve"> for the mRNA technology used in its vaccine, despite receiving funds from the</w:t>
      </w:r>
      <w:hyperlink r:id="rId11"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US government</w:t>
        </w:r>
      </w:hyperlink>
      <w:r w:rsidRPr="009A6333">
        <w:rPr>
          <w:rFonts w:asciiTheme="majorHAnsi" w:hAnsiTheme="majorHAnsi"/>
          <w:color w:val="000000"/>
          <w:sz w:val="12"/>
          <w:szCs w:val="16"/>
        </w:rPr>
        <w:t xml:space="preserve"> with its IP partly owned by the US</w:t>
      </w:r>
      <w:hyperlink r:id="rId12"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National Institutes of Health</w:t>
        </w:r>
      </w:hyperlink>
      <w:r w:rsidRPr="009A6333">
        <w:rPr>
          <w:rFonts w:asciiTheme="majorHAnsi" w:hAnsiTheme="majorHAnsi"/>
          <w:color w:val="000000"/>
          <w:sz w:val="12"/>
          <w:szCs w:val="16"/>
        </w:rPr>
        <w:t>.</w:t>
      </w:r>
      <w:hyperlink r:id="rId13"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Pfizer/BioNTech</w:t>
        </w:r>
      </w:hyperlink>
      <w:r w:rsidRPr="009A6333">
        <w:rPr>
          <w:rFonts w:asciiTheme="majorHAnsi" w:hAnsiTheme="majorHAnsi"/>
          <w:color w:val="1155CC"/>
          <w:sz w:val="16"/>
          <w:szCs w:val="16"/>
          <w:u w:val="single"/>
        </w:rPr>
        <w:t xml:space="preserve"> </w:t>
      </w:r>
      <w:r w:rsidRPr="009A6333">
        <w:rPr>
          <w:rFonts w:asciiTheme="majorHAnsi" w:hAnsiTheme="majorHAnsi"/>
          <w:color w:val="000000"/>
          <w:sz w:val="12"/>
          <w:szCs w:val="16"/>
        </w:rPr>
        <w:t>have also filed multiple patents on not only their COVID-19 vaccine product, but also on the manufacturing process, method of use and related technologies even though BioNtech was given</w:t>
      </w:r>
      <w:hyperlink r:id="rId14"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$450 million by the German government</w:t>
        </w:r>
      </w:hyperlink>
      <w:r w:rsidRPr="009A6333">
        <w:rPr>
          <w:rFonts w:asciiTheme="majorHAnsi" w:hAnsiTheme="majorHAnsi"/>
          <w:color w:val="000000"/>
          <w:sz w:val="12"/>
          <w:szCs w:val="16"/>
        </w:rPr>
        <w:t xml:space="preserve"> to speed up vaccine work and expand production capacity in Germany. It has become increasingly plain that IP makes private rights out of public funds while benefitting particular corporate interests. In fact,</w:t>
      </w:r>
      <w:hyperlink r:id="rId15"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report</w:t>
        </w:r>
      </w:hyperlink>
      <w:r w:rsidRPr="009A6333">
        <w:rPr>
          <w:rFonts w:asciiTheme="majorHAnsi" w:hAnsiTheme="majorHAnsi"/>
          <w:color w:val="000000"/>
          <w:sz w:val="12"/>
          <w:szCs w:val="16"/>
        </w:rPr>
        <w:t>s show the US government under Operation Warp Speed led by the US Department of Health also funded other vaccines developed in 2020 by several pharmaceutical corporations including Johnson and Johnson, Regeneron, Novavax, Sanofi and GlaxoSmithKline, AstraZeneca, and others. In spite of this boost from public funds, and with many governments wholly taking on the risks for potential vaccine side effects, drug manufacturers fully own the patents and related IP rights and so can decide how and where the vaccines get manufactured and how much they cost. As a result, taxpayers are paying twice for the same shot: first for its development, then again for the finished product. Meanwhile, a</w:t>
      </w:r>
      <w:hyperlink r:id="rId16"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New York Times</w:t>
        </w:r>
      </w:hyperlink>
      <w:r w:rsidRPr="009A6333">
        <w:rPr>
          <w:rFonts w:asciiTheme="majorHAnsi" w:hAnsiTheme="majorHAnsi"/>
          <w:color w:val="000000"/>
          <w:sz w:val="12"/>
          <w:szCs w:val="16"/>
        </w:rPr>
        <w:t xml:space="preserve"> report has revealed that in some of the agreements between pharmaceutical companies and states, governments are prohibited from donating or reselling doses. This prohibition helps explain the</w:t>
      </w:r>
      <w:hyperlink r:id="rId17"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price disparity</w:t>
        </w:r>
      </w:hyperlink>
      <w:r w:rsidRPr="009A6333">
        <w:rPr>
          <w:rFonts w:asciiTheme="majorHAnsi" w:hAnsiTheme="majorHAnsi"/>
          <w:color w:val="000000"/>
          <w:sz w:val="12"/>
          <w:szCs w:val="16"/>
        </w:rPr>
        <w:t xml:space="preserve"> in vaccine purchases among countries where poor countries are paying more. For example, Uganda is paying USD 8.50 per dose of the AstraZeneca vaccine while the EU is paying only USD 3.50 per dose. By prioritizing monopoly rights of a few western corporations, IP dysfunction not only continues to reproduce old inequities and inequality in health access, but helps frame our understanding about the creation and</w:t>
      </w:r>
      <w:hyperlink r:id="rId18"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management of knowledge</w:t>
        </w:r>
      </w:hyperlink>
      <w:r w:rsidRPr="009A6333">
        <w:rPr>
          <w:rFonts w:asciiTheme="majorHAnsi" w:hAnsiTheme="majorHAnsi"/>
          <w:color w:val="000000"/>
          <w:sz w:val="12"/>
          <w:szCs w:val="16"/>
        </w:rPr>
        <w:t xml:space="preserve">. And perhaps we begin to see </w:t>
      </w:r>
      <w:r w:rsidRPr="009A6333">
        <w:rPr>
          <w:rStyle w:val="Emphasis"/>
          <w:highlight w:val="cyan"/>
        </w:rPr>
        <w:t>the refusal of drug makers to share knowledge needed to boost global vaccine supply</w:t>
      </w:r>
      <w:r w:rsidRPr="009A6333">
        <w:rPr>
          <w:rFonts w:asciiTheme="majorHAnsi" w:hAnsiTheme="majorHAnsi"/>
          <w:b/>
          <w:bCs/>
          <w:color w:val="000000"/>
          <w:sz w:val="22"/>
          <w:szCs w:val="22"/>
          <w:u w:val="single"/>
        </w:rPr>
        <w:t xml:space="preserve"> </w:t>
      </w:r>
      <w:r w:rsidRPr="009A6333">
        <w:rPr>
          <w:rFonts w:asciiTheme="majorHAnsi" w:hAnsiTheme="majorHAnsi"/>
          <w:color w:val="000000"/>
          <w:sz w:val="12"/>
          <w:szCs w:val="16"/>
        </w:rPr>
        <w:t xml:space="preserve">for what it truly </w:t>
      </w:r>
      <w:r w:rsidRPr="009A6333">
        <w:rPr>
          <w:rFonts w:asciiTheme="majorHAnsi" w:hAnsiTheme="majorHAnsi"/>
          <w:b/>
          <w:bCs/>
          <w:color w:val="000000"/>
          <w:sz w:val="22"/>
          <w:szCs w:val="22"/>
          <w:u w:val="single"/>
          <w:shd w:val="clear" w:color="auto" w:fill="00FFFF"/>
        </w:rPr>
        <w:t>is:</w:t>
      </w:r>
      <w:r w:rsidRPr="009A6333">
        <w:rPr>
          <w:rStyle w:val="Emphasis"/>
          <w:rFonts w:asciiTheme="majorHAnsi" w:hAnsiTheme="majorHAnsi"/>
        </w:rPr>
        <w:t xml:space="preserve"> </w:t>
      </w:r>
      <w:r w:rsidRPr="009A6333">
        <w:rPr>
          <w:rStyle w:val="Emphasis"/>
          <w:rFonts w:asciiTheme="majorHAnsi" w:hAnsiTheme="majorHAnsi"/>
          <w:highlight w:val="cyan"/>
        </w:rPr>
        <w:t>an extension</w:t>
      </w:r>
      <w:r w:rsidRPr="009A6333">
        <w:rPr>
          <w:rFonts w:asciiTheme="majorHAnsi" w:hAnsiTheme="majorHAnsi"/>
          <w:sz w:val="12"/>
          <w:szCs w:val="16"/>
        </w:rPr>
        <w:t xml:space="preserve"> in capitalist bifurcation</w:t>
      </w:r>
      <w:r w:rsidRPr="009A6333">
        <w:rPr>
          <w:rFonts w:asciiTheme="majorHAnsi" w:hAnsiTheme="majorHAnsi"/>
          <w:b/>
          <w:bCs/>
          <w:sz w:val="12"/>
          <w:szCs w:val="22"/>
          <w:shd w:val="clear" w:color="auto" w:fill="00FFFF"/>
        </w:rPr>
        <w:t xml:space="preserve"> </w:t>
      </w:r>
      <w:r w:rsidRPr="009A6333">
        <w:rPr>
          <w:rStyle w:val="Emphasis"/>
          <w:rFonts w:asciiTheme="majorHAnsi" w:hAnsiTheme="majorHAnsi"/>
          <w:highlight w:val="cyan"/>
        </w:rPr>
        <w:t>of who is imagined as a legitimate intellectual property owner and who is</w:t>
      </w:r>
      <w:r w:rsidRPr="009A6333">
        <w:rPr>
          <w:rFonts w:asciiTheme="majorHAnsi" w:hAnsiTheme="majorHAnsi"/>
          <w:b/>
          <w:bCs/>
          <w:sz w:val="12"/>
          <w:szCs w:val="22"/>
          <w:shd w:val="clear" w:color="auto" w:fill="00FFFF"/>
        </w:rPr>
        <w:t xml:space="preserve"> </w:t>
      </w:r>
      <w:r w:rsidRPr="009A6333">
        <w:rPr>
          <w:rFonts w:asciiTheme="majorHAnsi" w:hAnsiTheme="majorHAnsi"/>
          <w:sz w:val="12"/>
          <w:szCs w:val="16"/>
        </w:rPr>
        <w:t>envisioned as</w:t>
      </w:r>
      <w:r w:rsidRPr="009A6333">
        <w:rPr>
          <w:rFonts w:asciiTheme="majorHAnsi" w:hAnsiTheme="majorHAnsi"/>
          <w:b/>
          <w:bCs/>
          <w:sz w:val="12"/>
          <w:szCs w:val="22"/>
          <w:shd w:val="clear" w:color="auto" w:fill="00FFFF"/>
        </w:rPr>
        <w:t xml:space="preserve"> </w:t>
      </w:r>
      <w:r w:rsidRPr="009A6333">
        <w:rPr>
          <w:rStyle w:val="Emphasis"/>
          <w:rFonts w:asciiTheme="majorHAnsi" w:hAnsiTheme="majorHAnsi"/>
          <w:highlight w:val="cyan"/>
        </w:rPr>
        <w:t>a threat</w:t>
      </w:r>
      <w:r w:rsidRPr="009A6333">
        <w:rPr>
          <w:rFonts w:asciiTheme="majorHAnsi" w:hAnsiTheme="majorHAnsi"/>
          <w:sz w:val="12"/>
          <w:szCs w:val="16"/>
        </w:rPr>
        <w:t xml:space="preserve"> to the (intellectual) propertied order.</w:t>
      </w:r>
      <w:r w:rsidRPr="009A6333">
        <w:rPr>
          <w:rFonts w:asciiTheme="majorHAnsi" w:hAnsiTheme="majorHAnsi"/>
          <w:color w:val="000000"/>
          <w:sz w:val="12"/>
          <w:szCs w:val="16"/>
        </w:rPr>
        <w:t xml:space="preserve"> Supporters and opponents of a TRIPS waiver for the COVID-19 vaccines (February 2021) Despite calls to make COVID-19 vaccines and related technologies a</w:t>
      </w:r>
      <w:hyperlink r:id="rId19"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global public good</w:t>
        </w:r>
      </w:hyperlink>
      <w:r w:rsidRPr="009A6333">
        <w:rPr>
          <w:rFonts w:asciiTheme="majorHAnsi" w:hAnsiTheme="majorHAnsi"/>
          <w:color w:val="000000"/>
          <w:sz w:val="12"/>
          <w:szCs w:val="16"/>
        </w:rPr>
        <w:t>, western pharmaceutical companies have declined to loosen or temporarily suspend IP protections and transfer technology to generic manufacturers. Such transfer would enable the scale-up of production and supply of lifesaving COVID-19 medical tools across the world. Furthermore, these countries are also blocking the TRIPS</w:t>
      </w:r>
      <w:hyperlink r:id="rId20"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waiver proposal</w:t>
        </w:r>
      </w:hyperlink>
      <w:r w:rsidRPr="009A6333">
        <w:rPr>
          <w:rFonts w:asciiTheme="majorHAnsi" w:hAnsiTheme="majorHAnsi"/>
          <w:color w:val="000000"/>
          <w:sz w:val="12"/>
          <w:szCs w:val="16"/>
        </w:rPr>
        <w:t xml:space="preserve"> put forward by South Africa and India at the WTO despite being supported by 57 mostly developing countries. The waiver proposal seeks to temporarily postpone certain provisions of the TRIPS Agreement for treating, containing and preventing the coronavirus, but only until widespread vaccination and immunity are achieved. This means that countries will not be required to provide any form of IP protection on all COVID-19 related therapeutics, diagnostics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w:t>
      </w:r>
      <w:hyperlink r:id="rId21"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compulsory license</w:t>
        </w:r>
      </w:hyperlink>
      <w:r w:rsidRPr="009A6333">
        <w:rPr>
          <w:rFonts w:asciiTheme="majorHAnsi" w:hAnsiTheme="majorHAnsi"/>
          <w:color w:val="000000"/>
          <w:sz w:val="12"/>
          <w:szCs w:val="16"/>
        </w:rPr>
        <w:t>s and</w:t>
      </w:r>
      <w:hyperlink r:id="rId22"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parallel importation</w:t>
        </w:r>
      </w:hyperlink>
      <w:r w:rsidRPr="009A6333">
        <w:rPr>
          <w:rFonts w:asciiTheme="majorHAnsi" w:hAnsiTheme="majorHAnsi"/>
          <w:color w:val="000000"/>
          <w:sz w:val="12"/>
          <w:szCs w:val="16"/>
        </w:rPr>
        <w:t>. However, because of the onerous process of initiating these flexibilities as well as the threat of possible trade penalties by the US through the</w:t>
      </w:r>
      <w:hyperlink r:id="rId23"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United States Trade Representative (USTR) “Special 301” Report</w:t>
        </w:r>
      </w:hyperlink>
      <w:r w:rsidRPr="009A6333">
        <w:rPr>
          <w:rFonts w:asciiTheme="majorHAnsi" w:hAnsiTheme="majorHAnsi"/>
          <w:color w:val="000000"/>
          <w:sz w:val="12"/>
          <w:szCs w:val="16"/>
        </w:rPr>
        <w:t xml:space="preserve"> targeting countries even in the absence of illegality, many developing countries are reluctant to invoke TRIPS flexibilities for public health purposes. For example, in the past, countries such as</w:t>
      </w:r>
      <w:hyperlink r:id="rId24" w:anchor=":~:text=However%25252C%252520in%252520a%252520letter%252520of,a%252520compulsory%252520license%25255Bii%25255D.&amp;text=By%252520sending%252520this%252520letter%25252C%252520the,needs%252520of%252520the%252520Colombian%252520population"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Colombia</w:t>
        </w:r>
      </w:hyperlink>
      <w:r w:rsidRPr="009A6333">
        <w:rPr>
          <w:rFonts w:asciiTheme="majorHAnsi" w:hAnsiTheme="majorHAnsi"/>
          <w:color w:val="000000"/>
          <w:sz w:val="12"/>
          <w:szCs w:val="16"/>
        </w:rPr>
        <w:t>,</w:t>
      </w:r>
      <w:hyperlink r:id="rId25"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India</w:t>
        </w:r>
      </w:hyperlink>
      <w:r w:rsidRPr="009A6333">
        <w:rPr>
          <w:rFonts w:asciiTheme="majorHAnsi" w:hAnsiTheme="majorHAnsi"/>
          <w:color w:val="000000"/>
          <w:sz w:val="12"/>
          <w:szCs w:val="16"/>
        </w:rPr>
        <w:t>,</w:t>
      </w:r>
      <w:hyperlink r:id="rId26"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Thailand</w:t>
        </w:r>
      </w:hyperlink>
      <w:r w:rsidRPr="009A6333">
        <w:rPr>
          <w:rFonts w:asciiTheme="majorHAnsi" w:hAnsiTheme="majorHAnsi"/>
          <w:color w:val="000000"/>
          <w:sz w:val="12"/>
          <w:szCs w:val="16"/>
        </w:rPr>
        <w:t xml:space="preserve"> and recently</w:t>
      </w:r>
      <w:hyperlink r:id="rId27"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Malaysia</w:t>
        </w:r>
      </w:hyperlink>
      <w:r w:rsidRPr="009A6333">
        <w:rPr>
          <w:rFonts w:asciiTheme="majorHAnsi" w:hAnsiTheme="majorHAnsi"/>
          <w:color w:val="000000"/>
          <w:sz w:val="12"/>
          <w:szCs w:val="16"/>
        </w:rPr>
        <w:t xml:space="preserve">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w:t>
      </w:r>
      <w:hyperlink r:id="rId28"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opposed</w:t>
        </w:r>
      </w:hyperlink>
      <w:r w:rsidRPr="009A6333">
        <w:rPr>
          <w:rFonts w:asciiTheme="majorHAnsi" w:hAnsiTheme="majorHAnsi"/>
          <w:color w:val="000000"/>
          <w:sz w:val="12"/>
          <w:szCs w:val="16"/>
        </w:rPr>
        <w:t xml:space="preserve"> by a group of developed countries, we are grappling with the problem of artificially-created vaccine scarcity. The effect of this scarcity will further prolong and deepen the financial impact of this pandemic currently estimated to cost</w:t>
      </w:r>
      <w:hyperlink r:id="rId29"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USD 9.2 trillion</w:t>
        </w:r>
      </w:hyperlink>
      <w:r w:rsidRPr="009A6333">
        <w:rPr>
          <w:rFonts w:asciiTheme="majorHAnsi" w:hAnsiTheme="majorHAnsi"/>
          <w:color w:val="000000"/>
          <w:sz w:val="12"/>
          <w:szCs w:val="16"/>
        </w:rPr>
        <w:t>, half of which will be borne by advanced economies. Thus, in opposing the TRIPS waiver with the hopes of reaping huge financial rewards, developed countries are worsening pandemic woes in the long term. Perhaps it is time to reorient our sight and call the ongoing practices of buying up global supply of vaccine what it truly is – vaccine imperialism. Another kind of scarcity caused by</w:t>
      </w:r>
      <w:hyperlink r:id="rId30"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vaccine nationalism</w:t>
        </w:r>
      </w:hyperlink>
      <w:r w:rsidRPr="009A6333">
        <w:rPr>
          <w:rFonts w:asciiTheme="majorHAnsi" w:hAnsiTheme="majorHAnsi"/>
          <w:color w:val="000000"/>
          <w:sz w:val="12"/>
          <w:szCs w:val="16"/>
        </w:rPr>
        <w:t xml:space="preserve"> has also reduced equitable access. Vaccine nationalism is a phenomenon where rich countries buy up global supply of vaccines through advance purchase agreements (APA) with pharmaceutical companies for their own populations at the expense of other countries. But perhaps it is time to reorient our sight and call the ongoing practices of buying up global supply of vaccine what it truly is – vaccine imperialism. If we take seriously the argument put forward by</w:t>
      </w:r>
      <w:hyperlink r:id="rId31"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Antony Anghie</w:t>
        </w:r>
      </w:hyperlink>
      <w:r w:rsidRPr="009A6333">
        <w:rPr>
          <w:rFonts w:asciiTheme="majorHAnsi" w:hAnsiTheme="majorHAnsi"/>
          <w:color w:val="1155CC"/>
          <w:sz w:val="16"/>
          <w:szCs w:val="16"/>
          <w:u w:val="single"/>
        </w:rPr>
        <w:t xml:space="preserve"> </w:t>
      </w:r>
      <w:r w:rsidRPr="009A6333">
        <w:rPr>
          <w:rFonts w:asciiTheme="majorHAnsi" w:hAnsiTheme="majorHAnsi"/>
          <w:color w:val="000000"/>
          <w:sz w:val="12"/>
          <w:szCs w:val="16"/>
        </w:rPr>
        <w:t>on the colonial origins of international law, particularly how these origins create a set of structures that continually repeat themselves at various stages, we will begin to see COVID-19 vaccine accumulation not only as political, but also as imperial continuities manifesting in the present. Take, for instance, the report released by the Duke Global Health Innovation Center that shows that high-income countries have already purchased</w:t>
      </w:r>
      <w:hyperlink r:id="rId32"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nearly 3.8 billion COVID-19 vaccine doses</w:t>
        </w:r>
      </w:hyperlink>
      <w:r w:rsidRPr="009A6333">
        <w:rPr>
          <w:rFonts w:asciiTheme="majorHAnsi" w:hAnsiTheme="majorHAnsi"/>
          <w:color w:val="000000"/>
          <w:sz w:val="12"/>
          <w:szCs w:val="16"/>
        </w:rPr>
        <w:t>. Specifically, the</w:t>
      </w:r>
      <w:hyperlink r:id="rId33"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United States</w:t>
        </w:r>
      </w:hyperlink>
      <w:r w:rsidRPr="009A6333">
        <w:rPr>
          <w:rFonts w:asciiTheme="majorHAnsi" w:hAnsiTheme="majorHAnsi"/>
          <w:color w:val="000000"/>
          <w:sz w:val="12"/>
          <w:szCs w:val="16"/>
        </w:rPr>
        <w:t xml:space="preserve"> has secured 400 million doses of the Pfizer-BioNTech and Moderna vaccines, and has APAs for more than 1 billion doses from four other companies yet to secure US regulatory approval. The European Union has similarly negotiated nearly 2.3 billion doses under contract and is negotiating for about 300 million more. With these purchases, these countries will be able to vaccinate their populations twice over, while many developing states, especially in Africa, are left behind. In hoarding vaccines whilst protecting the IP interests of their pharmaceutical multinational corporations, the afterlife of imperialism is playing out in this pandemic. Moreover, these bilateral deals are hampering initiatives such as the COVID-19 Vaccine Global Access Facility (</w:t>
      </w:r>
      <w:hyperlink r:id="rId34" w:history="1">
        <w:r w:rsidRPr="009A6333">
          <w:rPr>
            <w:rStyle w:val="Hyperlink"/>
            <w:rFonts w:asciiTheme="majorHAnsi" w:hAnsiTheme="majorHAnsi"/>
            <w:color w:val="1155CC"/>
            <w:sz w:val="12"/>
            <w:szCs w:val="16"/>
          </w:rPr>
          <w:t>COVAX</w:t>
        </w:r>
      </w:hyperlink>
      <w:r w:rsidRPr="009A6333">
        <w:rPr>
          <w:rFonts w:asciiTheme="majorHAnsi" w:hAnsiTheme="majorHAnsi"/>
          <w:color w:val="000000"/>
          <w:sz w:val="12"/>
          <w:szCs w:val="16"/>
        </w:rPr>
        <w:t>)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w:t>
      </w:r>
      <w:hyperlink r:id="rId35"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most vulnerable 20</w:t>
        </w:r>
      </w:hyperlink>
      <w:r w:rsidRPr="009A6333">
        <w:rPr>
          <w:rFonts w:asciiTheme="majorHAnsi" w:hAnsiTheme="majorHAnsi"/>
          <w:color w:val="000000"/>
          <w:sz w:val="12"/>
          <w:szCs w:val="16"/>
        </w:rPr>
        <w:t xml:space="preserve"> per cent of a country’s population, it is</w:t>
      </w:r>
      <w:hyperlink r:id="rId36"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severely underfunded</w:t>
        </w:r>
      </w:hyperlink>
      <w:r w:rsidRPr="009A6333">
        <w:rPr>
          <w:rFonts w:asciiTheme="majorHAnsi" w:hAnsiTheme="majorHAnsi"/>
          <w:color w:val="000000"/>
          <w:sz w:val="12"/>
          <w:szCs w:val="16"/>
        </w:rPr>
        <w:t xml:space="preserve"> and there are lingering questions regarding the contractual obligations of pharmaceutical companies involved in the initiative. For instance, it is not clear whether the COVAX contract includes IP-related clauses such as</w:t>
      </w:r>
      <w:hyperlink r:id="rId37"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sharing of technological know-how</w:t>
        </w:r>
      </w:hyperlink>
      <w:r w:rsidRPr="009A6333">
        <w:rPr>
          <w:rFonts w:asciiTheme="majorHAnsi" w:hAnsiTheme="majorHAnsi"/>
          <w:color w:val="000000"/>
          <w:sz w:val="12"/>
          <w:szCs w:val="16"/>
        </w:rPr>
        <w:t>. Still, even with all its faults, without a global ramping-up of production, distribution and vaccination campaigns via COVAX, the world will not be able to combat the COVID-19 pandemic and its growing variants. Health inequity and inequalities in vaccine access are not unfortunate outcomes of the global IP regime; they are part of its central architecture. The system is functioning exactly as it is set up to do. These events – the corporate capture of the global pharmaceutical IP regime, state complicity and vaccine imperialism – are not new. Recall</w:t>
      </w:r>
      <w:hyperlink r:id="rId38"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Article 7 of TRIPS</w:t>
        </w:r>
      </w:hyperlink>
      <w:r w:rsidRPr="009A6333">
        <w:rPr>
          <w:rFonts w:asciiTheme="majorHAnsi" w:hAnsiTheme="majorHAnsi"/>
          <w:color w:val="000000"/>
          <w:sz w:val="12"/>
          <w:szCs w:val="16"/>
        </w:rPr>
        <w:t>, which states that the objective of the Agreement is the ‘protection and enforcement of intellectual property rights [to] contribute to the promotion of technological innovation and to the transfer and dissemination of technology’. In similar vein, Article 66(2) of TRIPS further calls on developed countries to ‘provide incentives to enterprises and institutions within their territories to promote and encourage technology transfer to least-developed country’. While the language of ‘transfer of technology’ might seem beneficial or benign, in actuality it is not. As I discussed in</w:t>
      </w:r>
      <w:hyperlink r:id="rId39"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my book</w:t>
        </w:r>
      </w:hyperlink>
      <w:r w:rsidRPr="009A6333">
        <w:rPr>
          <w:rFonts w:asciiTheme="majorHAnsi" w:hAnsiTheme="majorHAnsi"/>
          <w:color w:val="000000"/>
          <w:sz w:val="12"/>
          <w:szCs w:val="16"/>
        </w:rPr>
        <w:t>, and as</w:t>
      </w:r>
      <w:hyperlink r:id="rId40"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Carmen Gonzalez</w:t>
        </w:r>
      </w:hyperlink>
      <w:r w:rsidRPr="009A6333">
        <w:rPr>
          <w:rFonts w:asciiTheme="majorHAnsi" w:hAnsiTheme="majorHAnsi"/>
          <w:color w:val="000000"/>
          <w:sz w:val="12"/>
          <w:szCs w:val="16"/>
        </w:rPr>
        <w:t xml:space="preserve"> has also shown</w:t>
      </w:r>
      <w:r w:rsidRPr="009A6333">
        <w:rPr>
          <w:rFonts w:asciiTheme="majorHAnsi" w:hAnsiTheme="majorHAnsi"/>
          <w:sz w:val="12"/>
        </w:rPr>
        <w:t xml:space="preserve">, when development objectives are incorporated into international legal instruments and institutions, they become embedded in structures that may constrain their transformative potential and reproduce North-South power imbalances. This is because </w:t>
      </w:r>
      <w:r w:rsidRPr="009A6333">
        <w:rPr>
          <w:rStyle w:val="Emphasis"/>
          <w:highlight w:val="cyan"/>
        </w:rPr>
        <w:t>these development objectives are circumscribed by capitalist imperialist structures, adapted to justify colonial practices and mobilized through racial differences</w:t>
      </w:r>
      <w:r w:rsidRPr="009A6333">
        <w:rPr>
          <w:rFonts w:asciiTheme="majorHAnsi" w:hAnsiTheme="majorHAnsi"/>
          <w:color w:val="000000"/>
          <w:sz w:val="12"/>
          <w:szCs w:val="16"/>
        </w:rPr>
        <w:t xml:space="preserve">. These structures are the essence of international law and its institutions even in the twenty-first century.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TRIPS waiver to scale up global vaccine production is being thwarted by the hegemony of developed states inevitably influenced by their respective pharmaceutical companies. The ‘emancipatory potential’ of TRIPS cannot be achieved if it was not created to be emancipatory in </w:t>
      </w:r>
      <w:r w:rsidRPr="009A6333">
        <w:rPr>
          <w:rFonts w:asciiTheme="majorHAnsi" w:hAnsiTheme="majorHAnsi"/>
          <w:color w:val="000000"/>
          <w:sz w:val="12"/>
          <w:szCs w:val="16"/>
        </w:rPr>
        <w:lastRenderedPageBreak/>
        <w:t xml:space="preserve">the first place. It also makes obvious the ways </w:t>
      </w:r>
      <w:r w:rsidRPr="009A6333">
        <w:rPr>
          <w:rFonts w:asciiTheme="majorHAnsi" w:hAnsiTheme="majorHAnsi"/>
          <w:sz w:val="12"/>
        </w:rPr>
        <w:t>international</w:t>
      </w:r>
      <w:r w:rsidRPr="009A6333">
        <w:rPr>
          <w:rFonts w:asciiTheme="majorHAnsi" w:hAnsiTheme="majorHAnsi"/>
          <w:b/>
          <w:bCs/>
          <w:color w:val="000000"/>
          <w:sz w:val="22"/>
          <w:szCs w:val="22"/>
          <w:u w:val="single"/>
          <w:shd w:val="clear" w:color="auto" w:fill="00FFFF"/>
        </w:rPr>
        <w:t xml:space="preserve"> </w:t>
      </w:r>
      <w:r w:rsidRPr="009A6333">
        <w:rPr>
          <w:rStyle w:val="Emphasis"/>
          <w:highlight w:val="cyan"/>
        </w:rPr>
        <w:t>IP law is</w:t>
      </w:r>
      <w:r w:rsidRPr="009A6333">
        <w:rPr>
          <w:rFonts w:asciiTheme="majorHAnsi" w:hAnsiTheme="majorHAnsi"/>
          <w:b/>
          <w:bCs/>
          <w:color w:val="000000"/>
          <w:sz w:val="22"/>
          <w:szCs w:val="22"/>
          <w:u w:val="single"/>
          <w:shd w:val="clear" w:color="auto" w:fill="00FFFF"/>
        </w:rPr>
        <w:t xml:space="preserve"> </w:t>
      </w:r>
      <w:r w:rsidRPr="009A6333">
        <w:rPr>
          <w:rFonts w:asciiTheme="majorHAnsi" w:hAnsiTheme="majorHAnsi"/>
          <w:sz w:val="12"/>
        </w:rPr>
        <w:t>not only</w:t>
      </w:r>
      <w:r w:rsidRPr="009A6333">
        <w:rPr>
          <w:rFonts w:asciiTheme="majorHAnsi" w:hAnsiTheme="majorHAnsi"/>
          <w:b/>
          <w:bCs/>
          <w:color w:val="000000"/>
          <w:sz w:val="22"/>
          <w:szCs w:val="22"/>
          <w:u w:val="single"/>
          <w:shd w:val="clear" w:color="auto" w:fill="00FFFF"/>
        </w:rPr>
        <w:t xml:space="preserve"> </w:t>
      </w:r>
      <w:r w:rsidRPr="009A6333">
        <w:rPr>
          <w:rStyle w:val="Emphasis"/>
          <w:highlight w:val="cyan"/>
        </w:rPr>
        <w:t>unsuited to promote structural reform to enable the</w:t>
      </w:r>
      <w:r w:rsidRPr="009A6333">
        <w:rPr>
          <w:rFonts w:asciiTheme="majorHAnsi" w:hAnsiTheme="majorHAnsi"/>
          <w:b/>
          <w:bCs/>
          <w:color w:val="000000"/>
          <w:sz w:val="22"/>
          <w:szCs w:val="22"/>
          <w:u w:val="single"/>
          <w:shd w:val="clear" w:color="auto" w:fill="00FFFF"/>
        </w:rPr>
        <w:t xml:space="preserve"> </w:t>
      </w:r>
      <w:r w:rsidRPr="009A6333">
        <w:rPr>
          <w:sz w:val="12"/>
        </w:rPr>
        <w:t>self-sufficiency</w:t>
      </w:r>
      <w:r w:rsidRPr="009A6333">
        <w:rPr>
          <w:rFonts w:asciiTheme="majorHAnsi" w:hAnsiTheme="majorHAnsi"/>
          <w:sz w:val="12"/>
        </w:rPr>
        <w:t xml:space="preserve"> and </w:t>
      </w:r>
      <w:r w:rsidRPr="009A6333">
        <w:rPr>
          <w:rStyle w:val="Emphasis"/>
          <w:highlight w:val="cyan"/>
        </w:rPr>
        <w:t>self-determination</w:t>
      </w:r>
      <w:r w:rsidRPr="009A6333">
        <w:rPr>
          <w:rFonts w:asciiTheme="majorHAnsi" w:hAnsiTheme="majorHAnsi"/>
          <w:b/>
          <w:bCs/>
          <w:color w:val="000000"/>
          <w:sz w:val="22"/>
          <w:szCs w:val="22"/>
          <w:u w:val="single"/>
          <w:shd w:val="clear" w:color="auto" w:fill="00FFFF"/>
        </w:rPr>
        <w:t xml:space="preserve"> </w:t>
      </w:r>
      <w:r w:rsidRPr="009A6333">
        <w:rPr>
          <w:rStyle w:val="Emphasis"/>
          <w:highlight w:val="cyan"/>
        </w:rPr>
        <w:t>of the</w:t>
      </w:r>
      <w:r w:rsidRPr="009A6333">
        <w:rPr>
          <w:rFonts w:asciiTheme="majorHAnsi" w:hAnsiTheme="majorHAnsi"/>
          <w:b/>
          <w:bCs/>
          <w:color w:val="000000"/>
          <w:sz w:val="22"/>
          <w:szCs w:val="22"/>
          <w:u w:val="single"/>
          <w:shd w:val="clear" w:color="auto" w:fill="00FFFF"/>
        </w:rPr>
        <w:t xml:space="preserve"> </w:t>
      </w:r>
      <w:r w:rsidRPr="009A6333">
        <w:rPr>
          <w:rFonts w:asciiTheme="majorHAnsi" w:hAnsiTheme="majorHAnsi"/>
          <w:sz w:val="12"/>
        </w:rPr>
        <w:t>countries in the</w:t>
      </w:r>
      <w:r w:rsidRPr="009A6333">
        <w:rPr>
          <w:rFonts w:asciiTheme="majorHAnsi" w:hAnsiTheme="majorHAnsi"/>
          <w:b/>
          <w:bCs/>
          <w:color w:val="000000"/>
          <w:sz w:val="22"/>
          <w:szCs w:val="22"/>
          <w:u w:val="single"/>
          <w:shd w:val="clear" w:color="auto" w:fill="00FFFF"/>
        </w:rPr>
        <w:t xml:space="preserve"> </w:t>
      </w:r>
      <w:r w:rsidRPr="009A6333">
        <w:rPr>
          <w:rStyle w:val="Emphasis"/>
          <w:highlight w:val="cyan"/>
        </w:rPr>
        <w:t>global south,</w:t>
      </w:r>
      <w:r w:rsidRPr="009A6333">
        <w:rPr>
          <w:rStyle w:val="Emphasis"/>
        </w:rPr>
        <w:t xml:space="preserve"> </w:t>
      </w:r>
      <w:r w:rsidRPr="009A6333">
        <w:rPr>
          <w:rFonts w:asciiTheme="majorHAnsi" w:hAnsiTheme="majorHAnsi"/>
          <w:sz w:val="12"/>
        </w:rPr>
        <w:t>but also produces asymmetries that perpetuate inequalities</w:t>
      </w:r>
      <w:r w:rsidRPr="009A6333">
        <w:rPr>
          <w:rFonts w:asciiTheme="majorHAnsi" w:hAnsiTheme="majorHAnsi"/>
          <w:color w:val="000000"/>
          <w:sz w:val="12"/>
          <w:szCs w:val="16"/>
        </w:rPr>
        <w:t>. What this pandemic makes clear is that the development discourse often touted by developed nations to help countries in the Global South ‘catch up’ is empty when the essential medicines needed to stay alive are deliberately denied and</w:t>
      </w:r>
      <w:hyperlink r:id="rId41"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weaponised</w:t>
        </w:r>
      </w:hyperlink>
      <w:r w:rsidRPr="009A6333">
        <w:rPr>
          <w:rFonts w:asciiTheme="majorHAnsi" w:hAnsiTheme="majorHAnsi"/>
          <w:color w:val="000000"/>
          <w:sz w:val="12"/>
          <w:szCs w:val="16"/>
        </w:rPr>
        <w:t xml:space="preserve">. Like the free-market reforms designed to produce ‘development’, IP deployed to incentivise innovation is yet another tool in the service of private profits. As this pandemic has shown, the reality of contemporary capitalism – including the IP regime that underpins it – is </w:t>
      </w:r>
      <w:r w:rsidRPr="009A6333">
        <w:rPr>
          <w:rFonts w:asciiTheme="majorHAnsi" w:hAnsiTheme="majorHAnsi"/>
          <w:sz w:val="12"/>
        </w:rPr>
        <w:t>competition among corporate giants driven by profit and not by human need. Th</w:t>
      </w:r>
      <w:r w:rsidRPr="009A6333">
        <w:rPr>
          <w:rFonts w:asciiTheme="majorHAnsi" w:hAnsiTheme="majorHAnsi"/>
          <w:color w:val="000000"/>
          <w:sz w:val="12"/>
          <w:szCs w:val="16"/>
        </w:rPr>
        <w:t>e needs of the poor weigh much less than the profits of big business and their home states. However, it is not all doom and gloom. Countries such as India, China and Russia have stepped up in the distribution of vaccines or what many call ‘</w:t>
      </w:r>
      <w:hyperlink r:id="rId42" w:history="1">
        <w:r w:rsidRPr="009A6333">
          <w:rPr>
            <w:rStyle w:val="Hyperlink"/>
            <w:rFonts w:asciiTheme="majorHAnsi" w:hAnsiTheme="majorHAnsi"/>
            <w:color w:val="1155CC"/>
            <w:sz w:val="12"/>
            <w:szCs w:val="16"/>
          </w:rPr>
          <w:t>vaccine diplomacy</w:t>
        </w:r>
      </w:hyperlink>
      <w:r w:rsidRPr="009A6333">
        <w:rPr>
          <w:rFonts w:asciiTheme="majorHAnsi" w:hAnsiTheme="majorHAnsi"/>
          <w:color w:val="000000"/>
          <w:sz w:val="12"/>
          <w:szCs w:val="16"/>
        </w:rPr>
        <w:t>.’ Further, Cuba’s vaccine candidate</w:t>
      </w:r>
      <w:hyperlink r:id="rId43"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Soberana 02</w:t>
        </w:r>
      </w:hyperlink>
      <w:r w:rsidRPr="009A6333">
        <w:rPr>
          <w:rFonts w:asciiTheme="majorHAnsi" w:hAnsiTheme="majorHAnsi"/>
          <w:color w:val="000000"/>
          <w:sz w:val="12"/>
          <w:szCs w:val="16"/>
        </w:rPr>
        <w:t>, which is currently in final clinical trial stages and does not require extra refrigeration, promises to be a suitable option for many countries in the global South with infrastructural and logistical challenges. Importantly, Cuba’s history of medical diplomacy in other global South countries raises hope that the country will be willing to share the know-how with other manufactures in various non-western countries, which could help address artificial supply problems and control over distribution. In sum, this pandemic provides an opportune moment to overhaul this dysfunctional global IP system. We need not wait for the next crisis to learn the lessons from this crisis.</w:t>
      </w:r>
    </w:p>
    <w:p w14:paraId="5ED11A8F" w14:textId="77777777" w:rsidR="006667E6" w:rsidRPr="009A6333" w:rsidRDefault="006667E6" w:rsidP="006667E6">
      <w:pPr>
        <w:pStyle w:val="Heading4"/>
        <w:spacing w:line="240" w:lineRule="auto"/>
        <w:rPr>
          <w:rFonts w:asciiTheme="majorHAnsi" w:hAnsiTheme="majorHAnsi"/>
        </w:rPr>
      </w:pPr>
      <w:r w:rsidRPr="009A6333">
        <w:rPr>
          <w:rFonts w:asciiTheme="majorHAnsi" w:hAnsiTheme="majorHAnsi"/>
        </w:rPr>
        <w:t>These systems of hierarchies reinforce dependence on developed countries– that’s key to legitimizing structural violence in the Global South</w:t>
      </w:r>
    </w:p>
    <w:p w14:paraId="16F4C1E2" w14:textId="77777777" w:rsidR="006667E6" w:rsidRPr="009A6333" w:rsidRDefault="006667E6" w:rsidP="006667E6">
      <w:pPr>
        <w:spacing w:line="240" w:lineRule="auto"/>
        <w:rPr>
          <w:rFonts w:asciiTheme="majorHAnsi" w:hAnsiTheme="majorHAnsi"/>
        </w:rPr>
      </w:pPr>
      <w:r w:rsidRPr="009A6333">
        <w:rPr>
          <w:rStyle w:val="Style13ptBold"/>
          <w:rFonts w:asciiTheme="majorHAnsi" w:hAnsiTheme="majorHAnsi"/>
        </w:rPr>
        <w:t>Sekalala et al 21</w:t>
      </w:r>
      <w:r w:rsidRPr="009A6333">
        <w:rPr>
          <w:rFonts w:asciiTheme="majorHAnsi" w:hAnsiTheme="majorHAnsi"/>
        </w:rPr>
        <w:t xml:space="preserve">(Professor in law school at the university in Warwick. “Decolonizing human rights: how intellectual property laws result in unequal access to the COVID-19 vaccine”, BMJ Global Health, July 2021, </w:t>
      </w:r>
      <w:hyperlink r:id="rId44" w:history="1">
        <w:r w:rsidRPr="009A6333">
          <w:rPr>
            <w:rFonts w:asciiTheme="majorHAnsi" w:hAnsiTheme="majorHAnsi"/>
          </w:rPr>
          <w:t xml:space="preserve"> https://www.ncbi.nlm.nih.gov/pmc/articles/PMC8277484//</w:t>
        </w:r>
      </w:hyperlink>
      <w:r w:rsidRPr="009A6333">
        <w:rPr>
          <w:rFonts w:asciiTheme="majorHAnsi" w:hAnsiTheme="majorHAnsi"/>
        </w:rPr>
        <w:t>)</w:t>
      </w:r>
    </w:p>
    <w:p w14:paraId="46BEBE16" w14:textId="77777777" w:rsidR="006667E6" w:rsidRPr="009A6333" w:rsidRDefault="006667E6" w:rsidP="006667E6">
      <w:pPr>
        <w:spacing w:line="240" w:lineRule="auto"/>
        <w:rPr>
          <w:rFonts w:asciiTheme="majorHAnsi" w:hAnsiTheme="majorHAnsi"/>
        </w:rPr>
      </w:pPr>
    </w:p>
    <w:p w14:paraId="1E8F3AAB" w14:textId="77777777" w:rsidR="006667E6" w:rsidRPr="009A6333" w:rsidRDefault="006667E6" w:rsidP="006667E6">
      <w:pPr>
        <w:spacing w:line="240" w:lineRule="auto"/>
        <w:rPr>
          <w:rFonts w:asciiTheme="majorHAnsi" w:hAnsiTheme="majorHAnsi"/>
          <w:sz w:val="14"/>
        </w:rPr>
      </w:pPr>
      <w:r w:rsidRPr="009A6333">
        <w:rPr>
          <w:rFonts w:asciiTheme="majorHAnsi" w:hAnsiTheme="majorHAnsi"/>
          <w:sz w:val="14"/>
        </w:rPr>
        <w:t>This prompts the obvious question: How is it that existing legal mechanisms, or at least the prevailing interpretations and understandings of them, have permitted and even enabled this inequity? International IP law embedded in international trade agreements allows pharmaceutical companies time-limited rights to prevent others from making, using or selling their patented invention without permission. Under the 1995 Agreement on Trade-Related Aspects of Intellectual Property Rights (TRIPS), which was included in the Uruguay Round of multilateral trade negotiation, pharmaceutical companies have at least 20 years from filing a patent to profit from their investments in developing, testing and upscaling pharmaceutical products throughout the world.</w:t>
      </w:r>
      <w:hyperlink r:id="rId45" w:anchor="ref-27" w:history="1">
        <w:r w:rsidRPr="009A6333">
          <w:rPr>
            <w:rFonts w:asciiTheme="majorHAnsi" w:hAnsiTheme="majorHAnsi"/>
            <w:sz w:val="14"/>
          </w:rPr>
          <w:t>27</w:t>
        </w:r>
      </w:hyperlink>
      <w:r w:rsidRPr="009A6333">
        <w:rPr>
          <w:rFonts w:asciiTheme="majorHAnsi" w:hAnsiTheme="majorHAnsi"/>
          <w:sz w:val="14"/>
        </w:rPr>
        <w:t xml:space="preserve"> This protection is given to pharmaceutical companies to incentivise them to engage in greater research and development for new drugs. However, there is evidence that challenges previous assumptions about the linkages between Research and Development spending and innovation for essential medicines.</w:t>
      </w:r>
      <w:hyperlink r:id="rId46" w:anchor="ref-28" w:history="1">
        <w:r w:rsidRPr="009A6333">
          <w:rPr>
            <w:rFonts w:asciiTheme="majorHAnsi" w:hAnsiTheme="majorHAnsi"/>
            <w:sz w:val="14"/>
          </w:rPr>
          <w:t>28</w:t>
        </w:r>
      </w:hyperlink>
      <w:r w:rsidRPr="009A6333">
        <w:rPr>
          <w:rFonts w:asciiTheme="majorHAnsi" w:hAnsiTheme="majorHAnsi"/>
          <w:sz w:val="14"/>
        </w:rPr>
        <w:t xml:space="preserve"> The current COVID-19 crisis has brought this into sharp focus, with projections that the global public sector had spent at least €93 billion on the development of COVID-19 vaccines and therapeutics—€85.6 billion of this on vaccines.</w:t>
      </w:r>
      <w:hyperlink r:id="rId47" w:anchor="ref-29" w:history="1">
        <w:r w:rsidRPr="009A6333">
          <w:rPr>
            <w:rFonts w:asciiTheme="majorHAnsi" w:hAnsiTheme="majorHAnsi"/>
            <w:sz w:val="14"/>
          </w:rPr>
          <w:t>29</w:t>
        </w:r>
      </w:hyperlink>
      <w:r w:rsidRPr="009A6333">
        <w:rPr>
          <w:rFonts w:asciiTheme="majorHAnsi" w:hAnsiTheme="majorHAnsi"/>
          <w:sz w:val="14"/>
        </w:rPr>
        <w:t xml:space="preserve"> Global IP rights, whether adopted in accordance with TRIPS, or subsequent bilateral and multilateral agreements, are part of a wider legal system which facilitates global neocolonialism. For instance, powerful actors such as the European Union (EU) and the USA have included TRIPS-plus provisions in bilateral and multilateral agreements. These agreements often force countries of the Global South to concede to more stringent patent protections in order to gain trade advantages and also to escape trade sanctions.</w:t>
      </w:r>
      <w:hyperlink r:id="rId48" w:anchor="ref-30" w:history="1">
        <w:r w:rsidRPr="009A6333">
          <w:rPr>
            <w:rFonts w:asciiTheme="majorHAnsi" w:hAnsiTheme="majorHAnsi"/>
            <w:sz w:val="14"/>
          </w:rPr>
          <w:t>30</w:t>
        </w:r>
      </w:hyperlink>
      <w:r w:rsidRPr="009A6333">
        <w:rPr>
          <w:rFonts w:asciiTheme="majorHAnsi" w:hAnsiTheme="majorHAnsi"/>
          <w:sz w:val="14"/>
        </w:rPr>
        <w:t xml:space="preserve"> In so doing, </w:t>
      </w:r>
      <w:r w:rsidRPr="009A6333">
        <w:rPr>
          <w:rStyle w:val="Emphasis"/>
          <w:rFonts w:asciiTheme="majorHAnsi" w:hAnsiTheme="majorHAnsi"/>
          <w:highlight w:val="cyan"/>
        </w:rPr>
        <w:t xml:space="preserve">IP law </w:t>
      </w:r>
      <w:r w:rsidRPr="009A6333">
        <w:rPr>
          <w:rFonts w:asciiTheme="majorHAnsi" w:hAnsiTheme="majorHAnsi"/>
          <w:sz w:val="14"/>
        </w:rPr>
        <w:t xml:space="preserve">commodifies medicines that are essential to human survival and well-being, and </w:t>
      </w:r>
      <w:r w:rsidRPr="009A6333">
        <w:rPr>
          <w:rStyle w:val="Emphasis"/>
          <w:rFonts w:asciiTheme="majorHAnsi" w:hAnsiTheme="majorHAnsi"/>
          <w:highlight w:val="cyan"/>
        </w:rPr>
        <w:t>sacrifices the lives and health of the poor and otherwise marginalised on the altar of corporate profitability</w:t>
      </w:r>
      <w:r w:rsidRPr="009A6333">
        <w:rPr>
          <w:rFonts w:asciiTheme="majorHAnsi" w:hAnsiTheme="majorHAnsi"/>
          <w:sz w:val="14"/>
        </w:rPr>
        <w:t>.</w:t>
      </w:r>
      <w:hyperlink r:id="rId49" w:anchor="ref-31" w:history="1">
        <w:r w:rsidRPr="009A6333">
          <w:rPr>
            <w:rFonts w:asciiTheme="majorHAnsi" w:hAnsiTheme="majorHAnsi"/>
            <w:sz w:val="14"/>
          </w:rPr>
          <w:t>31</w:t>
        </w:r>
      </w:hyperlink>
      <w:r w:rsidRPr="009A6333">
        <w:rPr>
          <w:rFonts w:asciiTheme="majorHAnsi" w:hAnsiTheme="majorHAnsi"/>
          <w:sz w:val="14"/>
        </w:rPr>
        <w:t xml:space="preserve"> Common interpretations and understandings of the international IP system are that healthcare goods and services derive their value from their tradability.</w:t>
      </w:r>
      <w:hyperlink r:id="rId50" w:anchor="ref-14" w:history="1">
        <w:r w:rsidRPr="009A6333">
          <w:rPr>
            <w:rFonts w:asciiTheme="majorHAnsi" w:hAnsiTheme="majorHAnsi"/>
            <w:sz w:val="14"/>
          </w:rPr>
          <w:t>14</w:t>
        </w:r>
      </w:hyperlink>
      <w:r w:rsidRPr="009A6333">
        <w:rPr>
          <w:rFonts w:asciiTheme="majorHAnsi" w:hAnsiTheme="majorHAnsi"/>
          <w:sz w:val="14"/>
        </w:rPr>
        <w:t xml:space="preserve"> (‘We use the term “public good” as it is used in global health to mean a good that should be available universally because of its critical importance to health, and not as the term is used in economics to mean a good that is both non-excludable and non-rivalrous.’)</w:t>
      </w:r>
      <w:hyperlink r:id="rId51" w:anchor="ref-14" w:history="1">
        <w:r w:rsidRPr="009A6333">
          <w:rPr>
            <w:rFonts w:asciiTheme="majorHAnsi" w:hAnsiTheme="majorHAnsi"/>
            <w:sz w:val="14"/>
          </w:rPr>
          <w:t>14 32</w:t>
        </w:r>
      </w:hyperlink>
      <w:r w:rsidRPr="009A6333">
        <w:rPr>
          <w:rFonts w:asciiTheme="majorHAnsi" w:hAnsiTheme="majorHAnsi"/>
          <w:sz w:val="14"/>
        </w:rPr>
        <w:t xml:space="preserve"> However, many, including critical Global South scholars, have questioned the prioritisation of property rights (including IP rights) over other rights (especially the rights to health, life and equal benefit from scientific progress) in a manner that is inconsistent with international human rights law.</w:t>
      </w:r>
      <w:hyperlink r:id="rId52" w:anchor="ref-31" w:history="1">
        <w:r w:rsidRPr="009A6333">
          <w:rPr>
            <w:rFonts w:asciiTheme="majorHAnsi" w:hAnsiTheme="majorHAnsi"/>
            <w:sz w:val="14"/>
          </w:rPr>
          <w:t>31</w:t>
        </w:r>
      </w:hyperlink>
      <w:r w:rsidRPr="009A6333">
        <w:rPr>
          <w:rFonts w:asciiTheme="majorHAnsi" w:hAnsiTheme="majorHAnsi"/>
          <w:sz w:val="14"/>
        </w:rPr>
        <w:t xml:space="preserve"> Many low-income countries have long been active in resisting the IP system as an unjust extension of a colonial trade system. At the height of the HIV pandemic, in which millions of people in the Global South were denied life-saving medicines, civil society treatment access campaigns galvanised states within the World Trade Organization (WTO) into agreeing to the Doha Declaration on TRIPS and Public Health.</w:t>
      </w:r>
      <w:hyperlink r:id="rId53" w:anchor="ref-33" w:history="1">
        <w:r w:rsidRPr="009A6333">
          <w:rPr>
            <w:rFonts w:asciiTheme="majorHAnsi" w:hAnsiTheme="majorHAnsi"/>
            <w:sz w:val="14"/>
          </w:rPr>
          <w:t>33</w:t>
        </w:r>
      </w:hyperlink>
      <w:r w:rsidRPr="009A6333">
        <w:rPr>
          <w:rFonts w:asciiTheme="majorHAnsi" w:hAnsiTheme="majorHAnsi"/>
          <w:sz w:val="14"/>
        </w:rPr>
        <w:t xml:space="preserve"> This WTO Declaration recognises human rights and allows states to use all of the ‘flexibilities’ within the TRIPS regime to protect public health, acknowledging the need for access to medicines in a public health emergency.</w:t>
      </w:r>
      <w:hyperlink r:id="rId54" w:anchor="ref-34" w:history="1">
        <w:r w:rsidRPr="009A6333">
          <w:rPr>
            <w:rFonts w:asciiTheme="majorHAnsi" w:hAnsiTheme="majorHAnsi"/>
            <w:sz w:val="14"/>
          </w:rPr>
          <w:t>34</w:t>
        </w:r>
      </w:hyperlink>
      <w:r w:rsidRPr="009A6333">
        <w:rPr>
          <w:rFonts w:asciiTheme="majorHAnsi" w:hAnsiTheme="majorHAnsi"/>
          <w:sz w:val="14"/>
        </w:rPr>
        <w:t xml:space="preserve"> However, this international consensus on IP has always been strongly contested by pharmaceutical companies and their host governments, predominantly in the Global North. This remarkably strong resistance to employing TRIPS flexibilities has continued in the current COVID-19 crisis, as the attempts of countries largely from the Global South to try to obtain a TRIPS waiver to increase their supply of vaccines for COVID-19 have been unsuccessful. Although the USA has recently supported a watered-down version of a TRIPS waiver, it remains far from certain whether other states in the Global North will support this prioritisation of health over IP rights, or whether this would be sufficient, as we discuss in the section on flexibilities below. </w:t>
      </w:r>
      <w:r w:rsidRPr="009A6333">
        <w:rPr>
          <w:rStyle w:val="Emphasis"/>
          <w:rFonts w:asciiTheme="majorHAnsi" w:hAnsiTheme="majorHAnsi"/>
          <w:highlight w:val="cyan"/>
        </w:rPr>
        <w:t>Rather than allowing for equitable vaccine access</w:t>
      </w:r>
      <w:r w:rsidRPr="009A6333">
        <w:rPr>
          <w:rFonts w:asciiTheme="majorHAnsi" w:hAnsiTheme="majorHAnsi"/>
          <w:sz w:val="14"/>
        </w:rPr>
        <w:t xml:space="preserve"> as a human right for all people everywhere, </w:t>
      </w:r>
      <w:r w:rsidRPr="009A6333">
        <w:rPr>
          <w:rStyle w:val="Emphasis"/>
          <w:rFonts w:asciiTheme="majorHAnsi" w:hAnsiTheme="majorHAnsi"/>
          <w:highlight w:val="cyan"/>
        </w:rPr>
        <w:t xml:space="preserve">states </w:t>
      </w:r>
      <w:r w:rsidRPr="009A6333">
        <w:rPr>
          <w:rFonts w:asciiTheme="majorHAnsi" w:hAnsiTheme="majorHAnsi"/>
          <w:sz w:val="14"/>
        </w:rPr>
        <w:t>have instead</w:t>
      </w:r>
      <w:r w:rsidRPr="009A6333">
        <w:rPr>
          <w:rStyle w:val="Emphasis"/>
          <w:rFonts w:asciiTheme="majorHAnsi" w:hAnsiTheme="majorHAnsi"/>
          <w:highlight w:val="cyan"/>
        </w:rPr>
        <w:t xml:space="preserve"> turned to a charitable donation and market purchase scheme</w:t>
      </w:r>
      <w:r w:rsidRPr="009A6333">
        <w:rPr>
          <w:rFonts w:asciiTheme="majorHAnsi" w:hAnsiTheme="majorHAnsi"/>
          <w:sz w:val="14"/>
        </w:rPr>
        <w:t xml:space="preserve"> through the COVAX initiative</w:t>
      </w:r>
      <w:r w:rsidRPr="009A6333">
        <w:rPr>
          <w:rStyle w:val="Emphasis"/>
          <w:rFonts w:asciiTheme="majorHAnsi" w:hAnsiTheme="majorHAnsi"/>
          <w:highlight w:val="cyan"/>
        </w:rPr>
        <w:t xml:space="preserve">. This </w:t>
      </w:r>
      <w:r w:rsidRPr="009A6333">
        <w:rPr>
          <w:rFonts w:asciiTheme="majorHAnsi" w:hAnsiTheme="majorHAnsi"/>
          <w:sz w:val="14"/>
        </w:rPr>
        <w:t xml:space="preserve">type of model, which focuses on charity and not rights, </w:t>
      </w:r>
      <w:r w:rsidRPr="009A6333">
        <w:rPr>
          <w:rStyle w:val="Emphasis"/>
          <w:rFonts w:asciiTheme="majorHAnsi" w:hAnsiTheme="majorHAnsi"/>
          <w:highlight w:val="cyan"/>
        </w:rPr>
        <w:t>is consistent with exactly the kind of understandings</w:t>
      </w:r>
      <w:r w:rsidRPr="009A6333">
        <w:rPr>
          <w:rFonts w:asciiTheme="majorHAnsi" w:hAnsiTheme="majorHAnsi"/>
          <w:sz w:val="14"/>
        </w:rPr>
        <w:t xml:space="preserve"> of human rights and public health </w:t>
      </w:r>
      <w:r w:rsidRPr="009A6333">
        <w:rPr>
          <w:rStyle w:val="Emphasis"/>
          <w:rFonts w:asciiTheme="majorHAnsi" w:hAnsiTheme="majorHAnsi"/>
          <w:highlight w:val="cyan"/>
        </w:rPr>
        <w:t>that are in need of decolonisation</w:t>
      </w:r>
      <w:r w:rsidRPr="009A6333">
        <w:rPr>
          <w:rFonts w:asciiTheme="majorHAnsi" w:hAnsiTheme="majorHAnsi"/>
          <w:sz w:val="14"/>
        </w:rPr>
        <w:t>. While there have been public consensus statements issued by the Human Rights Council, in which states have agreed that all states have the right to access vaccines and the right to use TRIPS flexibilities, this statement reflects a disappointing failure to acknowledge any corresponding state obligations to employ such flexibilities.</w:t>
      </w:r>
      <w:hyperlink r:id="rId55" w:anchor="ref-35" w:history="1">
        <w:r w:rsidRPr="009A6333">
          <w:rPr>
            <w:rFonts w:asciiTheme="majorHAnsi" w:hAnsiTheme="majorHAnsi"/>
            <w:sz w:val="14"/>
          </w:rPr>
          <w:t>35</w:t>
        </w:r>
      </w:hyperlink>
      <w:r w:rsidRPr="009A6333">
        <w:rPr>
          <w:rFonts w:asciiTheme="majorHAnsi" w:hAnsiTheme="majorHAnsi"/>
          <w:sz w:val="14"/>
        </w:rPr>
        <w:t xml:space="preserve"> This has allowed countries from the Global North, and their few Global South allies, to agree to this statement and support the right to vaccine access rhetorically, and in principle within the Human Rights Council, while resisting any calls for a TRIPS waiver within the WTO, and thus consolidating a denial of their obligations to employ TRIPS flexibilities. Although countries from the Global South have the option of engaging TRIPS flexibilities in the absence of a general waiver, they often do not do so because the process of using these flexibilities is often stacked against them, reproducing neocolonial dynamics. For instance, TRIPS allows states with limited manufacturing capacity to waive a patent for a limited duration so as to import essential medicines through a compulsory licence. However, in practice, this process is lengthy and complex, as it relies on ensuring that both the importing and exporting countries have enacted local laws that permit them to use TRIPS flexibilities. Further, the importing country needs to negotiate with the pharmaceutical company in order to establish a fair price, which is always tricky, but made significantly more difficult in a crisis. To date, this process has been used only once, when Rwanda obtained access to generic antiretrovirals through an importation agreement with the Canadian company Apotex. However, even in that context, although Rwanda notified the WTO Council of its intention to use the mechanism in July 2007, it took 15 months before it could import its first batch of antiretrovirals. Despite its strong support, the </w:t>
      </w:r>
      <w:r w:rsidRPr="009A6333">
        <w:rPr>
          <w:rFonts w:asciiTheme="majorHAnsi" w:hAnsiTheme="majorHAnsi"/>
          <w:sz w:val="14"/>
        </w:rPr>
        <w:lastRenderedPageBreak/>
        <w:t>manufacturer Apotex felt that the process was too cumbersome to use again.</w:t>
      </w:r>
      <w:hyperlink r:id="rId56" w:anchor="ref-36" w:history="1">
        <w:r w:rsidRPr="009A6333">
          <w:rPr>
            <w:rFonts w:asciiTheme="majorHAnsi" w:hAnsiTheme="majorHAnsi"/>
            <w:sz w:val="14"/>
          </w:rPr>
          <w:t>36</w:t>
        </w:r>
      </w:hyperlink>
      <w:r w:rsidRPr="009A6333">
        <w:rPr>
          <w:rFonts w:asciiTheme="majorHAnsi" w:hAnsiTheme="majorHAnsi"/>
          <w:sz w:val="14"/>
        </w:rPr>
        <w:t xml:space="preserve"> This complexity has been heightened during the COVID-19 crisis due to the speed at which vaccines were manufactured, which has created a lack of transparency around the patent process.</w:t>
      </w:r>
      <w:hyperlink r:id="rId57" w:anchor="ref-37" w:history="1">
        <w:r w:rsidRPr="009A6333">
          <w:rPr>
            <w:rFonts w:asciiTheme="majorHAnsi" w:hAnsiTheme="majorHAnsi"/>
            <w:sz w:val="14"/>
          </w:rPr>
          <w:t>37</w:t>
        </w:r>
      </w:hyperlink>
      <w:r w:rsidRPr="009A6333">
        <w:rPr>
          <w:rFonts w:asciiTheme="majorHAnsi" w:hAnsiTheme="majorHAnsi"/>
          <w:sz w:val="14"/>
        </w:rPr>
        <w:t xml:space="preserve"> Thus, the Bolivian government, which is seeking to use TRIPS flexibilities through compulsory licences, recognises in their application that there is a lack of clarity around the exact extent of product and process patents for any of the existing COVID-19 vaccines due to inadequate information about manufacturing or regulatory processes in different countries.</w:t>
      </w:r>
      <w:hyperlink r:id="rId58" w:anchor="ref-38" w:history="1">
        <w:r w:rsidRPr="009A6333">
          <w:rPr>
            <w:rFonts w:asciiTheme="majorHAnsi" w:hAnsiTheme="majorHAnsi"/>
            <w:sz w:val="14"/>
          </w:rPr>
          <w:t>38</w:t>
        </w:r>
      </w:hyperlink>
      <w:r w:rsidRPr="009A6333">
        <w:rPr>
          <w:rFonts w:asciiTheme="majorHAnsi" w:hAnsiTheme="majorHAnsi"/>
          <w:sz w:val="14"/>
        </w:rPr>
        <w:t xml:space="preserve"> Additionally, many countries that have manufacturing capacity, such as those in the EU, have not sought to support countries in the Global South that want to use these flexibilities. In sum, cumbersome rules, political and economic pressures and a lack of transparency conspire to enable the Intellectual Property Regime (IPR) system to sustain and deepen global health inequities. The current global distribution of COVID-19 vaccines is largely dictated by power disparities and inequities in financial and other resources, with predominantly high-income countries contracting bilaterally with individual pharmaceutical companies (many in their own countries) for specific vaccines, leaving countries from the Global South facing inequitable vaccine access. Bilateral deals between states and pharmaceutical companies, whether completed by Global North or Global South states, significantly compromise the effectiveness and equity of the COVAX initiative, limited as it already is by the coercive influence, vested interests and participation of pharmaceutical companies and their host nations. The African Union, for example, endorsed the TRIPS waiver to relax WTO rules so that LMICs could create their own COVID-19 vaccines, but this collective effort across African countries faced resistance from Global North countries and pharmaceutical companies. The IP system appears to have pushed countries in the Global South that may prefer not to be dependent on the charitable model of the COVAX scheme to join high-income countries in engaging directly with manufacturers to purchase COVID-19 vaccines. This has included African countries, despite the African Union’s criticism of the inequities resulting from IP law protections. This process has reproduced colonially entrenched power dynamics, in which poorer countries lack the bargaining power to obtain competitive rates and, consequently, typically end up paying far more than the wealthier, developed countries. More broadly, countries in the Global South are pressured into participating in global systems of trade that result in the exploitation of their own populations by unjust global economic systems and IP laws.</w:t>
      </w:r>
      <w:hyperlink r:id="rId59" w:anchor="ref-39" w:history="1">
        <w:r w:rsidRPr="009A6333">
          <w:rPr>
            <w:rFonts w:asciiTheme="majorHAnsi" w:hAnsiTheme="majorHAnsi"/>
            <w:sz w:val="14"/>
          </w:rPr>
          <w:t>39</w:t>
        </w:r>
      </w:hyperlink>
      <w:r w:rsidRPr="009A6333">
        <w:rPr>
          <w:rFonts w:asciiTheme="majorHAnsi" w:hAnsiTheme="majorHAnsi"/>
          <w:sz w:val="14"/>
        </w:rPr>
        <w:t xml:space="preserve"> The high cost of vaccines for countries from the Global South constitutes a large proportion of their health expenditure, and this comes at the expense of other health priorities. In many cases, the only way in which Global South countries can purchase vaccines is to move themselves further into debt. Given the detrimental neocolonial implications of debt, with a long history of loan conditionalities through structural adjustment programmes, increasing debt to service health needs contributes to the worsening of inequalities between the Global North and Global South.</w:t>
      </w:r>
      <w:hyperlink r:id="rId60" w:anchor="ref-40" w:history="1">
        <w:r w:rsidRPr="009A6333">
          <w:rPr>
            <w:rFonts w:asciiTheme="majorHAnsi" w:hAnsiTheme="majorHAnsi"/>
            <w:sz w:val="14"/>
          </w:rPr>
          <w:t>40</w:t>
        </w:r>
      </w:hyperlink>
      <w:r w:rsidRPr="009A6333">
        <w:rPr>
          <w:rFonts w:asciiTheme="majorHAnsi" w:hAnsiTheme="majorHAnsi"/>
          <w:sz w:val="14"/>
        </w:rPr>
        <w:t xml:space="preserve"> These programmes may increase debt and undermine development in ways that limit the realisation of the right to health.</w:t>
      </w:r>
      <w:hyperlink r:id="rId61" w:anchor="ref-41" w:history="1">
        <w:r w:rsidRPr="009A6333">
          <w:rPr>
            <w:rFonts w:asciiTheme="majorHAnsi" w:hAnsiTheme="majorHAnsi"/>
            <w:sz w:val="14"/>
          </w:rPr>
          <w:t>41</w:t>
        </w:r>
      </w:hyperlink>
      <w:r w:rsidRPr="009A6333">
        <w:rPr>
          <w:rFonts w:asciiTheme="majorHAnsi" w:hAnsiTheme="majorHAnsi"/>
          <w:sz w:val="14"/>
        </w:rPr>
        <w:t xml:space="preserve"> The World Bank has set aside US$12 billion and has already disbursed loans of US$500 million for vaccines in low-income and middle-income nations;</w:t>
      </w:r>
      <w:hyperlink r:id="rId62" w:anchor="ref-42" w:history="1">
        <w:r w:rsidRPr="009A6333">
          <w:rPr>
            <w:rFonts w:asciiTheme="majorHAnsi" w:hAnsiTheme="majorHAnsi"/>
            <w:sz w:val="14"/>
          </w:rPr>
          <w:t>42</w:t>
        </w:r>
      </w:hyperlink>
      <w:r w:rsidRPr="009A6333">
        <w:rPr>
          <w:rFonts w:asciiTheme="majorHAnsi" w:hAnsiTheme="majorHAnsi"/>
          <w:sz w:val="14"/>
        </w:rPr>
        <w:t xml:space="preserve"> poorer nations, instead of servicing already depleted health systems, are forced to divert additional funds to servicing debt.</w:t>
      </w:r>
    </w:p>
    <w:p w14:paraId="77CA8271" w14:textId="77777777" w:rsidR="006667E6" w:rsidRPr="009A6333" w:rsidRDefault="006667E6" w:rsidP="006667E6">
      <w:pPr>
        <w:spacing w:line="240" w:lineRule="auto"/>
        <w:rPr>
          <w:rFonts w:asciiTheme="majorHAnsi" w:hAnsiTheme="majorHAnsi"/>
        </w:rPr>
      </w:pPr>
    </w:p>
    <w:p w14:paraId="2EFB1E77" w14:textId="77777777" w:rsidR="006667E6" w:rsidRPr="009A6333" w:rsidRDefault="006667E6" w:rsidP="006667E6">
      <w:pPr>
        <w:pStyle w:val="Heading4"/>
        <w:rPr>
          <w:rFonts w:asciiTheme="majorHAnsi" w:hAnsiTheme="majorHAnsi"/>
        </w:rPr>
      </w:pPr>
      <w:r w:rsidRPr="009A6333">
        <w:rPr>
          <w:rFonts w:asciiTheme="majorHAnsi" w:hAnsiTheme="majorHAnsi"/>
        </w:rPr>
        <w:t>Any approach that doesn’t reject these structures legitimizes them, new understandings are key</w:t>
      </w:r>
    </w:p>
    <w:p w14:paraId="72CC86FB" w14:textId="77777777" w:rsidR="006667E6" w:rsidRPr="009A6333" w:rsidRDefault="006667E6" w:rsidP="006667E6">
      <w:pPr>
        <w:spacing w:line="240" w:lineRule="auto"/>
        <w:rPr>
          <w:rStyle w:val="Style13ptBold"/>
          <w:rFonts w:asciiTheme="majorHAnsi" w:hAnsiTheme="majorHAnsi"/>
          <w:b w:val="0"/>
        </w:rPr>
      </w:pPr>
      <w:r w:rsidRPr="009A6333">
        <w:rPr>
          <w:rStyle w:val="Style13ptBold"/>
          <w:rFonts w:asciiTheme="majorHAnsi" w:hAnsiTheme="majorHAnsi"/>
        </w:rPr>
        <w:t xml:space="preserve">Waitzkin &amp; Jasso-Aguilar 15 </w:t>
      </w:r>
      <w:r w:rsidRPr="009A6333">
        <w:rPr>
          <w:rStyle w:val="Style13ptBold"/>
          <w:rFonts w:asciiTheme="majorHAnsi" w:hAnsiTheme="majorHAnsi"/>
          <w:sz w:val="20"/>
          <w:szCs w:val="20"/>
        </w:rPr>
        <w:t xml:space="preserve">(Howard, distinguished professor emeritus of sociology at the University of New Mexico and adjunct professor of Internal Medicine at the University of Illinois, and Rebecca, instructor of sociology at the University of New Mexico. “Imperialism’s Health Component”, Monthly Review, Volume 67, Issue 3, July-August 2015, </w:t>
      </w:r>
      <w:hyperlink r:id="rId63" w:history="1">
        <w:r w:rsidRPr="009A6333">
          <w:rPr>
            <w:rFonts w:asciiTheme="majorHAnsi" w:hAnsiTheme="majorHAnsi"/>
            <w:sz w:val="20"/>
            <w:szCs w:val="20"/>
          </w:rPr>
          <w:t>http://monthlyreview.org/2015/07/01/imperialisms-health-component/</w:t>
        </w:r>
      </w:hyperlink>
      <w:r w:rsidRPr="009A6333">
        <w:rPr>
          <w:rStyle w:val="Style13ptBold"/>
          <w:rFonts w:asciiTheme="majorHAnsi" w:hAnsiTheme="majorHAnsi"/>
          <w:sz w:val="20"/>
          <w:szCs w:val="20"/>
        </w:rPr>
        <w:t xml:space="preserve">) // IS </w:t>
      </w:r>
    </w:p>
    <w:p w14:paraId="2B633D87" w14:textId="77777777" w:rsidR="006667E6" w:rsidRPr="009A6333" w:rsidRDefault="006667E6" w:rsidP="006667E6">
      <w:pPr>
        <w:spacing w:line="240" w:lineRule="auto"/>
        <w:rPr>
          <w:rFonts w:asciiTheme="majorHAnsi" w:hAnsiTheme="majorHAnsi"/>
          <w:sz w:val="16"/>
        </w:rPr>
      </w:pPr>
      <w:r w:rsidRPr="009A6333">
        <w:rPr>
          <w:rFonts w:asciiTheme="majorHAnsi" w:hAnsiTheme="majorHAnsi"/>
          <w:sz w:val="16"/>
        </w:rPr>
        <w:t xml:space="preserve">The Report emphasized its central theme at the beginning: “Improving the health and longevity of the poor is, in one sense, an end in itself, a fundamental goal of economic development. But it is also a means to achieving the other development goals relating to poverty reduction.”26 Therefore the goal of improving health conditions of the poor became a key element of economic development strategies. From this viewpoint, reducing the burden of the endemic infections that plagued the poorest countries—AIDS, tuberculosis, and malaria—would increase workforce productivity and facilitate investment. </w:t>
      </w:r>
      <w:r w:rsidRPr="009A6333">
        <w:rPr>
          <w:rStyle w:val="Emphasis"/>
          <w:rFonts w:asciiTheme="majorHAnsi" w:hAnsiTheme="majorHAnsi"/>
          <w:highlight w:val="cyan"/>
        </w:rPr>
        <w:t>A policy emphasis on “investing in health</w:t>
      </w:r>
      <w:r w:rsidRPr="009A6333">
        <w:rPr>
          <w:rFonts w:asciiTheme="majorHAnsi" w:hAnsiTheme="majorHAnsi"/>
          <w:sz w:val="16"/>
        </w:rPr>
        <w:t xml:space="preserve">” (the Report‘s subtitle) echoed the influential and controversial World Development Report, Investing in Health, published in 1993 by the World Bank.27 The terminology of the title </w:t>
      </w:r>
      <w:r w:rsidRPr="009A6333">
        <w:rPr>
          <w:rStyle w:val="Emphasis"/>
          <w:rFonts w:asciiTheme="majorHAnsi" w:hAnsiTheme="majorHAnsi"/>
          <w:highlight w:val="cyan"/>
        </w:rPr>
        <w:t>conveyed a double meaning—investing in health to improve health and productivity; and investing capital as a route to private profit in the health sector.</w:t>
      </w:r>
      <w:r w:rsidRPr="009A6333">
        <w:rPr>
          <w:rFonts w:asciiTheme="majorHAnsi" w:hAnsiTheme="majorHAnsi"/>
          <w:sz w:val="16"/>
        </w:rPr>
        <w:t xml:space="preserve"> These two meanings of investment, complementary but distinct, pervaded the macroeconomic Report. As Jeffrey Sachs, the Commission’s chair (an economist previously known for “shock therapy” in the implementation of neoliberal policies of public-sector cutbacks in Bolivia and Poland), stated in an address about the Report‘s public health implications at the American Public Health Association’s annual meeting in 2001, “What investor would invest his capital in a malarial country?”28 The Ebola epidemic epitomizes the failures of WHO’s leadership and the vertically oriented policies of the past. From its underfunded circumstances and dependency on the World Bank and Gates Foundation, WHO mounted a delayed and hopelessly inadequate response to the epidemic. As usual, a race for the magic bullet emerged, with predictable financial bonanzas for the pharmaceutical industry. But because no effective vaccine or treatment of Ebola yet exists, an infrastructure of clinics and hospitals must provide supportive services like hydration and blood products, as well as educational efforts and simple supplies such as adequate gloves and materials to block transmission of the virus. Such an infrastructure, nonexistent in West Africa largely due to failure of past public health policies, would prove feasible if the powers that be would recognize the practical benefits of a horizontal approach to the development of public health infrastructure. But that approach contradicts a long tradition of top-down vertical policies that have nurtured the political and economic foundations of empire. But that age is ending. Conditions during the twenty-first century have changed to such an extent that a vision of a world without imperialism has become part of an imaginable future. In struggles throughout the world, especially in Latin America, a new consciousness rejects the inevitability of imperial power. This new consciousness also fosters a vision of medicine and public health constructed around principles of justice, not capital accumulation. Such scenarios convey a picture very different from that of the historical relation between imperialism and health—a picture that shows a diminishing tolerance among the world’s peoples for the public health policies of imperialism and a growing demand for public health systems grounded in solidarity rather than profitability and commodification.</w:t>
      </w:r>
    </w:p>
    <w:p w14:paraId="193C1EB7" w14:textId="77777777" w:rsidR="006667E6" w:rsidRPr="009A6333" w:rsidRDefault="006667E6" w:rsidP="006667E6">
      <w:pPr>
        <w:pStyle w:val="Heading4"/>
        <w:rPr>
          <w:rFonts w:asciiTheme="majorHAnsi" w:hAnsiTheme="majorHAnsi"/>
        </w:rPr>
      </w:pPr>
      <w:r w:rsidRPr="009A6333">
        <w:rPr>
          <w:rFonts w:asciiTheme="majorHAnsi" w:hAnsiTheme="majorHAnsi"/>
        </w:rPr>
        <w:lastRenderedPageBreak/>
        <w:t>Thus the plan: The member nations of the World Trade Organization ought to eliminate enforcement of patent protections for medicines in every nation except the United States, the United Kingdom, Belgium, The Netherlands, Germany, Switzerland, Italy, France, Spain, China, Japan</w:t>
      </w:r>
    </w:p>
    <w:p w14:paraId="32730E93" w14:textId="77777777" w:rsidR="006667E6" w:rsidRPr="009A6333" w:rsidRDefault="006667E6" w:rsidP="006667E6">
      <w:pPr>
        <w:pStyle w:val="Heading2"/>
        <w:spacing w:line="240" w:lineRule="auto"/>
        <w:rPr>
          <w:rFonts w:asciiTheme="majorHAnsi" w:hAnsiTheme="majorHAnsi"/>
        </w:rPr>
      </w:pPr>
      <w:r w:rsidRPr="009A6333">
        <w:rPr>
          <w:rFonts w:asciiTheme="majorHAnsi" w:hAnsiTheme="majorHAnsi"/>
        </w:rPr>
        <w:lastRenderedPageBreak/>
        <w:t>Advantage One is Access</w:t>
      </w:r>
    </w:p>
    <w:p w14:paraId="0302EACF" w14:textId="77777777" w:rsidR="006667E6" w:rsidRPr="009A6333" w:rsidRDefault="006667E6" w:rsidP="006667E6">
      <w:pPr>
        <w:pStyle w:val="Heading4"/>
        <w:spacing w:line="240" w:lineRule="auto"/>
        <w:rPr>
          <w:rFonts w:asciiTheme="majorHAnsi" w:hAnsiTheme="majorHAnsi"/>
        </w:rPr>
      </w:pPr>
      <w:r w:rsidRPr="009A6333">
        <w:rPr>
          <w:rFonts w:asciiTheme="majorHAnsi" w:hAnsiTheme="majorHAnsi"/>
        </w:rPr>
        <w:t>The removal of patents would give people better access to some of the same privileges as western countries and reduce the effects of neocolonialism</w:t>
      </w:r>
    </w:p>
    <w:p w14:paraId="21F6ACAA" w14:textId="77777777" w:rsidR="006667E6" w:rsidRPr="009A6333" w:rsidRDefault="006667E6" w:rsidP="006667E6">
      <w:pPr>
        <w:spacing w:line="240" w:lineRule="auto"/>
        <w:rPr>
          <w:rFonts w:asciiTheme="majorHAnsi" w:hAnsiTheme="majorHAnsi"/>
        </w:rPr>
      </w:pPr>
      <w:r w:rsidRPr="009A6333">
        <w:rPr>
          <w:rStyle w:val="Style13ptBold"/>
          <w:rFonts w:asciiTheme="majorHAnsi" w:hAnsiTheme="majorHAnsi"/>
        </w:rPr>
        <w:t>Oxfam 21</w:t>
      </w:r>
      <w:r w:rsidRPr="009A6333">
        <w:rPr>
          <w:rFonts w:asciiTheme="majorHAnsi" w:hAnsiTheme="majorHAnsi"/>
        </w:rPr>
        <w:t>, Organization working to end the injustice of poverty. Intellectual property and access to medicine. Oxfam.com, Summer 2021 &lt; https://www.oxfamamerica.org/explore/issues/economic-well-being/intellectual-property-and-access-to-medicine/&gt; KK</w:t>
      </w:r>
    </w:p>
    <w:p w14:paraId="0F4AC8B6" w14:textId="77777777" w:rsidR="006667E6" w:rsidRPr="009A6333" w:rsidRDefault="006667E6" w:rsidP="006667E6">
      <w:pPr>
        <w:spacing w:line="240" w:lineRule="auto"/>
        <w:rPr>
          <w:rFonts w:asciiTheme="majorHAnsi" w:hAnsiTheme="majorHAnsi"/>
          <w:sz w:val="16"/>
        </w:rPr>
      </w:pPr>
      <w:r w:rsidRPr="009A6333">
        <w:rPr>
          <w:rFonts w:asciiTheme="majorHAnsi" w:hAnsiTheme="majorHAnsi"/>
          <w:sz w:val="16"/>
        </w:rPr>
        <w:t>Today, more than two billion people across the developing world lack access to affordable medicines, including many patients in countries negotiating in the Trans-Pacific Partnership (TPP) free trade agreement. Two critical factors limit access to treatment: the high prices of new medicines, particularly those that are patent-protected, and the lack of medicines and vaccines to treat neglected diseases, a consequence of lack of R&amp;D. Intellectual property (IP) has different forms; in the case of access to medicines, we are talking about patents. Patents are a public policy instrument aimed at stimulating innovation. By providing a monopoly through a patent—which gives inventors an economic advantage—governments seek to provide an incentive for R&amp;D. At the same time, the public benefits from technological advancement. This trade-off underpins patent systems everywhere. Governments need to maintain an appropriate balance between incentivizing innovation, on the one hand, and, on the other, ensuring that new products are widely available. High levels of IP protection in developing countries exacerbate, rather than help solve, the problem of access to affordable medicines. Extensive patent</w:t>
      </w:r>
      <w:r w:rsidRPr="009A6333">
        <w:rPr>
          <w:rStyle w:val="Emphasis"/>
          <w:rFonts w:asciiTheme="majorHAnsi" w:hAnsiTheme="majorHAnsi"/>
          <w:highlight w:val="cyan"/>
        </w:rPr>
        <w:t xml:space="preserve"> protection for new medicines delays the onset of generic competition</w:t>
      </w:r>
      <w:r w:rsidRPr="009A6333">
        <w:rPr>
          <w:rFonts w:asciiTheme="majorHAnsi" w:hAnsiTheme="majorHAnsi"/>
          <w:sz w:val="16"/>
        </w:rPr>
        <w:t>. And because</w:t>
      </w:r>
      <w:r w:rsidRPr="009A6333">
        <w:rPr>
          <w:rStyle w:val="Emphasis"/>
          <w:rFonts w:asciiTheme="majorHAnsi" w:hAnsiTheme="majorHAnsi"/>
          <w:highlight w:val="cyan"/>
        </w:rPr>
        <w:t xml:space="preserve"> generic competition is the only proven method of reducing medicine prices in a sustainable way, such high levels of IP protection are extremely damaging to public health outcomes</w:t>
      </w:r>
      <w:r w:rsidRPr="009A6333">
        <w:rPr>
          <w:rFonts w:asciiTheme="majorHAnsi" w:hAnsiTheme="majorHAnsi"/>
          <w:sz w:val="16"/>
        </w:rPr>
        <w:t>. A word on background: The 1994 TRIPS Agreement represented the single greatest expansion of IP protection in history, but it also includes a range of public health safeguards and flexibilities, which were reinforced by the 2001 Doha Declaration on the TRIPS Agreement and Public Health. Yet US trade agreements over the past decade have sought to redefine and even undermine the Doha Declaration, as FTAs have included provisions that curb governments’ ability to use the health safeguards in TRIPS and have mandated higher levels of IP protection. These provisions block or delay the onset of generic competition, keeping medicine prices high</w:t>
      </w:r>
      <w:r w:rsidRPr="009A6333">
        <w:rPr>
          <w:rStyle w:val="Emphasis"/>
          <w:rFonts w:asciiTheme="majorHAnsi" w:hAnsiTheme="majorHAnsi"/>
          <w:highlight w:val="cyan"/>
        </w:rPr>
        <w:t>. Higher treatment costs are devastating to poor people, and they undermine the sustainability of public health programs</w:t>
      </w:r>
      <w:r w:rsidRPr="009A6333">
        <w:rPr>
          <w:rFonts w:asciiTheme="majorHAnsi" w:hAnsiTheme="majorHAnsi"/>
          <w:sz w:val="16"/>
        </w:rPr>
        <w:t xml:space="preserve">—particularly in low- and middle-income countries, where public finance for health care is limited and most patients pay for medicines out of pocket. The agreement reached between Congressional leadership and the Bush administration on May 10, 2007, broke this trend of imposing increasingly stricter IP protections in trade agreements by scaling back so-called TRIPS-plus rules in the FTAs with Peru, Panama, and Colombia. This agreement was very significant—not only did it confirm the importance of the Doha Declaration on the TRIPS Agreement and Public Health, but it also recognized that higher levels of IP protection can in fact run counter to public health interests and US trade and development goals. Under this agreement, which has become known as the May 10 Agreement, three key TRIPS-plus provisions that Oxfam believes have been most harmful in delaying generic competition were rolled back: namely, patent linkage and patent-term extensions were made voluntary, and important flexibilities were included in the data exclusivity (DE) provisions to speed up the introduction of generic medicines. Patent linkage prohibits a country’s drug regulatory authority from approving a medicine if there is any patent—even a frivolous one—in effect. It requires regulatory officials to police patents in addition to their core work of evaluating the safety and efficacy of medicines. Patent extension provisions allow companies to seek extensions of the 20-year patent term to compensate for administrative delays by patent offices and drug regulatory authorities. (Such delays are inevitable in developing countries, where these offices are chronically underfunded and are facing increasing numbers of patent applications.) </w:t>
      </w:r>
      <w:hyperlink r:id="rId64" w:history="1">
        <w:r w:rsidRPr="009A6333">
          <w:rPr>
            <w:rFonts w:asciiTheme="majorHAnsi" w:hAnsiTheme="majorHAnsi"/>
            <w:sz w:val="16"/>
          </w:rPr>
          <w:t>Data exclusivity</w:t>
        </w:r>
      </w:hyperlink>
      <w:r w:rsidRPr="009A6333">
        <w:rPr>
          <w:rFonts w:asciiTheme="majorHAnsi" w:hAnsiTheme="majorHAnsi"/>
          <w:sz w:val="16"/>
        </w:rPr>
        <w:t xml:space="preserve"> creates a monopoly that is separate from patents by prohibiting a country’s drug regulatory authority from approving a generic medicine based on the clinical trial data provided by the originator company. Although the May 10 Agreement did not eliminate all TRIPS-plus rules, Oxfam considered it to be a step in the right direction—after a long time going the wrong way. It reflected a meaningful effort to ensure that US trade policy more appropriately balances IP protection with public health considerations in developing countries. Oxfam fully expected this new approach in US trade policy to continue. But the Office of the US Trade Representative (USTR) effectively abandoned the May 10 Agreement in TPP negotiations and added new provisions that would further constrain generic competition—for example, by expanding the scope of what can receive monopoly protection—and Oxfam’s concerns with the USTR TPP proposal relate not only to the IP chapter, but also to a proposed chapter on “transparency” in pharmaceutical reimbursement, which would hinder government efforts to control the cost of reimbursing medicines through public health care programs. The reality is that fragile gains in health in developing country TPP partners are at risk from the USTR proposal. For example, Peru is a low- to middle-income country with high levels of poverty and inequality and with a high burden of chronic and noncommunicable diseases that require medicines over the long term. Prices for patented medicines to treat cancer, for example, are unaffordable for households and have exhausted most of the government’s resources available to pay for treatments under the public health system. A 2010 study by a Peruvian government entity (the Director General of Medicines, Supply and Drugs, or DIGEMID) revealed this stark reality: the monthly cost of one key patented medicine needed to treat head and neck cancer is equivalent to 880 times the daily minimum wage in Peru, an amount that would take a worker more than two years to earn, without a single day off. The TPP would not only undermine the efforts of other countries to protect public health, but would also undermine US efforts to improve access to health care around the world. Thanks </w:t>
      </w:r>
      <w:r w:rsidRPr="009A6333">
        <w:rPr>
          <w:rFonts w:asciiTheme="majorHAnsi" w:hAnsiTheme="majorHAnsi"/>
          <w:sz w:val="16"/>
        </w:rPr>
        <w:lastRenderedPageBreak/>
        <w:t>to the cost savings from use of generics, PEPFAR (the President’s Emergency Plan for AIDS Relief) has successfully initiated treatment for more than three million people worldwide, and saved $380 million in 2010 alone. In Vietnam, where more than half the population lives in poverty, 97 percent of antiretroviral medicines purchased under PEPFAR ($323 million in 2004–2009) are generics. If Vietnam had to adopt what USTR is proposing in the TPP trade agreement, it would undermine the sustainability of HIV and AIDS treatment under PEPFAR, and also undermine broader efforts by the Vietnamese government to ensure access to affordable medicines. Not surprisingly, the USTR IP proposal has generated stiff resistance from TPP negotiating partners. It’s been hard to sell greater monopoly rights and less competition as facilitating access to medicines. What’s more, the USTR proposal will not enhance pharmaceutical innovation. It’s important to challenge the argument that stricter IP rules and high prices are essential to promote innovation. This logic is flawed in rich countries and simply does not apply in most developing countries. Additional IP protection in developing countries does not alter the calculus that multinational pharmaceutical companies employ when deciding where to invest limited R&amp;D resources. Even accounting for recent economic growth, developing countries still only represent in total about 1 percent of global pharmaceutical demand. Stricter patent rules in a few countries may generate greater profits for drug companies, but won’t lead to additional innovation that would meet the public health needs of those countries. And such rules could undermine patients’ access to new treatments. In order to generate greater innovation, changes need to be made within the pharmaceutical industry itself. This is not something that a trade agreement can achieve. The problem of access to affordable medicines cannot be solved through trade agreements, but it can be exacerbated. That will be the outcome if USTR succeeds in its insistence that TPP partners institute far-reaching IP rules that upset the important balance between access and innovation, thereby rewarding multinational companies with excessive monopolies at the expense of the public interest.</w:t>
      </w:r>
    </w:p>
    <w:p w14:paraId="43029528" w14:textId="77777777" w:rsidR="006667E6" w:rsidRPr="009A6333" w:rsidRDefault="006667E6" w:rsidP="006667E6">
      <w:pPr>
        <w:pStyle w:val="Heading4"/>
        <w:rPr>
          <w:rFonts w:asciiTheme="majorHAnsi" w:hAnsiTheme="majorHAnsi"/>
        </w:rPr>
      </w:pPr>
      <w:r w:rsidRPr="009A6333">
        <w:rPr>
          <w:rFonts w:asciiTheme="majorHAnsi" w:hAnsiTheme="majorHAnsi"/>
        </w:rPr>
        <w:t>Studies prove- Relaxing patents means reduced prices</w:t>
      </w:r>
    </w:p>
    <w:p w14:paraId="5520EB5C" w14:textId="77777777" w:rsidR="006667E6" w:rsidRPr="009A6333" w:rsidRDefault="006667E6" w:rsidP="006667E6">
      <w:pPr>
        <w:spacing w:line="240" w:lineRule="auto"/>
        <w:rPr>
          <w:rFonts w:asciiTheme="majorHAnsi" w:hAnsiTheme="majorHAnsi"/>
        </w:rPr>
      </w:pPr>
      <w:r w:rsidRPr="009A6333">
        <w:rPr>
          <w:rStyle w:val="Style13ptBold"/>
          <w:rFonts w:asciiTheme="majorHAnsi" w:hAnsiTheme="majorHAnsi"/>
        </w:rPr>
        <w:t>Crook 05</w:t>
      </w:r>
      <w:r w:rsidRPr="009A6333">
        <w:rPr>
          <w:rFonts w:asciiTheme="majorHAnsi" w:hAnsiTheme="majorHAnsi"/>
          <w:b/>
          <w:bCs/>
        </w:rPr>
        <w:t xml:space="preserve"> </w:t>
      </w:r>
      <w:r w:rsidRPr="009A6333">
        <w:rPr>
          <w:rFonts w:asciiTheme="majorHAnsi" w:hAnsiTheme="majorHAnsi"/>
        </w:rPr>
        <w:t xml:space="preserve">[Jamie Crook- director of litigation for the Center for Gender and Refugee Studies, 2005, “Balancing Intellectual Property Protection with the Human Right to Health,” </w:t>
      </w:r>
      <w:r w:rsidRPr="009A6333">
        <w:rPr>
          <w:rFonts w:asciiTheme="majorHAnsi" w:hAnsiTheme="majorHAnsi"/>
          <w:i/>
          <w:iCs/>
        </w:rPr>
        <w:t>Berkeley Journal of International Law 23</w:t>
      </w:r>
      <w:r w:rsidRPr="009A6333">
        <w:rPr>
          <w:rFonts w:asciiTheme="majorHAnsi" w:hAnsiTheme="majorHAnsi"/>
        </w:rPr>
        <w:t xml:space="preserve">(3), 524-550, </w:t>
      </w:r>
      <w:hyperlink r:id="rId65" w:history="1">
        <w:r w:rsidRPr="009A6333">
          <w:rPr>
            <w:rFonts w:asciiTheme="majorHAnsi" w:hAnsiTheme="majorHAnsi"/>
          </w:rPr>
          <w:t>https://lawcat.berkeley.edu/record/1119803?ln=en]/</w:t>
        </w:r>
      </w:hyperlink>
      <w:r w:rsidRPr="009A6333">
        <w:rPr>
          <w:rFonts w:asciiTheme="majorHAnsi" w:hAnsiTheme="majorHAnsi"/>
        </w:rPr>
        <w:t xml:space="preserve"> Triumph Debate</w:t>
      </w:r>
    </w:p>
    <w:p w14:paraId="6AF1FB5D" w14:textId="77777777" w:rsidR="006667E6" w:rsidRPr="009A6333" w:rsidRDefault="006667E6" w:rsidP="006667E6">
      <w:pPr>
        <w:spacing w:line="240" w:lineRule="auto"/>
        <w:rPr>
          <w:rFonts w:asciiTheme="majorHAnsi" w:hAnsiTheme="majorHAnsi"/>
          <w:sz w:val="16"/>
        </w:rPr>
      </w:pPr>
      <w:r w:rsidRPr="009A6333">
        <w:rPr>
          <w:rFonts w:asciiTheme="majorHAnsi" w:hAnsiTheme="majorHAnsi"/>
          <w:sz w:val="16"/>
        </w:rPr>
        <w:t>They also cast AIDS as a strictly social condition rather than an infectious disease, a notion not unique to pharmaceutical conglomerates. South African President, Thabo Mbeki, for example, misguidedly asserted that "extreme poverty" is the4rimary culprit of sub-Saharan Africa's public health ravages, not the HIV virus</w:t>
      </w:r>
      <w:r w:rsidRPr="009A6333">
        <w:rPr>
          <w:rFonts w:asciiTheme="majorHAnsi" w:hAnsiTheme="majorHAnsi"/>
          <w:bCs/>
          <w:sz w:val="16"/>
        </w:rPr>
        <w:t>.</w:t>
      </w:r>
      <w:r w:rsidRPr="009A6333">
        <w:rPr>
          <w:rFonts w:asciiTheme="majorHAnsi" w:hAnsiTheme="majorHAnsi"/>
          <w:sz w:val="16"/>
        </w:rPr>
        <w:t xml:space="preserve"> The circular "poverty, not patents" argument assumes that high prices are a given and that poverty is synonymous with an inability to afford medication. But high prices are not a given;</w:t>
      </w:r>
      <w:r w:rsidRPr="009A6333">
        <w:rPr>
          <w:rFonts w:asciiTheme="majorHAnsi" w:hAnsiTheme="majorHAnsi"/>
          <w:sz w:val="16"/>
          <w:highlight w:val="green"/>
        </w:rPr>
        <w:t xml:space="preserve"> </w:t>
      </w:r>
      <w:r w:rsidRPr="009A6333">
        <w:rPr>
          <w:rStyle w:val="Emphasis"/>
          <w:rFonts w:asciiTheme="majorHAnsi" w:hAnsiTheme="majorHAnsi"/>
          <w:highlight w:val="cyan"/>
        </w:rPr>
        <w:t>based on the examples of India and Brazil, relaxing patent standards for developing countries by condoning generic manufacture</w:t>
      </w:r>
      <w:r w:rsidRPr="009A6333">
        <w:rPr>
          <w:rFonts w:asciiTheme="majorHAnsi" w:hAnsiTheme="majorHAnsi"/>
          <w:sz w:val="16"/>
          <w:highlight w:val="cyan"/>
        </w:rPr>
        <w:t xml:space="preserve"> </w:t>
      </w:r>
      <w:r w:rsidRPr="009A6333">
        <w:rPr>
          <w:rFonts w:asciiTheme="majorHAnsi" w:hAnsiTheme="majorHAnsi"/>
          <w:sz w:val="16"/>
        </w:rPr>
        <w:t xml:space="preserve">and parallel imports4 3 </w:t>
      </w:r>
      <w:r w:rsidRPr="009A6333">
        <w:rPr>
          <w:rStyle w:val="Emphasis"/>
          <w:rFonts w:asciiTheme="majorHAnsi" w:hAnsiTheme="majorHAnsi"/>
          <w:highlight w:val="cyan"/>
        </w:rPr>
        <w:t>dramatically lowers prices and increases access to anti-retroviral treatment</w:t>
      </w:r>
      <w:r w:rsidRPr="009A6333">
        <w:rPr>
          <w:rFonts w:asciiTheme="majorHAnsi" w:hAnsiTheme="majorHAnsi"/>
          <w:bCs/>
          <w:sz w:val="16"/>
        </w:rPr>
        <w:t xml:space="preserve">. </w:t>
      </w:r>
      <w:r w:rsidRPr="009A6333">
        <w:rPr>
          <w:rFonts w:asciiTheme="majorHAnsi" w:hAnsiTheme="majorHAnsi"/>
          <w:sz w:val="16"/>
        </w:rPr>
        <w:t>44 Instead of poverty, the true barrier to access is unaffordability.</w:t>
      </w:r>
      <w:r w:rsidRPr="009A6333">
        <w:rPr>
          <w:rFonts w:asciiTheme="majorHAnsi" w:hAnsiTheme="majorHAnsi"/>
          <w:bCs/>
          <w:sz w:val="16"/>
        </w:rPr>
        <w:t xml:space="preserve"> </w:t>
      </w:r>
      <w:r w:rsidRPr="009A6333">
        <w:rPr>
          <w:rFonts w:asciiTheme="majorHAnsi" w:hAnsiTheme="majorHAnsi"/>
          <w:sz w:val="16"/>
        </w:rPr>
        <w:t>This idea should empower those who are truly concerned with combating the AIDS epidemic because, while poverty is a multidimensional problem with no immediate solution</w:t>
      </w:r>
      <w:r w:rsidRPr="009A6333">
        <w:rPr>
          <w:rFonts w:asciiTheme="majorHAnsi" w:hAnsiTheme="majorHAnsi"/>
          <w:bCs/>
          <w:sz w:val="16"/>
        </w:rPr>
        <w:t xml:space="preserve">, </w:t>
      </w:r>
      <w:r w:rsidRPr="009A6333">
        <w:rPr>
          <w:rFonts w:asciiTheme="majorHAnsi" w:hAnsiTheme="majorHAnsi"/>
          <w:sz w:val="16"/>
        </w:rPr>
        <w:t>current technology already allows for the manufacture of affordable generic treatment. Yet patent protections presently suppress the production of effective generic antiretrovirals, to the detriment of the world's poorest HIV/AIDS patients.</w:t>
      </w:r>
    </w:p>
    <w:p w14:paraId="604521E8" w14:textId="77777777" w:rsidR="006667E6" w:rsidRPr="009A6333" w:rsidRDefault="006667E6" w:rsidP="006667E6">
      <w:pPr>
        <w:pStyle w:val="Heading4"/>
        <w:spacing w:line="240" w:lineRule="auto"/>
        <w:rPr>
          <w:rFonts w:asciiTheme="majorHAnsi" w:hAnsiTheme="majorHAnsi"/>
        </w:rPr>
      </w:pPr>
      <w:r w:rsidRPr="009A6333">
        <w:rPr>
          <w:rFonts w:asciiTheme="majorHAnsi" w:hAnsiTheme="majorHAnsi"/>
        </w:rPr>
        <w:t>The Plan saves millions of lives every year</w:t>
      </w:r>
    </w:p>
    <w:p w14:paraId="5732BCB0" w14:textId="77777777" w:rsidR="006667E6" w:rsidRPr="009A6333" w:rsidRDefault="006667E6" w:rsidP="006667E6">
      <w:pPr>
        <w:spacing w:line="240" w:lineRule="auto"/>
        <w:rPr>
          <w:rFonts w:asciiTheme="majorHAnsi" w:hAnsiTheme="majorHAnsi"/>
        </w:rPr>
      </w:pPr>
      <w:r w:rsidRPr="009A6333">
        <w:rPr>
          <w:rStyle w:val="Style13ptBold"/>
          <w:rFonts w:asciiTheme="majorHAnsi" w:hAnsiTheme="majorHAnsi"/>
        </w:rPr>
        <w:t>Pheage 16</w:t>
      </w:r>
      <w:r w:rsidRPr="009A6333">
        <w:rPr>
          <w:rFonts w:asciiTheme="majorHAnsi" w:hAnsiTheme="majorHAnsi"/>
          <w:b/>
          <w:bCs/>
        </w:rPr>
        <w:t xml:space="preserve"> </w:t>
      </w:r>
      <w:r w:rsidRPr="009A6333">
        <w:rPr>
          <w:rFonts w:asciiTheme="majorHAnsi" w:hAnsiTheme="majorHAnsi"/>
        </w:rPr>
        <w:t xml:space="preserve">[Tefo Pheage- journalist for African Renewal, December 2016, “Dying from lack of medicines,” United Nations Africa Renewal, </w:t>
      </w:r>
      <w:hyperlink r:id="rId66" w:history="1">
        <w:r w:rsidRPr="009A6333">
          <w:rPr>
            <w:rFonts w:asciiTheme="majorHAnsi" w:hAnsiTheme="majorHAnsi"/>
          </w:rPr>
          <w:t>https://www.un.org/africarenewal/magazine/december-2016-march-2017/dying-lack-medicines]/</w:t>
        </w:r>
      </w:hyperlink>
      <w:r w:rsidRPr="009A6333">
        <w:rPr>
          <w:rFonts w:asciiTheme="majorHAnsi" w:hAnsiTheme="majorHAnsi"/>
        </w:rPr>
        <w:t xml:space="preserve"> Triumph Debate</w:t>
      </w:r>
    </w:p>
    <w:p w14:paraId="507D8BFF" w14:textId="77777777" w:rsidR="006667E6" w:rsidRPr="009A6333" w:rsidRDefault="006667E6" w:rsidP="006667E6">
      <w:pPr>
        <w:spacing w:line="240" w:lineRule="auto"/>
        <w:rPr>
          <w:rFonts w:asciiTheme="majorHAnsi" w:hAnsiTheme="majorHAnsi"/>
          <w:sz w:val="16"/>
        </w:rPr>
      </w:pPr>
      <w:r w:rsidRPr="009A6333">
        <w:rPr>
          <w:rFonts w:asciiTheme="majorHAnsi" w:hAnsiTheme="majorHAnsi"/>
          <w:sz w:val="16"/>
        </w:rPr>
        <w:t xml:space="preserve">Approximately </w:t>
      </w:r>
      <w:r w:rsidRPr="009A6333">
        <w:rPr>
          <w:rStyle w:val="Emphasis"/>
          <w:rFonts w:asciiTheme="majorHAnsi" w:hAnsiTheme="majorHAnsi"/>
          <w:highlight w:val="cyan"/>
        </w:rPr>
        <w:t xml:space="preserve">1.6 million Africans died of malaria, tuberculosis and HIV-related illnesses in 2015. These diseases can be prevented </w:t>
      </w:r>
      <w:r w:rsidRPr="009A6333">
        <w:rPr>
          <w:rFonts w:asciiTheme="majorHAnsi" w:hAnsiTheme="majorHAnsi"/>
          <w:sz w:val="16"/>
        </w:rPr>
        <w:t xml:space="preserve">or treated </w:t>
      </w:r>
      <w:r w:rsidRPr="009A6333">
        <w:rPr>
          <w:rStyle w:val="Emphasis"/>
          <w:rFonts w:asciiTheme="majorHAnsi" w:hAnsiTheme="majorHAnsi"/>
          <w:highlight w:val="cyan"/>
        </w:rPr>
        <w:t xml:space="preserve">with </w:t>
      </w:r>
      <w:r w:rsidRPr="009A6333">
        <w:rPr>
          <w:rFonts w:asciiTheme="majorHAnsi" w:hAnsiTheme="majorHAnsi"/>
          <w:sz w:val="16"/>
        </w:rPr>
        <w:t>timely</w:t>
      </w:r>
      <w:r w:rsidRPr="009A6333">
        <w:rPr>
          <w:rStyle w:val="Emphasis"/>
          <w:rFonts w:asciiTheme="majorHAnsi" w:hAnsiTheme="majorHAnsi"/>
          <w:highlight w:val="cyan"/>
        </w:rPr>
        <w:t xml:space="preserve"> access to </w:t>
      </w:r>
      <w:r w:rsidRPr="009A6333">
        <w:rPr>
          <w:rFonts w:asciiTheme="majorHAnsi" w:hAnsiTheme="majorHAnsi"/>
          <w:sz w:val="16"/>
        </w:rPr>
        <w:t>appropriate and affordable</w:t>
      </w:r>
      <w:r w:rsidRPr="009A6333">
        <w:rPr>
          <w:rStyle w:val="Emphasis"/>
          <w:rFonts w:asciiTheme="majorHAnsi" w:hAnsiTheme="majorHAnsi"/>
          <w:highlight w:val="cyan"/>
        </w:rPr>
        <w:t xml:space="preserve"> medicines, </w:t>
      </w:r>
      <w:r w:rsidRPr="009A6333">
        <w:rPr>
          <w:rFonts w:asciiTheme="majorHAnsi" w:hAnsiTheme="majorHAnsi"/>
          <w:sz w:val="16"/>
        </w:rPr>
        <w:t xml:space="preserve">vaccines and other health services. But less than 2% of drugs consumed in Africa are produced on the continent, meaning that many sick patients do not have access to locally produced drugs and may not afford to buy the imported ones. Without access to medicines, Africans are susceptible to the three big killer diseases on the continent: malaria, tuberculosis and HIV/AIDS. Globally, 50% of children under five who die of pneumonia, diarrhoea, measles, HIV, tuberculosis and malaria are in Africa, according to the World Health Organisation (WHO). The organisation defines having access to medicine as having medicines continuously available and affordable at health facilities that are within one hour’s walk of the population. In some parts of Zimbabwe, for example, some nurses give painkillers to sick patients as a “treat-all drug,” says Charles Ndlovu, a Zimbabwean living in Botswana. Some of his family members have been treated in hospitals in Zimbabwe. With most medicines unavailable, the nurses have little choice. Dave Puo, from Mpumalanga in South Africa, says that in his country, “when you seek medical attention, you are often informed that there is no medication and advised to go to the big hospitals,” which the majority of the poor cannot afford. “The system does not care about your [empty] pockets.” Inhibiting factors </w:t>
      </w:r>
    </w:p>
    <w:p w14:paraId="7B708A3A" w14:textId="77777777" w:rsidR="006667E6" w:rsidRPr="009A6333" w:rsidRDefault="006667E6" w:rsidP="006667E6">
      <w:pPr>
        <w:pStyle w:val="Heading2"/>
        <w:rPr>
          <w:rFonts w:asciiTheme="majorHAnsi" w:hAnsiTheme="majorHAnsi"/>
        </w:rPr>
      </w:pPr>
      <w:r w:rsidRPr="009A6333">
        <w:rPr>
          <w:rFonts w:asciiTheme="majorHAnsi" w:hAnsiTheme="majorHAnsi"/>
        </w:rPr>
        <w:lastRenderedPageBreak/>
        <w:t>Advantage Two is Contraception</w:t>
      </w:r>
    </w:p>
    <w:p w14:paraId="2773D60C" w14:textId="77777777" w:rsidR="006667E6" w:rsidRPr="009A6333" w:rsidRDefault="006667E6" w:rsidP="006667E6">
      <w:pPr>
        <w:pStyle w:val="Heading4"/>
        <w:rPr>
          <w:rFonts w:asciiTheme="majorHAnsi" w:hAnsiTheme="majorHAnsi"/>
        </w:rPr>
      </w:pPr>
      <w:r w:rsidRPr="009A6333">
        <w:rPr>
          <w:rFonts w:asciiTheme="majorHAnsi" w:hAnsiTheme="majorHAnsi"/>
        </w:rPr>
        <w:t>IP allows for misogynistic power structures to replicate through denial of access to contraception</w:t>
      </w:r>
    </w:p>
    <w:p w14:paraId="21E75152" w14:textId="3CA490C5" w:rsidR="006667E6" w:rsidRPr="009A6333" w:rsidRDefault="006667E6" w:rsidP="006667E6">
      <w:pPr>
        <w:spacing w:line="240" w:lineRule="auto"/>
        <w:rPr>
          <w:rFonts w:asciiTheme="majorHAnsi" w:hAnsiTheme="majorHAnsi"/>
          <w:sz w:val="16"/>
        </w:rPr>
      </w:pPr>
      <w:r w:rsidRPr="009A6333">
        <w:rPr>
          <w:rStyle w:val="Style13ptBold"/>
          <w:rFonts w:asciiTheme="majorHAnsi" w:hAnsiTheme="majorHAnsi"/>
        </w:rPr>
        <w:t>Allen 1</w:t>
      </w:r>
      <w:r w:rsidRPr="009A6333">
        <w:rPr>
          <w:rFonts w:asciiTheme="majorHAnsi" w:hAnsiTheme="majorHAnsi"/>
          <w:sz w:val="16"/>
        </w:rPr>
        <w:t xml:space="preserve">: Allen, Scott A. [Indiana University Maurer School of Law] “Patents Fettering Reproductive Rights” </w:t>
      </w:r>
      <w:r w:rsidRPr="009A6333">
        <w:rPr>
          <w:rFonts w:asciiTheme="majorHAnsi" w:hAnsiTheme="majorHAnsi"/>
          <w:i/>
          <w:iCs/>
          <w:sz w:val="16"/>
        </w:rPr>
        <w:t xml:space="preserve">Indiana Law Journal, </w:t>
      </w:r>
      <w:r w:rsidRPr="009A6333">
        <w:rPr>
          <w:rFonts w:asciiTheme="majorHAnsi" w:hAnsiTheme="majorHAnsi"/>
          <w:sz w:val="16"/>
        </w:rPr>
        <w:t xml:space="preserve">2012. </w:t>
      </w:r>
      <w:hyperlink r:id="rId67" w:history="1">
        <w:r w:rsidRPr="009A6333">
          <w:rPr>
            <w:rStyle w:val="Hyperlink"/>
            <w:rFonts w:asciiTheme="majorHAnsi" w:hAnsiTheme="majorHAnsi"/>
            <w:sz w:val="16"/>
          </w:rPr>
          <w:t>https://www.repository.law.indiana.edu/cgi/viewcontent.cgi?article=3004&amp;context=ilj</w:t>
        </w:r>
      </w:hyperlink>
      <w:r w:rsidRPr="009A6333">
        <w:rPr>
          <w:rFonts w:asciiTheme="majorHAnsi" w:hAnsiTheme="majorHAnsi"/>
          <w:sz w:val="16"/>
        </w:rPr>
        <w:t xml:space="preserve"> JP. </w:t>
      </w:r>
    </w:p>
    <w:p w14:paraId="42276ACA" w14:textId="77777777" w:rsidR="006667E6" w:rsidRPr="009A6333" w:rsidRDefault="006667E6" w:rsidP="006667E6">
      <w:pPr>
        <w:spacing w:line="240" w:lineRule="auto"/>
        <w:rPr>
          <w:rFonts w:asciiTheme="majorHAnsi" w:hAnsiTheme="majorHAnsi"/>
          <w:sz w:val="16"/>
        </w:rPr>
      </w:pPr>
    </w:p>
    <w:p w14:paraId="7D38A377" w14:textId="77777777" w:rsidR="006667E6" w:rsidRPr="009A6333" w:rsidRDefault="006667E6" w:rsidP="006667E6">
      <w:pPr>
        <w:spacing w:line="240" w:lineRule="auto"/>
        <w:jc w:val="both"/>
        <w:rPr>
          <w:rFonts w:asciiTheme="majorHAnsi" w:hAnsiTheme="majorHAnsi"/>
          <w:sz w:val="16"/>
        </w:rPr>
      </w:pPr>
      <w:r w:rsidRPr="009A6333">
        <w:rPr>
          <w:rStyle w:val="Emphasis"/>
          <w:rFonts w:asciiTheme="majorHAnsi" w:hAnsiTheme="majorHAnsi"/>
          <w:highlight w:val="cyan"/>
        </w:rPr>
        <w:t>Because these patentable reproductive inventions</w:t>
      </w:r>
      <w:r w:rsidRPr="009A6333">
        <w:rPr>
          <w:rFonts w:asciiTheme="majorHAnsi" w:hAnsiTheme="majorHAnsi"/>
          <w:sz w:val="16"/>
        </w:rPr>
        <w:t xml:space="preserve"> have enabled reproductive choice and </w:t>
      </w:r>
      <w:r w:rsidRPr="009A6333">
        <w:rPr>
          <w:rStyle w:val="Emphasis"/>
          <w:rFonts w:asciiTheme="majorHAnsi" w:hAnsiTheme="majorHAnsi"/>
          <w:highlight w:val="cyan"/>
        </w:rPr>
        <w:t>are often catalysts for reproductive rights, opposition to reproductive autonomy has translated into opposition to specific technologies</w:t>
      </w:r>
      <w:r w:rsidRPr="009A6333">
        <w:rPr>
          <w:rFonts w:asciiTheme="majorHAnsi" w:hAnsiTheme="majorHAnsi"/>
          <w:sz w:val="16"/>
        </w:rPr>
        <w:t xml:space="preserve">. In turn, opposition has slowly begun to find its way into the patent laws that provide limited monopolies on reproductive inventions. Unlike inventions of antiquity, the advanced technology that now constitutes patent-eligible subject matter has the potential to tread on deeply moral, religious, and political ideologies. One commentator has noted that “[a]s human existence becomes increasingly embedded in technology, the impact of traditionally patentable subject matter upon the exercise of individual liberties grows.”9 There is no area more fundamental to human existence than that of reproduction—an area that has recently experienced extraordinary technological advances. For example, </w:t>
      </w:r>
      <w:r w:rsidRPr="009A6333">
        <w:rPr>
          <w:rStyle w:val="Emphasis"/>
          <w:rFonts w:asciiTheme="majorHAnsi" w:hAnsiTheme="majorHAnsi"/>
          <w:highlight w:val="cyan"/>
        </w:rPr>
        <w:t>in the last several decades, patents have been issued on technologies ranging from abortive methods, pharmaceuticals</w:t>
      </w:r>
      <w:r w:rsidRPr="009A6333">
        <w:rPr>
          <w:rFonts w:asciiTheme="majorHAnsi" w:hAnsiTheme="majorHAnsi"/>
          <w:sz w:val="16"/>
        </w:rPr>
        <w:t xml:space="preserve">, and instruments, to in vitro fertilization (IVF),13 cloning (e.g., Dolly),14 </w:t>
      </w:r>
      <w:r w:rsidRPr="009A6333">
        <w:rPr>
          <w:rStyle w:val="Emphasis"/>
          <w:rFonts w:asciiTheme="majorHAnsi" w:hAnsiTheme="majorHAnsi"/>
          <w:highlight w:val="cyan"/>
        </w:rPr>
        <w:t>and in vitro pre-implantation genetic diagnostic (PGD) procedures</w:t>
      </w:r>
      <w:r w:rsidRPr="009A6333">
        <w:rPr>
          <w:rFonts w:asciiTheme="majorHAnsi" w:hAnsiTheme="majorHAnsi"/>
          <w:sz w:val="16"/>
        </w:rPr>
        <w:t xml:space="preserve">.15 Reproductive knowledge and capabilities have expanded in exponential ways, promising that the future holds even more technological advancements. Much of that practical knowledge is owned, or has the potential to be owned, as intellectual property. These “twenty-first century” technological developments, and the new perceived reproductive liberties that may accompany their growth,16 pose new challenges to a constitutionally empowered system of “promot[ing] the Progress of Science and useful Arts”17 with eighteenth-century origins. Whether or not the Framers contemplated the vast universe of procreative and reproductive developments as within the scope of traditionally patentable subject matter,18 the fact remains that as section 101 of the Patent Act19 currently stands, inventions related to human reproduction will routinely fall within its broad scope. It is likely, however, that the Framers did contemplate a patent system that would continue to provide broad and robust incentives to invent—a set of incentives that has helped establish the United States as a technological superpower and that many feel may be best left untouched. As currently configured, </w:t>
      </w:r>
      <w:r w:rsidRPr="009A6333">
        <w:rPr>
          <w:rStyle w:val="Emphasis"/>
          <w:rFonts w:asciiTheme="majorHAnsi" w:hAnsiTheme="majorHAnsi"/>
          <w:highlight w:val="cyan"/>
        </w:rPr>
        <w:t>the patent system is susceptible to use by those opposed to reproductive rights—those who desire to prohibit access to reproductive and procreative technologies that directly bear on reproductive rights.</w:t>
      </w:r>
      <w:r w:rsidRPr="009A6333">
        <w:rPr>
          <w:rFonts w:asciiTheme="majorHAnsi" w:hAnsiTheme="majorHAnsi"/>
          <w:sz w:val="16"/>
        </w:rPr>
        <w:t xml:space="preserve"> Taken to its extreme, </w:t>
      </w:r>
      <w:r w:rsidRPr="009A6333">
        <w:rPr>
          <w:rStyle w:val="Emphasis"/>
          <w:rFonts w:asciiTheme="majorHAnsi" w:hAnsiTheme="majorHAnsi"/>
          <w:highlight w:val="cyan"/>
        </w:rPr>
        <w:t xml:space="preserve">those who want to </w:t>
      </w:r>
      <w:r w:rsidRPr="009A6333">
        <w:rPr>
          <w:rFonts w:asciiTheme="majorHAnsi" w:hAnsiTheme="majorHAnsi"/>
          <w:sz w:val="16"/>
        </w:rPr>
        <w:t>limit individuals’ ability to exercise their currently constitutionally protected rights or future constitutional rights, or desire to</w:t>
      </w:r>
      <w:r w:rsidRPr="009A6333">
        <w:rPr>
          <w:rFonts w:asciiTheme="majorHAnsi" w:hAnsiTheme="majorHAnsi"/>
          <w:sz w:val="16"/>
          <w:highlight w:val="yellow"/>
        </w:rPr>
        <w:t xml:space="preserve"> </w:t>
      </w:r>
      <w:r w:rsidRPr="009A6333">
        <w:rPr>
          <w:rStyle w:val="Emphasis"/>
          <w:rFonts w:asciiTheme="majorHAnsi" w:hAnsiTheme="majorHAnsi"/>
          <w:highlight w:val="cyan"/>
        </w:rPr>
        <w:t>deny access to technologies on other moral bases, could obtain patent rights</w:t>
      </w:r>
      <w:r w:rsidRPr="009A6333">
        <w:rPr>
          <w:rFonts w:asciiTheme="majorHAnsi" w:hAnsiTheme="majorHAnsi"/>
          <w:sz w:val="16"/>
        </w:rPr>
        <w:t xml:space="preserve"> (by application, assignment, or license) </w:t>
      </w:r>
      <w:r w:rsidRPr="009A6333">
        <w:rPr>
          <w:rStyle w:val="Emphasis"/>
          <w:rFonts w:asciiTheme="majorHAnsi" w:hAnsiTheme="majorHAnsi"/>
          <w:highlight w:val="cyan"/>
        </w:rPr>
        <w:t>on reproductive technologies and then enforce those governmentally granted property rights against any infringer.</w:t>
      </w:r>
      <w:r w:rsidRPr="009A6333">
        <w:rPr>
          <w:rFonts w:asciiTheme="majorHAnsi" w:hAnsiTheme="majorHAnsi"/>
          <w:sz w:val="16"/>
        </w:rPr>
        <w:t xml:space="preserve"> In other words, the same government that affords the rights to reproductive choices as found in the Constitution could be forced to grant limitations on the access to a private patentee’s reproductive technologies or inventions—regardless of societal value. </w:t>
      </w:r>
    </w:p>
    <w:p w14:paraId="00E41581" w14:textId="77777777" w:rsidR="006667E6" w:rsidRPr="009A6333" w:rsidRDefault="006667E6" w:rsidP="006667E6">
      <w:pPr>
        <w:pStyle w:val="Heading4"/>
        <w:rPr>
          <w:rFonts w:asciiTheme="majorHAnsi" w:hAnsiTheme="majorHAnsi"/>
        </w:rPr>
      </w:pPr>
      <w:r w:rsidRPr="009A6333">
        <w:rPr>
          <w:rFonts w:asciiTheme="majorHAnsi" w:hAnsiTheme="majorHAnsi"/>
        </w:rPr>
        <w:t>Studies prove it- TRIPS prevents access to reproductive health products</w:t>
      </w:r>
    </w:p>
    <w:p w14:paraId="4919A059" w14:textId="4831068F" w:rsidR="006667E6" w:rsidRPr="009A6333" w:rsidRDefault="006667E6" w:rsidP="006667E6">
      <w:pPr>
        <w:rPr>
          <w:rFonts w:asciiTheme="majorHAnsi" w:hAnsiTheme="majorHAnsi"/>
        </w:rPr>
      </w:pPr>
      <w:r w:rsidRPr="009A6333">
        <w:rPr>
          <w:rFonts w:asciiTheme="majorHAnsi" w:hAnsiTheme="majorHAnsi"/>
        </w:rPr>
        <w:t xml:space="preserve">Jennifer, </w:t>
      </w:r>
      <w:r w:rsidRPr="009A6333">
        <w:rPr>
          <w:rStyle w:val="Style13ptBold"/>
          <w:rFonts w:asciiTheme="majorHAnsi" w:hAnsiTheme="majorHAnsi"/>
        </w:rPr>
        <w:t>Mike., 20,</w:t>
      </w:r>
      <w:r w:rsidRPr="009A6333">
        <w:rPr>
          <w:rFonts w:asciiTheme="majorHAnsi" w:hAnsiTheme="majorHAnsi"/>
        </w:rPr>
        <w:t xml:space="preserve"> Access to essential medicines to guarantee women's rights to health: The pharmaceutical patents connection, Wiley Online Library, 6-29-2020, DOA: 9-17-2021, https://onlinelibrary.wiley.com/doi/full/10.1111/jwip.12161, r0w@n. </w:t>
      </w:r>
      <w:r w:rsidRPr="009A6333">
        <w:rPr>
          <w:rFonts w:asciiTheme="majorHAnsi" w:hAnsiTheme="majorHAnsi"/>
          <w:sz w:val="16"/>
        </w:rPr>
        <w:t>Bracketed for gendered language</w:t>
      </w:r>
    </w:p>
    <w:p w14:paraId="77294FCB" w14:textId="251700C9" w:rsidR="006667E6" w:rsidRPr="009A6333" w:rsidRDefault="006667E6" w:rsidP="006667E6">
      <w:pPr>
        <w:rPr>
          <w:rFonts w:asciiTheme="majorHAnsi" w:hAnsiTheme="majorHAnsi"/>
          <w:sz w:val="16"/>
        </w:rPr>
      </w:pPr>
      <w:r w:rsidRPr="009A6333">
        <w:rPr>
          <w:rFonts w:asciiTheme="majorHAnsi" w:hAnsiTheme="majorHAnsi"/>
          <w:sz w:val="16"/>
        </w:rPr>
        <w:t xml:space="preserve">Furthermore, reproductive and sexual health problems such as maternal, perinatal mortality and gynaecological health-related complications are said to be a significant disease burden for women of reproductive age (WHO, 2017, p. 11). Sexual and reproductive ill-health can lead to sexual dysfunction and other gynaecological conditions such as severe menstrual problems, urinary and faecal incontinence due to obstetric fistulae, uterine prolapse and pregnancy loss (Filippi et al., 2016, p. 6; Timilsina, 2018, pp. 18–19). This, in turn, leads to maternal and perinatal mortality. Women will, therefore, need access to medical interventions to prevent these avoidable health situations or treat theirrr conditions. For example, maternal health complications such as postpartum haemorrhage (PPH), pre-eclampsia and eclampsia, can be prevented or treated by the appropriate use of essential medicines such as oxytocin and ergometrine injections; magnesium sulfate (MgSO4) injection for the prevention and treatment of severe pre-eclampsia and eclampsia; ampicillin, gentamicin and metronidazole injections for the treatment of maternal </w:t>
      </w:r>
      <w:r w:rsidRPr="009A6333">
        <w:rPr>
          <w:rFonts w:asciiTheme="majorHAnsi" w:hAnsiTheme="majorHAnsi"/>
          <w:sz w:val="16"/>
        </w:rPr>
        <w:lastRenderedPageBreak/>
        <w:t>sepsis; procaine benzylpenicillin, and ceftriaxone for neonatal sepsis (Tran &amp; Bero, 2015). Access to the high quality, therapeutic medications in developing countries may not be adequate, resulting in a high number of preventable maternal deaths (Torloni et al., 2016, p. 645</w:t>
      </w:r>
      <w:r w:rsidRPr="009A6333">
        <w:rPr>
          <w:rStyle w:val="Emphasis"/>
          <w:rFonts w:asciiTheme="majorHAnsi" w:hAnsiTheme="majorHAnsi"/>
          <w:highlight w:val="cyan"/>
        </w:rPr>
        <w:t>). Lack of access</w:t>
      </w:r>
      <w:r w:rsidRPr="009A6333">
        <w:rPr>
          <w:rFonts w:asciiTheme="majorHAnsi" w:hAnsiTheme="majorHAnsi"/>
          <w:sz w:val="16"/>
        </w:rPr>
        <w:t xml:space="preserve"> to Oxytocin in some sub-Saharan African countries and Tanzania </w:t>
      </w:r>
      <w:r w:rsidRPr="009A6333">
        <w:rPr>
          <w:rStyle w:val="Emphasis"/>
          <w:rFonts w:asciiTheme="majorHAnsi" w:hAnsiTheme="majorHAnsi"/>
          <w:highlight w:val="cyan"/>
        </w:rPr>
        <w:t>has</w:t>
      </w:r>
      <w:r w:rsidRPr="009A6333">
        <w:rPr>
          <w:rFonts w:asciiTheme="majorHAnsi" w:hAnsiTheme="majorHAnsi"/>
          <w:sz w:val="16"/>
        </w:rPr>
        <w:t xml:space="preserve"> also </w:t>
      </w:r>
      <w:r w:rsidRPr="009A6333">
        <w:rPr>
          <w:rStyle w:val="Emphasis"/>
          <w:rFonts w:asciiTheme="majorHAnsi" w:hAnsiTheme="majorHAnsi"/>
          <w:highlight w:val="cyan"/>
        </w:rPr>
        <w:t>been traced to institutional</w:t>
      </w:r>
      <w:r w:rsidRPr="009A6333">
        <w:rPr>
          <w:rFonts w:asciiTheme="majorHAnsi" w:hAnsiTheme="majorHAnsi"/>
          <w:sz w:val="16"/>
        </w:rPr>
        <w:t xml:space="preserve">, socioeconomic, financial, cultural and political </w:t>
      </w:r>
      <w:r w:rsidRPr="009A6333">
        <w:rPr>
          <w:rStyle w:val="Emphasis"/>
          <w:rFonts w:asciiTheme="majorHAnsi" w:hAnsiTheme="majorHAnsi"/>
          <w:highlight w:val="cyan"/>
        </w:rPr>
        <w:t>barriers</w:t>
      </w:r>
      <w:r w:rsidRPr="009A6333">
        <w:rPr>
          <w:rFonts w:asciiTheme="majorHAnsi" w:hAnsiTheme="majorHAnsi"/>
          <w:sz w:val="16"/>
        </w:rPr>
        <w:t xml:space="preserve"> (Torloni et al., 2016, p. 645). In 2019, a heat-stable carbetocin for the prevention of PPH was added to the WHO Essential Medicines List (EML; WHO, 2019a). This new formulation has similar effects to oxytocin, the current standard therapy, but offers a significant advantage for tropical countries as it does not require refrigeration for storage. Raltegravir is another medicine on the WHO's EML that is particularly important for pregnant women, as well as other contraceptives such as; levonorgestrel, an oral hormonal contraceptive, medroxyprogesterone acetate, an injectable hormonal contraceptive, progesterone vaginal ring, an intravaginal contraceptive and many others (WHO, 2019b). Injectable contraceptives are often preferred by women as they can be used discretely and conveniently to circumvent the factors aforementioned in Section 1.1.1. Studies, however, indicate that poor reproductive health and sexual health problems, including complications arising from early childbearing, HIV infection and STIs are significant disease burdens in developing countries and also, </w:t>
      </w:r>
      <w:r w:rsidRPr="009A6333">
        <w:rPr>
          <w:rStyle w:val="Emphasis"/>
          <w:rFonts w:asciiTheme="majorHAnsi" w:hAnsiTheme="majorHAnsi"/>
          <w:highlight w:val="cyan"/>
        </w:rPr>
        <w:t>essential medicines and contraceptives for reproductive health are often not available to the majority of [people] who need them</w:t>
      </w:r>
      <w:r w:rsidRPr="009A6333">
        <w:rPr>
          <w:rFonts w:asciiTheme="majorHAnsi" w:hAnsiTheme="majorHAnsi"/>
          <w:sz w:val="16"/>
        </w:rPr>
        <w:t xml:space="preserve"> (Hall, 2005; The World Bank, 2001). In this respect, Hall (2005, pp. 32–34), made the observation that Mifepristone, a </w:t>
      </w:r>
      <w:r w:rsidRPr="009A6333">
        <w:rPr>
          <w:rStyle w:val="Emphasis"/>
          <w:rFonts w:asciiTheme="majorHAnsi" w:hAnsiTheme="majorHAnsi"/>
          <w:highlight w:val="cyan"/>
        </w:rPr>
        <w:t>useful medicine for safe abortion</w:t>
      </w:r>
      <w:r w:rsidRPr="009A6333">
        <w:rPr>
          <w:rFonts w:asciiTheme="majorHAnsi" w:hAnsiTheme="majorHAnsi"/>
          <w:sz w:val="16"/>
        </w:rPr>
        <w:t xml:space="preserve">, which can be self-administered to induce a discrete and noninvasive medical abortion up to 2 weeks of gestation </w:t>
      </w:r>
      <w:r w:rsidRPr="009A6333">
        <w:rPr>
          <w:rStyle w:val="Emphasis"/>
          <w:rFonts w:asciiTheme="majorHAnsi" w:hAnsiTheme="majorHAnsi"/>
          <w:highlight w:val="cyan"/>
        </w:rPr>
        <w:t>is still prohibitive to most [people]</w:t>
      </w:r>
      <w:r w:rsidRPr="009A6333">
        <w:rPr>
          <w:rFonts w:asciiTheme="majorHAnsi" w:hAnsiTheme="majorHAnsi"/>
          <w:sz w:val="16"/>
        </w:rPr>
        <w:t xml:space="preserve"> wanting to access the drug. Some of these essential contraceptives, their compositions or methods may be impacted by patent-right restrictions as data indicates that </w:t>
      </w:r>
      <w:r w:rsidRPr="009A6333">
        <w:rPr>
          <w:rStyle w:val="Emphasis"/>
          <w:rFonts w:asciiTheme="majorHAnsi" w:hAnsiTheme="majorHAnsi"/>
          <w:highlight w:val="cyan"/>
        </w:rPr>
        <w:t>contraceptives</w:t>
      </w:r>
      <w:r w:rsidRPr="009A6333">
        <w:rPr>
          <w:rStyle w:val="Emphasis"/>
          <w:rFonts w:asciiTheme="majorHAnsi" w:hAnsiTheme="majorHAnsi"/>
        </w:rPr>
        <w:t xml:space="preserve"> </w:t>
      </w:r>
      <w:r w:rsidRPr="009A6333">
        <w:rPr>
          <w:rFonts w:asciiTheme="majorHAnsi" w:hAnsiTheme="majorHAnsi"/>
          <w:sz w:val="16"/>
        </w:rPr>
        <w:t xml:space="preserve">such as raltegravir, levonorgestrel, medroxyprogesterone acetate, process of extracting ergometrine, progesterone and the composition of carbetocin </w:t>
      </w:r>
      <w:r w:rsidRPr="009A6333">
        <w:rPr>
          <w:rStyle w:val="Emphasis"/>
          <w:rFonts w:asciiTheme="majorHAnsi" w:hAnsiTheme="majorHAnsi"/>
          <w:highlight w:val="cyan"/>
        </w:rPr>
        <w:t>are more widely patented</w:t>
      </w:r>
      <w:r w:rsidRPr="009A6333">
        <w:rPr>
          <w:rStyle w:val="Emphasis"/>
          <w:rFonts w:asciiTheme="majorHAnsi" w:hAnsiTheme="majorHAnsi"/>
        </w:rPr>
        <w:t xml:space="preserve"> </w:t>
      </w:r>
      <w:r w:rsidRPr="009A6333">
        <w:rPr>
          <w:rFonts w:asciiTheme="majorHAnsi" w:hAnsiTheme="majorHAnsi"/>
          <w:sz w:val="16"/>
        </w:rPr>
        <w:t xml:space="preserve">(Drug Patent Watch; European Patent Office; Medicines Patent Pool, 2013, p. 11). This may be </w:t>
      </w:r>
      <w:r w:rsidRPr="009A6333">
        <w:rPr>
          <w:rStyle w:val="Emphasis"/>
          <w:rFonts w:asciiTheme="majorHAnsi" w:hAnsiTheme="majorHAnsi"/>
          <w:highlight w:val="cyan"/>
        </w:rPr>
        <w:t>due</w:t>
      </w:r>
      <w:r w:rsidRPr="009A6333">
        <w:rPr>
          <w:rFonts w:asciiTheme="majorHAnsi" w:hAnsiTheme="majorHAnsi"/>
          <w:sz w:val="16"/>
        </w:rPr>
        <w:t xml:space="preserve"> in part </w:t>
      </w:r>
      <w:r w:rsidRPr="009A6333">
        <w:rPr>
          <w:rStyle w:val="Emphasis"/>
          <w:rFonts w:asciiTheme="majorHAnsi" w:hAnsiTheme="majorHAnsi"/>
          <w:highlight w:val="cyan"/>
        </w:rPr>
        <w:t>to changes</w:t>
      </w:r>
      <w:r w:rsidRPr="009A6333">
        <w:rPr>
          <w:rFonts w:asciiTheme="majorHAnsi" w:hAnsiTheme="majorHAnsi"/>
          <w:sz w:val="16"/>
        </w:rPr>
        <w:t xml:space="preserve"> in national patent laws in many countries </w:t>
      </w:r>
      <w:r w:rsidRPr="009A6333">
        <w:rPr>
          <w:rStyle w:val="Emphasis"/>
          <w:rFonts w:asciiTheme="majorHAnsi" w:hAnsiTheme="majorHAnsi"/>
          <w:highlight w:val="cyan"/>
        </w:rPr>
        <w:t>following the entry into</w:t>
      </w:r>
      <w:r w:rsidRPr="009A6333">
        <w:rPr>
          <w:rFonts w:asciiTheme="majorHAnsi" w:hAnsiTheme="majorHAnsi"/>
          <w:sz w:val="16"/>
        </w:rPr>
        <w:t xml:space="preserve"> force of the </w:t>
      </w:r>
      <w:r w:rsidRPr="009A6333">
        <w:rPr>
          <w:rStyle w:val="Emphasis"/>
          <w:rFonts w:asciiTheme="majorHAnsi" w:hAnsiTheme="majorHAnsi"/>
          <w:highlight w:val="cyan"/>
        </w:rPr>
        <w:t>TRIPS</w:t>
      </w:r>
      <w:r w:rsidRPr="009A6333">
        <w:rPr>
          <w:rFonts w:asciiTheme="majorHAnsi" w:hAnsiTheme="majorHAnsi"/>
          <w:sz w:val="16"/>
        </w:rPr>
        <w:t xml:space="preserve"> Agreement, or the patenting practices of applicants (Medicines Patent Pool, 2013, p. 11). Invariably, the inability to access better and high quality therapeutic treatments may mean that majority of women, particularly in developing countries, may be restricted to a limited choice of contracepti</w:t>
      </w:r>
    </w:p>
    <w:p w14:paraId="06E725C5" w14:textId="77777777" w:rsidR="006667E6" w:rsidRPr="009A6333" w:rsidRDefault="006667E6" w:rsidP="006667E6">
      <w:pPr>
        <w:pStyle w:val="Heading4"/>
        <w:rPr>
          <w:rFonts w:asciiTheme="majorHAnsi" w:hAnsiTheme="majorHAnsi"/>
        </w:rPr>
      </w:pPr>
      <w:r w:rsidRPr="009A6333">
        <w:rPr>
          <w:rFonts w:asciiTheme="majorHAnsi" w:hAnsiTheme="majorHAnsi"/>
        </w:rPr>
        <w:t xml:space="preserve">Millions of unsafe abortions happen because of a lack of access to contraceptives due to TRIPS. </w:t>
      </w:r>
    </w:p>
    <w:p w14:paraId="6CA0B654" w14:textId="7E85DC62" w:rsidR="006667E6" w:rsidRPr="009A6333" w:rsidRDefault="006667E6" w:rsidP="006667E6">
      <w:pPr>
        <w:spacing w:line="240" w:lineRule="auto"/>
        <w:rPr>
          <w:rFonts w:asciiTheme="majorHAnsi" w:hAnsiTheme="majorHAnsi"/>
          <w:sz w:val="16"/>
        </w:rPr>
      </w:pPr>
      <w:r w:rsidRPr="009A6333">
        <w:rPr>
          <w:rStyle w:val="Style13ptBold"/>
          <w:rFonts w:asciiTheme="majorHAnsi" w:hAnsiTheme="majorHAnsi"/>
        </w:rPr>
        <w:t>Mike 1</w:t>
      </w:r>
      <w:r w:rsidRPr="009A6333">
        <w:rPr>
          <w:rFonts w:asciiTheme="majorHAnsi" w:hAnsiTheme="majorHAnsi"/>
          <w:sz w:val="16"/>
        </w:rPr>
        <w:t xml:space="preserve">: Mike, Jennifer H. [School of Law, American University of Nigeria, Yola, Nigeria, Nigeria] “Access to essential medicines to guarantee women's rights to health: The pharmaceutical patents connection” </w:t>
      </w:r>
      <w:r w:rsidRPr="009A6333">
        <w:rPr>
          <w:rFonts w:asciiTheme="majorHAnsi" w:hAnsiTheme="majorHAnsi"/>
          <w:i/>
          <w:iCs/>
          <w:sz w:val="16"/>
        </w:rPr>
        <w:t xml:space="preserve">Wiley Online Library, </w:t>
      </w:r>
      <w:r w:rsidRPr="009A6333">
        <w:rPr>
          <w:rFonts w:asciiTheme="majorHAnsi" w:hAnsiTheme="majorHAnsi"/>
          <w:sz w:val="16"/>
        </w:rPr>
        <w:t xml:space="preserve">2020. </w:t>
      </w:r>
      <w:hyperlink r:id="rId68" w:history="1">
        <w:r w:rsidRPr="009A6333">
          <w:rPr>
            <w:rStyle w:val="Hyperlink"/>
            <w:rFonts w:asciiTheme="majorHAnsi" w:hAnsiTheme="majorHAnsi"/>
            <w:sz w:val="16"/>
          </w:rPr>
          <w:t>https://onlinelibrary.wiley.com/doi/full/10.1111/jwip.12161</w:t>
        </w:r>
      </w:hyperlink>
      <w:r w:rsidRPr="009A6333">
        <w:rPr>
          <w:rFonts w:asciiTheme="majorHAnsi" w:hAnsiTheme="majorHAnsi"/>
          <w:sz w:val="16"/>
        </w:rPr>
        <w:t xml:space="preserve"> JP Bracketed for gendered language</w:t>
      </w:r>
    </w:p>
    <w:p w14:paraId="6C7FA475" w14:textId="77777777" w:rsidR="006667E6" w:rsidRPr="009A6333" w:rsidRDefault="006667E6" w:rsidP="006667E6">
      <w:pPr>
        <w:spacing w:line="240" w:lineRule="auto"/>
        <w:rPr>
          <w:rFonts w:asciiTheme="majorHAnsi" w:hAnsiTheme="majorHAnsi"/>
          <w:b/>
          <w:bCs/>
          <w:sz w:val="16"/>
          <w:u w:val="single"/>
        </w:rPr>
      </w:pPr>
    </w:p>
    <w:p w14:paraId="77D504BA" w14:textId="73FBEA42" w:rsidR="006667E6" w:rsidRPr="009A6333" w:rsidRDefault="006667E6" w:rsidP="006667E6">
      <w:pPr>
        <w:spacing w:line="240" w:lineRule="auto"/>
        <w:jc w:val="both"/>
        <w:rPr>
          <w:rStyle w:val="Emphasis"/>
          <w:rFonts w:asciiTheme="majorHAnsi" w:hAnsiTheme="majorHAnsi"/>
        </w:rPr>
      </w:pPr>
      <w:r w:rsidRPr="009A6333">
        <w:rPr>
          <w:rFonts w:asciiTheme="majorHAnsi" w:hAnsiTheme="majorHAnsi"/>
        </w:rPr>
        <w:t xml:space="preserve">Particularly, </w:t>
      </w:r>
      <w:r w:rsidRPr="009A6333">
        <w:rPr>
          <w:rStyle w:val="Emphasis"/>
          <w:rFonts w:asciiTheme="majorHAnsi" w:hAnsiTheme="majorHAnsi"/>
          <w:highlight w:val="cyan"/>
        </w:rPr>
        <w:t>contraceptives are</w:t>
      </w:r>
      <w:r w:rsidRPr="009A6333">
        <w:rPr>
          <w:rFonts w:asciiTheme="majorHAnsi" w:hAnsiTheme="majorHAnsi"/>
          <w:highlight w:val="cyan"/>
        </w:rPr>
        <w:t xml:space="preserve"> </w:t>
      </w:r>
      <w:r w:rsidRPr="009A6333">
        <w:rPr>
          <w:rFonts w:asciiTheme="majorHAnsi" w:hAnsiTheme="majorHAnsi"/>
        </w:rPr>
        <w:t>essential medicines as they are</w:t>
      </w:r>
      <w:r w:rsidRPr="009A6333">
        <w:rPr>
          <w:rFonts w:asciiTheme="majorHAnsi" w:hAnsiTheme="majorHAnsi"/>
          <w:highlight w:val="yellow"/>
        </w:rPr>
        <w:t xml:space="preserve"> </w:t>
      </w:r>
      <w:r w:rsidRPr="009A6333">
        <w:rPr>
          <w:rStyle w:val="Emphasis"/>
          <w:rFonts w:asciiTheme="majorHAnsi" w:hAnsiTheme="majorHAnsi"/>
          <w:highlight w:val="cyan"/>
        </w:rPr>
        <w:t>necessary to</w:t>
      </w:r>
      <w:r w:rsidRPr="009A6333">
        <w:rPr>
          <w:rFonts w:asciiTheme="majorHAnsi" w:hAnsiTheme="majorHAnsi"/>
          <w:highlight w:val="yellow"/>
        </w:rPr>
        <w:t xml:space="preserve"> </w:t>
      </w:r>
      <w:r w:rsidRPr="009A6333">
        <w:rPr>
          <w:rFonts w:asciiTheme="majorHAnsi" w:hAnsiTheme="majorHAnsi"/>
        </w:rPr>
        <w:t xml:space="preserve">curtail early and unwanted childbearing, and </w:t>
      </w:r>
      <w:r w:rsidRPr="009A6333">
        <w:rPr>
          <w:rStyle w:val="Emphasis"/>
          <w:rFonts w:asciiTheme="majorHAnsi" w:hAnsiTheme="majorHAnsi"/>
          <w:highlight w:val="cyan"/>
        </w:rPr>
        <w:t>prevent unplanned pregnancies</w:t>
      </w:r>
      <w:r w:rsidRPr="009A6333">
        <w:rPr>
          <w:rFonts w:asciiTheme="majorHAnsi" w:hAnsiTheme="majorHAnsi"/>
          <w:sz w:val="16"/>
        </w:rPr>
        <w:t xml:space="preserve">. This is especially where the pregnancy is damaging to the health, welfare and human development of the woman (WHO, 2017). </w:t>
      </w:r>
      <w:r w:rsidRPr="009A6333">
        <w:rPr>
          <w:rFonts w:asciiTheme="majorHAnsi" w:hAnsiTheme="majorHAnsi"/>
        </w:rPr>
        <w:t>Significantly, access to appropriate drugs and contraceptives, including emergency contraception, could prevent and control unsafe sex and even reduce vertical HIV transmission (Nanda et al., 2017; Perehudoff, Pizzarossa, &amp; Stekelenburg, 2018; WHO, 2004, p. 14)</w:t>
      </w:r>
      <w:r w:rsidRPr="009A6333">
        <w:rPr>
          <w:rFonts w:asciiTheme="majorHAnsi" w:hAnsiTheme="majorHAnsi"/>
          <w:highlight w:val="yellow"/>
        </w:rPr>
        <w:t>.</w:t>
      </w:r>
      <w:r w:rsidRPr="009A6333">
        <w:rPr>
          <w:rFonts w:asciiTheme="majorHAnsi" w:hAnsiTheme="majorHAnsi"/>
          <w:sz w:val="16"/>
        </w:rPr>
        <w:t xml:space="preserve">13 Accessing contraceptives can also prevent the termination of unwanted pregnancies and the option of unsafe abortion (MSF, 2019). Data reveals that unsafe abortion kills about 68,000 women every year, representing 13% of all pregnancy-related deaths (Grimes et al., 2006; WHO, 2002; WHO, 2004, p. 14). </w:t>
      </w:r>
      <w:r w:rsidRPr="009A6333">
        <w:rPr>
          <w:rFonts w:asciiTheme="majorHAnsi" w:hAnsiTheme="majorHAnsi"/>
        </w:rPr>
        <w:t xml:space="preserve">It is further estimated </w:t>
      </w:r>
      <w:r w:rsidRPr="009A6333">
        <w:rPr>
          <w:rStyle w:val="Emphasis"/>
          <w:rFonts w:asciiTheme="majorHAnsi" w:hAnsiTheme="majorHAnsi"/>
          <w:highlight w:val="cyan"/>
        </w:rPr>
        <w:t>that 25 million unsafe abortions take place</w:t>
      </w:r>
      <w:r w:rsidRPr="009A6333">
        <w:rPr>
          <w:rFonts w:asciiTheme="majorHAnsi" w:hAnsiTheme="majorHAnsi"/>
        </w:rPr>
        <w:t xml:space="preserve"> worldwide </w:t>
      </w:r>
      <w:r w:rsidRPr="009A6333">
        <w:rPr>
          <w:rStyle w:val="Emphasis"/>
          <w:rFonts w:asciiTheme="majorHAnsi" w:hAnsiTheme="majorHAnsi"/>
          <w:highlight w:val="cyan"/>
        </w:rPr>
        <w:t>each year, majorly in developing countries</w:t>
      </w:r>
      <w:r w:rsidRPr="009A6333">
        <w:rPr>
          <w:rFonts w:asciiTheme="majorHAnsi" w:hAnsiTheme="majorHAnsi"/>
        </w:rPr>
        <w:t xml:space="preserve"> (WHO, 2019).</w:t>
      </w:r>
      <w:r w:rsidRPr="009A6333">
        <w:rPr>
          <w:rFonts w:asciiTheme="majorHAnsi" w:hAnsiTheme="majorHAnsi"/>
          <w:sz w:val="16"/>
        </w:rPr>
        <w:t xml:space="preserve"> Following unsafe abortions, women may be vulnerable to a range of harms that affect their quality of life and well-being; they may suffer reproductive and genital tract infection and experience other health complications (WHO, 2004, p. 14). Some of these infections are fatal and serious, leading to infertility, disability and worse, death (Perehudoff et al., 2018; WHO, 2004, p. 14). This is in addition to the social and financial costs to women, their families, the community at large and health care systems. </w:t>
      </w:r>
      <w:r w:rsidRPr="009A6333">
        <w:rPr>
          <w:rFonts w:asciiTheme="majorHAnsi" w:hAnsiTheme="majorHAnsi"/>
        </w:rPr>
        <w:t>There is therefore a need to improve access to contraceptives</w:t>
      </w:r>
      <w:r w:rsidRPr="009A6333">
        <w:rPr>
          <w:rFonts w:asciiTheme="majorHAnsi" w:hAnsiTheme="majorHAnsi"/>
          <w:sz w:val="16"/>
        </w:rPr>
        <w:t xml:space="preserve">. A survey, however, estimated that many women who are at risk of unplanned or unintended pregnancy and would choose birth control using effective modern contraceptives are unable to do so (ICPD, 1995; Logez et al., 2011; WHO, 2004, 2017). Furthermore, reproductive and sexual health problems such as maternal, perinatal mortality and gynaecological health-related complications are said to be a significant disease burden for women of reproductive age (WHO, 2017, p. 11). Sexual and reproductive ill-health can lead to sexual dysfunction and other gynaecological conditions such as severe menstrual problems, </w:t>
      </w:r>
      <w:r w:rsidRPr="009A6333">
        <w:rPr>
          <w:rFonts w:asciiTheme="majorHAnsi" w:hAnsiTheme="majorHAnsi"/>
          <w:sz w:val="16"/>
        </w:rPr>
        <w:lastRenderedPageBreak/>
        <w:t xml:space="preserve">urinary and faecal incontinence due to obstetric fistulae, uterine prolapse and pregnancy loss (Filippi et al., 2016, p. 6; Timilsina, 2018, pp. 18–19). This, in turn, leads to maternal and perinatal mortality. Women will, therefore, need access to medical interventions to prevent these avoidable health situations or treat theirrr conditions. For example, maternal health complications such as postpartum haemorrhage (PPH), pre-eclampsia and eclampsia, can be prevented or treated by the appropriate use of essential medicines such as oxytocin and ergometrine injections; magnesium sulfate (MgSO4) injection for the prevention and treatment of severe pre-eclampsia and eclampsia; ampicillin, gentamicin and metronidazole injections for the treatment of maternal sepsis; procaine benzylpenicillin, and ceftriaxone for neonatal sepsis (Tran &amp; Bero, 2015). Access to the high quality, therapeutic medications in developing countries may not be adequate, resulting in a high number of preventable maternal deaths (Torloni et al., 2016, p. 645). Lack of access to Oxytocin in some sub-Saharan African countries and Tanzania has also been traced to institutional, socioeconomic, financial, cultural and political barriers (Torloni et al., 2016, p. 645). In 2019, a heat-stable carbetocin for the prevention of PPH was added to the WHO Essential Medicines List (EML; WHO, 2019a). This new formulation has similar effects to oxytocin, the current standard therapy, but offers a significant advantage for tropical countries as it does not require refrigeration for storage. Raltegravir is another medicine on the WHO's EML that is particularly important for pregnant women, as well as other contraceptives such as; levonorgestrel, an oral hormonal contraceptive, medroxyprogesterone acetate, an injectable hormonal contraceptive, progesterone vaginal ring, an intravaginal contraceptive and many others (WHO, 2019b). Injectable contraceptives are often preferred by women as they can be used discretely and conveniently to circumvent the factors aforementioned in Section 1.1.1. Studies, however, indicate that poor reproductive health and sexual health problems, including complications arising from early childbearing, HIV infection and STIs are significant disease burdens in developing countries and also, essential medicines and contraceptives for reproductive health are often not available to the majority of women who need them (Hall, 2005; The World Bank, 2001). In this respect, Hall (2005, pp. 32–34), made the observation that Mifepristone, a useful medicine for safe abortion, which can be self-administered to induce a discrete and noninvasive medical abortion up to 2 weeks of gestation is still prohibitive to most women wanting to access the drug. </w:t>
      </w:r>
      <w:r w:rsidRPr="009A6333">
        <w:rPr>
          <w:rStyle w:val="Emphasis"/>
          <w:rFonts w:asciiTheme="majorHAnsi" w:hAnsiTheme="majorHAnsi"/>
          <w:highlight w:val="cyan"/>
        </w:rPr>
        <w:t>Some of</w:t>
      </w:r>
      <w:r w:rsidRPr="009A6333">
        <w:rPr>
          <w:rFonts w:asciiTheme="majorHAnsi" w:hAnsiTheme="majorHAnsi"/>
        </w:rPr>
        <w:t xml:space="preserve"> these </w:t>
      </w:r>
      <w:r w:rsidRPr="009A6333">
        <w:rPr>
          <w:rStyle w:val="Emphasis"/>
          <w:rFonts w:asciiTheme="majorHAnsi" w:hAnsiTheme="majorHAnsi"/>
          <w:highlight w:val="cyan"/>
        </w:rPr>
        <w:t>essential contraceptives</w:t>
      </w:r>
      <w:r w:rsidRPr="009A6333">
        <w:rPr>
          <w:rFonts w:asciiTheme="majorHAnsi" w:hAnsiTheme="majorHAnsi"/>
        </w:rPr>
        <w:t xml:space="preserve">, their compositions </w:t>
      </w:r>
      <w:r w:rsidRPr="009A6333">
        <w:rPr>
          <w:rStyle w:val="Emphasis"/>
          <w:rFonts w:asciiTheme="majorHAnsi" w:hAnsiTheme="majorHAnsi"/>
          <w:highlight w:val="cyan"/>
        </w:rPr>
        <w:t>or methods may be impacted by patent-right restrictions as data indicates that contraceptives</w:t>
      </w:r>
      <w:r w:rsidRPr="009A6333">
        <w:rPr>
          <w:rFonts w:asciiTheme="majorHAnsi" w:hAnsiTheme="majorHAnsi"/>
        </w:rPr>
        <w:t xml:space="preserve"> such as raltegravir, levonorgestrel, medroxyprogesterone acetate, process of extracting ergometrine, progesterone and the composition of carbetocin </w:t>
      </w:r>
      <w:r w:rsidRPr="009A6333">
        <w:rPr>
          <w:rStyle w:val="Emphasis"/>
          <w:rFonts w:asciiTheme="majorHAnsi" w:hAnsiTheme="majorHAnsi"/>
          <w:highlight w:val="cyan"/>
        </w:rPr>
        <w:t>are</w:t>
      </w:r>
      <w:r w:rsidRPr="009A6333">
        <w:rPr>
          <w:rFonts w:asciiTheme="majorHAnsi" w:hAnsiTheme="majorHAnsi"/>
        </w:rPr>
        <w:t xml:space="preserve"> more </w:t>
      </w:r>
      <w:r w:rsidRPr="009A6333">
        <w:rPr>
          <w:rStyle w:val="Emphasis"/>
          <w:rFonts w:asciiTheme="majorHAnsi" w:hAnsiTheme="majorHAnsi"/>
          <w:highlight w:val="cyan"/>
        </w:rPr>
        <w:t>widely patented</w:t>
      </w:r>
      <w:r w:rsidRPr="009A6333">
        <w:rPr>
          <w:rFonts w:asciiTheme="majorHAnsi" w:hAnsiTheme="majorHAnsi"/>
        </w:rPr>
        <w:t xml:space="preserve"> (Drug Patent Watch; European Patent Office; Medicines Patent Pool, 2013, p. 11). This may be</w:t>
      </w:r>
      <w:r w:rsidRPr="009A6333">
        <w:rPr>
          <w:rFonts w:asciiTheme="majorHAnsi" w:hAnsiTheme="majorHAnsi"/>
          <w:highlight w:val="yellow"/>
        </w:rPr>
        <w:t xml:space="preserve"> </w:t>
      </w:r>
      <w:r w:rsidRPr="009A6333">
        <w:rPr>
          <w:rStyle w:val="Emphasis"/>
          <w:rFonts w:asciiTheme="majorHAnsi" w:hAnsiTheme="majorHAnsi"/>
          <w:highlight w:val="cyan"/>
        </w:rPr>
        <w:t>due</w:t>
      </w:r>
      <w:r w:rsidRPr="009A6333">
        <w:rPr>
          <w:rFonts w:asciiTheme="majorHAnsi" w:hAnsiTheme="majorHAnsi"/>
        </w:rPr>
        <w:t xml:space="preserve"> in part </w:t>
      </w:r>
      <w:r w:rsidRPr="009A6333">
        <w:rPr>
          <w:rStyle w:val="Emphasis"/>
          <w:rFonts w:asciiTheme="majorHAnsi" w:hAnsiTheme="majorHAnsi"/>
          <w:highlight w:val="cyan"/>
        </w:rPr>
        <w:t>to changes in national patent laws in many countries following the entry into force of the TRIPS Agreement</w:t>
      </w:r>
      <w:r w:rsidRPr="009A6333">
        <w:rPr>
          <w:rFonts w:asciiTheme="majorHAnsi" w:hAnsiTheme="majorHAnsi"/>
        </w:rPr>
        <w:t>, or the patenting practices of applicants (Medicines Patent Pool, 2013, p. 11)</w:t>
      </w:r>
      <w:r w:rsidRPr="009A6333">
        <w:rPr>
          <w:rFonts w:asciiTheme="majorHAnsi" w:hAnsiTheme="majorHAnsi"/>
          <w:highlight w:val="yellow"/>
        </w:rPr>
        <w:t>.</w:t>
      </w:r>
      <w:r w:rsidRPr="009A6333">
        <w:rPr>
          <w:rFonts w:asciiTheme="majorHAnsi" w:hAnsiTheme="majorHAnsi"/>
        </w:rPr>
        <w:t xml:space="preserve"> Invariably, </w:t>
      </w:r>
      <w:r w:rsidRPr="009A6333">
        <w:rPr>
          <w:rStyle w:val="Emphasis"/>
          <w:rFonts w:asciiTheme="majorHAnsi" w:hAnsiTheme="majorHAnsi"/>
          <w:highlight w:val="cyan"/>
        </w:rPr>
        <w:t>the inability to access better and high quality therapeutic treatments may mean that majority of [people], particularly in developing countries, may be restricted to a limited choice of contraceptives.</w:t>
      </w:r>
    </w:p>
    <w:p w14:paraId="422346E3" w14:textId="77777777" w:rsidR="006667E6" w:rsidRPr="009A6333" w:rsidRDefault="006667E6" w:rsidP="006667E6">
      <w:pPr>
        <w:rPr>
          <w:rFonts w:asciiTheme="majorHAnsi" w:hAnsiTheme="majorHAnsi"/>
          <w:sz w:val="16"/>
        </w:rPr>
      </w:pPr>
    </w:p>
    <w:p w14:paraId="5E633AEB" w14:textId="77777777" w:rsidR="006667E6" w:rsidRPr="009A6333" w:rsidRDefault="006667E6" w:rsidP="006667E6">
      <w:pPr>
        <w:pStyle w:val="Heading4"/>
        <w:rPr>
          <w:rFonts w:asciiTheme="majorHAnsi" w:hAnsiTheme="majorHAnsi" w:cs="Times New Roman"/>
          <w:sz w:val="27"/>
        </w:rPr>
      </w:pPr>
      <w:r w:rsidRPr="009A6333">
        <w:rPr>
          <w:rFonts w:asciiTheme="majorHAnsi" w:hAnsiTheme="majorHAnsi"/>
        </w:rPr>
        <w:t>This saves thousands every year and is key to global poverty reduction efforts</w:t>
      </w:r>
    </w:p>
    <w:p w14:paraId="1FD83C03" w14:textId="5D5E2F4E" w:rsidR="006667E6" w:rsidRPr="009A6333" w:rsidRDefault="006667E6" w:rsidP="006667E6">
      <w:pPr>
        <w:pStyle w:val="NormalWeb"/>
        <w:spacing w:before="0" w:beforeAutospacing="0" w:after="0" w:afterAutospacing="0" w:line="480" w:lineRule="auto"/>
        <w:rPr>
          <w:rFonts w:asciiTheme="majorHAnsi" w:hAnsiTheme="majorHAnsi"/>
        </w:rPr>
      </w:pPr>
      <w:r w:rsidRPr="009A6333">
        <w:rPr>
          <w:rFonts w:asciiTheme="majorHAnsi" w:hAnsiTheme="majorHAnsi"/>
          <w:i/>
          <w:iCs/>
          <w:color w:val="000000"/>
          <w:sz w:val="20"/>
          <w:szCs w:val="20"/>
        </w:rPr>
        <w:t>(</w:t>
      </w:r>
      <w:r w:rsidRPr="009A6333">
        <w:rPr>
          <w:rStyle w:val="Style13ptBold"/>
          <w:rFonts w:asciiTheme="majorHAnsi" w:hAnsiTheme="majorHAnsi"/>
        </w:rPr>
        <w:t>Hocker 17</w:t>
      </w:r>
      <w:r w:rsidRPr="009A6333">
        <w:rPr>
          <w:rFonts w:asciiTheme="majorHAnsi" w:hAnsiTheme="majorHAnsi"/>
          <w:i/>
          <w:iCs/>
          <w:color w:val="000000"/>
          <w:sz w:val="20"/>
          <w:szCs w:val="20"/>
        </w:rPr>
        <w:t xml:space="preserve">) Kaitlin Hocker, 3 REASONS WHY CONTRACEPTION REDUCES POVERTY, The Borgen Project, 8/3/17, DOA: 7/27/20, </w:t>
      </w:r>
      <w:hyperlink r:id="rId69" w:history="1">
        <w:r w:rsidRPr="009A6333">
          <w:rPr>
            <w:rStyle w:val="Hyperlink"/>
            <w:rFonts w:asciiTheme="majorHAnsi" w:eastAsiaTheme="majorEastAsia" w:hAnsiTheme="majorHAnsi"/>
            <w:i/>
            <w:iCs/>
            <w:color w:val="1155CC"/>
            <w:sz w:val="20"/>
            <w:szCs w:val="20"/>
          </w:rPr>
          <w:t>https://borgenproject.org/contraception-reduces-poverty/</w:t>
        </w:r>
      </w:hyperlink>
      <w:r w:rsidRPr="009A6333">
        <w:rPr>
          <w:rFonts w:asciiTheme="majorHAnsi" w:hAnsiTheme="majorHAnsi"/>
          <w:i/>
          <w:iCs/>
          <w:color w:val="000000"/>
          <w:sz w:val="20"/>
          <w:szCs w:val="20"/>
        </w:rPr>
        <w:t>, RG</w:t>
      </w:r>
      <w:r w:rsidRPr="009A6333">
        <w:rPr>
          <w:rFonts w:asciiTheme="majorHAnsi" w:hAnsiTheme="majorHAnsi"/>
          <w:sz w:val="16"/>
        </w:rPr>
        <w:t xml:space="preserve"> Bracketed for gendered language</w:t>
      </w:r>
    </w:p>
    <w:p w14:paraId="4583157B" w14:textId="7B8C7B8E" w:rsidR="006667E6" w:rsidRPr="009A6333" w:rsidRDefault="006667E6" w:rsidP="006667E6">
      <w:pPr>
        <w:pStyle w:val="NormalWeb"/>
        <w:spacing w:before="0" w:beforeAutospacing="0" w:after="0" w:afterAutospacing="0" w:line="480" w:lineRule="auto"/>
        <w:rPr>
          <w:rFonts w:asciiTheme="majorHAnsi" w:hAnsiTheme="majorHAnsi"/>
          <w:sz w:val="16"/>
        </w:rPr>
      </w:pPr>
      <w:r w:rsidRPr="009A6333">
        <w:rPr>
          <w:rFonts w:asciiTheme="majorHAnsi" w:hAnsiTheme="majorHAnsi"/>
          <w:color w:val="000000"/>
          <w:sz w:val="16"/>
          <w:szCs w:val="22"/>
        </w:rPr>
        <w:t>Here are three facts about the relationship between contraception and poverty reduction</w:t>
      </w:r>
      <w:r w:rsidRPr="009A6333">
        <w:rPr>
          <w:rFonts w:asciiTheme="majorHAnsi" w:hAnsiTheme="majorHAnsi"/>
          <w:color w:val="000000"/>
          <w:sz w:val="16"/>
          <w:szCs w:val="14"/>
        </w:rPr>
        <w:t xml:space="preserve">: </w:t>
      </w:r>
      <w:r w:rsidRPr="009A6333">
        <w:rPr>
          <w:rStyle w:val="Emphasis"/>
          <w:rFonts w:asciiTheme="majorHAnsi" w:hAnsiTheme="majorHAnsi"/>
          <w:highlight w:val="cyan"/>
        </w:rPr>
        <w:t>If [people] who currently lack</w:t>
      </w:r>
      <w:r w:rsidRPr="009A6333">
        <w:rPr>
          <w:rFonts w:asciiTheme="majorHAnsi" w:hAnsiTheme="majorHAnsi"/>
          <w:color w:val="000000"/>
          <w:sz w:val="16"/>
          <w:szCs w:val="22"/>
        </w:rPr>
        <w:t xml:space="preserve"> the means to sexual health information, as well as </w:t>
      </w:r>
      <w:r w:rsidRPr="009A6333">
        <w:rPr>
          <w:rStyle w:val="Emphasis"/>
          <w:rFonts w:asciiTheme="majorHAnsi" w:hAnsiTheme="majorHAnsi"/>
          <w:highlight w:val="cyan"/>
        </w:rPr>
        <w:t>proper contraception, were allowed access</w:t>
      </w:r>
      <w:r w:rsidRPr="009A6333">
        <w:rPr>
          <w:rFonts w:asciiTheme="majorHAnsi" w:hAnsiTheme="majorHAnsi"/>
          <w:color w:val="000000"/>
          <w:sz w:val="16"/>
          <w:szCs w:val="22"/>
        </w:rPr>
        <w:t xml:space="preserve"> to these reproductive tools, </w:t>
      </w:r>
      <w:r w:rsidRPr="009A6333">
        <w:rPr>
          <w:rStyle w:val="Emphasis"/>
          <w:rFonts w:asciiTheme="majorHAnsi" w:hAnsiTheme="majorHAnsi"/>
          <w:highlight w:val="cyan"/>
        </w:rPr>
        <w:t>an estimated</w:t>
      </w:r>
      <w:r w:rsidRPr="009A6333">
        <w:rPr>
          <w:rFonts w:asciiTheme="majorHAnsi" w:hAnsiTheme="majorHAnsi"/>
          <w:color w:val="000000"/>
          <w:sz w:val="16"/>
          <w:szCs w:val="22"/>
        </w:rPr>
        <w:t xml:space="preserve"> 35 million abortions and </w:t>
      </w:r>
      <w:r w:rsidRPr="009A6333">
        <w:rPr>
          <w:rStyle w:val="Emphasis"/>
          <w:rFonts w:asciiTheme="majorHAnsi" w:hAnsiTheme="majorHAnsi"/>
          <w:highlight w:val="cyan"/>
        </w:rPr>
        <w:t>76,000 maternal deaths would be prevented each year</w:t>
      </w:r>
      <w:r w:rsidRPr="009A6333">
        <w:rPr>
          <w:rFonts w:asciiTheme="majorHAnsi" w:hAnsiTheme="majorHAnsi"/>
          <w:color w:val="000000"/>
          <w:sz w:val="16"/>
          <w:szCs w:val="22"/>
        </w:rPr>
        <w:t>.</w:t>
      </w:r>
      <w:r w:rsidRPr="009A6333">
        <w:rPr>
          <w:rFonts w:asciiTheme="majorHAnsi" w:hAnsiTheme="majorHAnsi"/>
          <w:color w:val="000000"/>
          <w:sz w:val="16"/>
          <w:szCs w:val="14"/>
        </w:rPr>
        <w:t xml:space="preserve"> Given that</w:t>
      </w:r>
      <w:r w:rsidRPr="009A6333">
        <w:rPr>
          <w:rFonts w:asciiTheme="majorHAnsi" w:hAnsiTheme="majorHAnsi"/>
          <w:color w:val="000000"/>
          <w:sz w:val="16"/>
          <w:szCs w:val="22"/>
        </w:rPr>
        <w:t xml:space="preserve"> abortions far exceed the price of standard birth control, these women could instead spend this money to provide for their families and improve their quality of life. </w:t>
      </w:r>
      <w:r w:rsidRPr="009A6333">
        <w:rPr>
          <w:rStyle w:val="Emphasis"/>
          <w:rFonts w:asciiTheme="majorHAnsi" w:hAnsiTheme="majorHAnsi"/>
          <w:highlight w:val="cyan"/>
        </w:rPr>
        <w:t xml:space="preserve">Saving </w:t>
      </w:r>
      <w:r w:rsidR="005E7049">
        <w:rPr>
          <w:rStyle w:val="Emphasis"/>
          <w:rFonts w:asciiTheme="majorHAnsi" w:hAnsiTheme="majorHAnsi"/>
          <w:highlight w:val="cyan"/>
        </w:rPr>
        <w:t>[people]</w:t>
      </w:r>
      <w:r w:rsidRPr="009A6333">
        <w:rPr>
          <w:rStyle w:val="Emphasis"/>
          <w:rFonts w:asciiTheme="majorHAnsi" w:hAnsiTheme="majorHAnsi"/>
          <w:highlight w:val="cyan"/>
        </w:rPr>
        <w:t xml:space="preserve"> from</w:t>
      </w:r>
      <w:r w:rsidRPr="009A6333">
        <w:rPr>
          <w:rFonts w:asciiTheme="majorHAnsi" w:hAnsiTheme="majorHAnsi"/>
          <w:color w:val="000000"/>
          <w:sz w:val="16"/>
          <w:szCs w:val="22"/>
        </w:rPr>
        <w:t xml:space="preserve"> premature death from </w:t>
      </w:r>
      <w:r w:rsidRPr="009A6333">
        <w:rPr>
          <w:rStyle w:val="Emphasis"/>
          <w:rFonts w:asciiTheme="majorHAnsi" w:hAnsiTheme="majorHAnsi"/>
          <w:highlight w:val="cyan"/>
        </w:rPr>
        <w:t>unwanted pregnancy</w:t>
      </w:r>
      <w:r w:rsidRPr="009A6333">
        <w:rPr>
          <w:rFonts w:asciiTheme="majorHAnsi" w:hAnsiTheme="majorHAnsi"/>
          <w:color w:val="000000"/>
          <w:sz w:val="16"/>
          <w:szCs w:val="22"/>
        </w:rPr>
        <w:t xml:space="preserve"> due to a lack of reproductive education and resources is not only beneficial in regard to </w:t>
      </w:r>
      <w:r w:rsidRPr="009A6333">
        <w:rPr>
          <w:rFonts w:asciiTheme="majorHAnsi" w:hAnsiTheme="majorHAnsi"/>
          <w:color w:val="000000"/>
          <w:sz w:val="16"/>
          <w:szCs w:val="22"/>
        </w:rPr>
        <w:lastRenderedPageBreak/>
        <w:t xml:space="preserve">humanitarian measures, but it also </w:t>
      </w:r>
      <w:r w:rsidRPr="009A6333">
        <w:rPr>
          <w:rStyle w:val="Emphasis"/>
          <w:rFonts w:asciiTheme="majorHAnsi" w:hAnsiTheme="majorHAnsi"/>
          <w:highlight w:val="cyan"/>
        </w:rPr>
        <w:t>strengthens the economic security of the household. More people being integrated into the workforce, followed by a decrease in the number of dependents, provides a boost to economies worldwide.</w:t>
      </w:r>
      <w:r w:rsidRPr="009A6333">
        <w:rPr>
          <w:rFonts w:asciiTheme="majorHAnsi" w:hAnsiTheme="majorHAnsi"/>
          <w:color w:val="000000"/>
          <w:sz w:val="16"/>
          <w:szCs w:val="22"/>
          <w:shd w:val="clear" w:color="auto" w:fill="FFFF00"/>
        </w:rPr>
        <w:t xml:space="preserve"> </w:t>
      </w:r>
      <w:r w:rsidRPr="009A6333">
        <w:rPr>
          <w:rFonts w:asciiTheme="majorHAnsi" w:hAnsiTheme="majorHAnsi"/>
          <w:sz w:val="16"/>
        </w:rPr>
        <w:t>Populations dense with working-age individuals often live in more developed countries given the surplus of people contributing to the respective economy. Contraception reduces poverty in this sector</w:t>
      </w:r>
      <w:r w:rsidRPr="009A6333">
        <w:rPr>
          <w:rFonts w:asciiTheme="majorHAnsi" w:hAnsiTheme="majorHAnsi"/>
          <w:color w:val="000000"/>
          <w:sz w:val="16"/>
          <w:szCs w:val="22"/>
          <w:shd w:val="clear" w:color="auto" w:fill="FFFF00"/>
        </w:rPr>
        <w:t xml:space="preserve"> </w:t>
      </w:r>
      <w:r w:rsidRPr="009A6333">
        <w:rPr>
          <w:rStyle w:val="Emphasis"/>
          <w:rFonts w:asciiTheme="majorHAnsi" w:hAnsiTheme="majorHAnsi"/>
          <w:highlight w:val="cyan"/>
        </w:rPr>
        <w:t>because adults who either choose not to have children or delay the rate at which they have children have more</w:t>
      </w:r>
      <w:r w:rsidRPr="009A6333">
        <w:rPr>
          <w:rFonts w:asciiTheme="majorHAnsi" w:hAnsiTheme="majorHAnsi"/>
          <w:color w:val="000000"/>
          <w:sz w:val="16"/>
          <w:szCs w:val="22"/>
          <w:shd w:val="clear" w:color="auto" w:fill="FFFF00"/>
        </w:rPr>
        <w:t xml:space="preserve"> </w:t>
      </w:r>
      <w:r w:rsidRPr="009A6333">
        <w:rPr>
          <w:rFonts w:asciiTheme="majorHAnsi" w:hAnsiTheme="majorHAnsi"/>
          <w:sz w:val="16"/>
        </w:rPr>
        <w:t>time and</w:t>
      </w:r>
      <w:r w:rsidRPr="009A6333">
        <w:rPr>
          <w:rFonts w:asciiTheme="majorHAnsi" w:hAnsiTheme="majorHAnsi"/>
          <w:color w:val="000000"/>
          <w:sz w:val="16"/>
          <w:szCs w:val="22"/>
          <w:shd w:val="clear" w:color="auto" w:fill="FFFF00"/>
        </w:rPr>
        <w:t xml:space="preserve"> </w:t>
      </w:r>
      <w:r w:rsidRPr="009A6333">
        <w:rPr>
          <w:rStyle w:val="Emphasis"/>
          <w:rFonts w:asciiTheme="majorHAnsi" w:hAnsiTheme="majorHAnsi"/>
          <w:highlight w:val="cyan"/>
        </w:rPr>
        <w:t>resources to earn better-living potentials</w:t>
      </w:r>
      <w:r w:rsidRPr="009A6333">
        <w:rPr>
          <w:rFonts w:asciiTheme="majorHAnsi" w:hAnsiTheme="majorHAnsi"/>
          <w:color w:val="000000"/>
          <w:sz w:val="16"/>
          <w:szCs w:val="22"/>
          <w:shd w:val="clear" w:color="auto" w:fill="FFFF00"/>
        </w:rPr>
        <w:t xml:space="preserve"> </w:t>
      </w:r>
      <w:r w:rsidRPr="009A6333">
        <w:rPr>
          <w:rFonts w:asciiTheme="majorHAnsi" w:hAnsiTheme="majorHAnsi"/>
          <w:sz w:val="16"/>
        </w:rPr>
        <w:t>when compared to those who must use their income to provide for their families. While education and international aid offer clear benefits in the fight against</w:t>
      </w:r>
      <w:r w:rsidRPr="009A6333">
        <w:rPr>
          <w:rFonts w:asciiTheme="majorHAnsi" w:hAnsiTheme="majorHAnsi"/>
          <w:color w:val="000000"/>
          <w:sz w:val="16"/>
          <w:szCs w:val="22"/>
        </w:rPr>
        <w:t xml:space="preserve"> poverty, the growth of an excessive population counters these measures. Given the current population’s exponential growth, the economies and civil services of developing countries already lack the capacity or resources to provide for the influx of people to come. </w:t>
      </w:r>
      <w:r w:rsidRPr="009A6333">
        <w:rPr>
          <w:rStyle w:val="Emphasis"/>
          <w:rFonts w:asciiTheme="majorHAnsi" w:hAnsiTheme="majorHAnsi"/>
          <w:highlight w:val="cyan"/>
        </w:rPr>
        <w:t>The ways in which</w:t>
      </w:r>
      <w:r w:rsidRPr="009A6333">
        <w:rPr>
          <w:rFonts w:asciiTheme="majorHAnsi" w:hAnsiTheme="majorHAnsi"/>
          <w:color w:val="000000"/>
          <w:sz w:val="16"/>
          <w:szCs w:val="22"/>
        </w:rPr>
        <w:t xml:space="preserve"> global </w:t>
      </w:r>
      <w:r w:rsidRPr="009A6333">
        <w:rPr>
          <w:rStyle w:val="Emphasis"/>
          <w:rFonts w:asciiTheme="majorHAnsi" w:hAnsiTheme="majorHAnsi"/>
          <w:highlight w:val="cyan"/>
        </w:rPr>
        <w:t>poverty is combatted today may no longer be effective in the future if contraception is not accessible</w:t>
      </w:r>
      <w:r w:rsidRPr="009A6333">
        <w:rPr>
          <w:rFonts w:asciiTheme="majorHAnsi" w:hAnsiTheme="majorHAnsi"/>
          <w:color w:val="000000"/>
          <w:sz w:val="16"/>
          <w:szCs w:val="22"/>
        </w:rPr>
        <w:t>.</w:t>
      </w:r>
      <w:r w:rsidRPr="009A6333">
        <w:rPr>
          <w:rFonts w:asciiTheme="majorHAnsi" w:hAnsiTheme="majorHAnsi"/>
          <w:color w:val="000000"/>
          <w:sz w:val="16"/>
          <w:szCs w:val="14"/>
        </w:rPr>
        <w:t xml:space="preserve"> Family planning means more than just preventing unwanted pregnancies. According to the former executive director of the UN Population Fund, the late Babtunde Osotimehin, “It is a most significant investment to promote human capital development, combat poverty and harness a demographic dividend, thus contributing to equitable and sustainable economic development.” Funding family programming can ensure that contraception reduces poverty, and it will remain effective for generations to come. Additionally, it will help the planet utilize its limited resources more effectively.</w:t>
      </w:r>
    </w:p>
    <w:p w14:paraId="50DBFA15" w14:textId="77777777" w:rsidR="006667E6" w:rsidRPr="009A6333" w:rsidRDefault="006667E6" w:rsidP="006667E6">
      <w:pPr>
        <w:rPr>
          <w:rFonts w:asciiTheme="majorHAnsi" w:hAnsiTheme="majorHAnsi"/>
        </w:rPr>
      </w:pPr>
    </w:p>
    <w:p w14:paraId="2215CEC6" w14:textId="77777777" w:rsidR="006667E6" w:rsidRPr="009A6333" w:rsidRDefault="006667E6" w:rsidP="006667E6">
      <w:pPr>
        <w:pStyle w:val="Heading4"/>
        <w:rPr>
          <w:rFonts w:asciiTheme="majorHAnsi" w:hAnsiTheme="majorHAnsi"/>
        </w:rPr>
      </w:pPr>
      <w:r w:rsidRPr="009A6333">
        <w:rPr>
          <w:rFonts w:asciiTheme="majorHAnsi" w:hAnsiTheme="majorHAnsi"/>
        </w:rPr>
        <w:t>Contraception provides a direct rupture to cyclical poverty</w:t>
      </w:r>
    </w:p>
    <w:p w14:paraId="39AA3EEC" w14:textId="77777777" w:rsidR="006667E6" w:rsidRPr="009A6333" w:rsidRDefault="006667E6" w:rsidP="006667E6">
      <w:pPr>
        <w:pStyle w:val="NormalWeb"/>
        <w:spacing w:before="0" w:beforeAutospacing="0" w:after="0" w:afterAutospacing="0" w:line="480" w:lineRule="auto"/>
        <w:rPr>
          <w:rFonts w:asciiTheme="majorHAnsi" w:hAnsiTheme="majorHAnsi"/>
        </w:rPr>
      </w:pPr>
      <w:r w:rsidRPr="009A6333">
        <w:rPr>
          <w:rStyle w:val="Style13ptBold"/>
          <w:rFonts w:asciiTheme="majorHAnsi" w:hAnsiTheme="majorHAnsi"/>
        </w:rPr>
        <w:t>(Bailey 14</w:t>
      </w:r>
      <w:r w:rsidRPr="009A6333">
        <w:rPr>
          <w:rFonts w:asciiTheme="majorHAnsi" w:hAnsiTheme="majorHAnsi"/>
          <w:i/>
          <w:iCs/>
          <w:color w:val="000000"/>
          <w:sz w:val="20"/>
          <w:szCs w:val="20"/>
        </w:rPr>
        <w:t xml:space="preserve">) Martha J. Bailey et. al, DO FAMILY PLANNING PROGRAMS DECREASE POVERTY? EVIDENCE FROM PUBLIC CENSUS DATA, The National Institute of Health, 10/22/14, DOA: 7/27/20, </w:t>
      </w:r>
      <w:hyperlink r:id="rId70" w:history="1">
        <w:r w:rsidRPr="009A6333">
          <w:rPr>
            <w:rStyle w:val="Hyperlink"/>
            <w:rFonts w:asciiTheme="majorHAnsi" w:eastAsiaTheme="majorEastAsia" w:hAnsiTheme="majorHAnsi"/>
            <w:i/>
            <w:iCs/>
            <w:color w:val="1155CC"/>
            <w:sz w:val="20"/>
            <w:szCs w:val="20"/>
          </w:rPr>
          <w:t>https://www.ncbi.nlm.nih.gov/pmc/articles/PMC4206087/</w:t>
        </w:r>
      </w:hyperlink>
      <w:r w:rsidRPr="009A6333">
        <w:rPr>
          <w:rFonts w:asciiTheme="majorHAnsi" w:hAnsiTheme="majorHAnsi"/>
          <w:i/>
          <w:iCs/>
          <w:color w:val="000000"/>
          <w:sz w:val="20"/>
          <w:szCs w:val="20"/>
        </w:rPr>
        <w:t>, RG</w:t>
      </w:r>
    </w:p>
    <w:p w14:paraId="533CB807" w14:textId="77777777" w:rsidR="006667E6" w:rsidRPr="009A6333" w:rsidRDefault="006667E6" w:rsidP="006667E6">
      <w:pPr>
        <w:pStyle w:val="NormalWeb"/>
        <w:spacing w:before="0" w:beforeAutospacing="0" w:after="0" w:afterAutospacing="0" w:line="480" w:lineRule="auto"/>
        <w:rPr>
          <w:rFonts w:asciiTheme="majorHAnsi" w:hAnsiTheme="majorHAnsi"/>
          <w:sz w:val="16"/>
        </w:rPr>
      </w:pPr>
      <w:r w:rsidRPr="009A6333">
        <w:rPr>
          <w:rFonts w:asciiTheme="majorHAnsi" w:hAnsiTheme="majorHAnsi"/>
          <w:color w:val="000000"/>
          <w:sz w:val="16"/>
          <w:szCs w:val="14"/>
        </w:rPr>
        <w:t xml:space="preserve">Our research design compares the poverty rates of individuals born in the years leading up to and just after federally funded family planning programs began. We draw upon several public-use datasets that measure individuals’ ages and place of residence: the 1980 US decennial census observes the potentially affected cohorts as children and the 2000 census and 2005–2011 American Community Survey (ACS) observes the same cohorts as adults. </w:t>
      </w:r>
      <w:r w:rsidRPr="009A6333">
        <w:rPr>
          <w:rFonts w:asciiTheme="majorHAnsi" w:hAnsiTheme="majorHAnsi"/>
          <w:color w:val="000000"/>
          <w:sz w:val="16"/>
          <w:szCs w:val="22"/>
        </w:rPr>
        <w:t xml:space="preserve">Our results show that </w:t>
      </w:r>
      <w:r w:rsidRPr="009A6333">
        <w:rPr>
          <w:rFonts w:asciiTheme="majorHAnsi" w:hAnsiTheme="majorHAnsi"/>
          <w:sz w:val="16"/>
        </w:rPr>
        <w:t>federally funded</w:t>
      </w:r>
      <w:r w:rsidRPr="009A6333">
        <w:rPr>
          <w:rFonts w:asciiTheme="majorHAnsi" w:hAnsiTheme="majorHAnsi"/>
          <w:color w:val="000000"/>
          <w:sz w:val="16"/>
          <w:szCs w:val="22"/>
          <w:shd w:val="clear" w:color="auto" w:fill="FFFF00"/>
        </w:rPr>
        <w:t xml:space="preserve"> </w:t>
      </w:r>
      <w:r w:rsidRPr="009A6333">
        <w:rPr>
          <w:rStyle w:val="Emphasis"/>
          <w:rFonts w:asciiTheme="majorHAnsi" w:hAnsiTheme="majorHAnsi"/>
          <w:highlight w:val="cyan"/>
        </w:rPr>
        <w:t>family planning programs are associated with significant reductions in child poverty rates</w:t>
      </w:r>
      <w:r w:rsidRPr="009A6333">
        <w:rPr>
          <w:rFonts w:asciiTheme="majorHAnsi" w:hAnsiTheme="majorHAnsi"/>
          <w:color w:val="000000"/>
          <w:sz w:val="16"/>
          <w:szCs w:val="22"/>
          <w:shd w:val="clear" w:color="auto" w:fill="FFFF00"/>
        </w:rPr>
        <w:t xml:space="preserve"> </w:t>
      </w:r>
      <w:r w:rsidRPr="009A6333">
        <w:rPr>
          <w:rFonts w:asciiTheme="majorHAnsi" w:hAnsiTheme="majorHAnsi"/>
          <w:sz w:val="16"/>
        </w:rPr>
        <w:t xml:space="preserve">and, later, poverty </w:t>
      </w:r>
      <w:r w:rsidRPr="009A6333">
        <w:rPr>
          <w:rFonts w:asciiTheme="majorHAnsi" w:hAnsiTheme="majorHAnsi"/>
          <w:sz w:val="16"/>
        </w:rPr>
        <w:lastRenderedPageBreak/>
        <w:t>rates in adulthood.3</w:t>
      </w:r>
      <w:r w:rsidRPr="009A6333">
        <w:rPr>
          <w:rFonts w:asciiTheme="majorHAnsi" w:hAnsiTheme="majorHAnsi"/>
          <w:color w:val="000000"/>
          <w:sz w:val="16"/>
          <w:szCs w:val="22"/>
          <w:shd w:val="clear" w:color="auto" w:fill="FFFF00"/>
        </w:rPr>
        <w:t xml:space="preserve"> </w:t>
      </w:r>
      <w:r w:rsidRPr="009A6333">
        <w:rPr>
          <w:rStyle w:val="Emphasis"/>
          <w:rFonts w:asciiTheme="majorHAnsi" w:hAnsiTheme="majorHAnsi"/>
          <w:highlight w:val="cyan"/>
        </w:rPr>
        <w:t>Individuals</w:t>
      </w:r>
      <w:r w:rsidRPr="009A6333">
        <w:rPr>
          <w:rFonts w:asciiTheme="majorHAnsi" w:hAnsiTheme="majorHAnsi"/>
          <w:color w:val="000000"/>
          <w:sz w:val="16"/>
          <w:szCs w:val="22"/>
          <w:shd w:val="clear" w:color="auto" w:fill="FFFF00"/>
        </w:rPr>
        <w:t xml:space="preserve"> </w:t>
      </w:r>
      <w:r w:rsidRPr="009A6333">
        <w:rPr>
          <w:rFonts w:asciiTheme="majorHAnsi" w:hAnsiTheme="majorHAnsi"/>
          <w:sz w:val="16"/>
        </w:rPr>
        <w:t>born one to six years after program</w:t>
      </w:r>
      <w:r w:rsidRPr="009A6333">
        <w:rPr>
          <w:rFonts w:asciiTheme="majorHAnsi" w:hAnsiTheme="majorHAnsi"/>
          <w:color w:val="000000"/>
          <w:sz w:val="16"/>
          <w:szCs w:val="22"/>
          <w:shd w:val="clear" w:color="auto" w:fill="FFFF00"/>
        </w:rPr>
        <w:t xml:space="preserve"> </w:t>
      </w:r>
      <w:r w:rsidRPr="009A6333">
        <w:rPr>
          <w:rStyle w:val="Emphasis"/>
          <w:rFonts w:asciiTheme="majorHAnsi" w:hAnsiTheme="majorHAnsi"/>
          <w:highlight w:val="cyan"/>
        </w:rPr>
        <w:t>funding were 4.2 percent less likely to live in poverty in childhood</w:t>
      </w:r>
      <w:r w:rsidRPr="009A6333">
        <w:rPr>
          <w:rFonts w:asciiTheme="majorHAnsi" w:hAnsiTheme="majorHAnsi"/>
          <w:sz w:val="16"/>
        </w:rPr>
        <w:t xml:space="preserve"> and 2.4 percent less likely to live in poverty in adulthood.</w:t>
      </w:r>
      <w:r w:rsidRPr="009A6333">
        <w:rPr>
          <w:rFonts w:asciiTheme="majorHAnsi" w:hAnsiTheme="majorHAnsi"/>
          <w:color w:val="000000"/>
          <w:sz w:val="16"/>
          <w:szCs w:val="22"/>
          <w:shd w:val="clear" w:color="auto" w:fill="FFFF00"/>
        </w:rPr>
        <w:t xml:space="preserve"> </w:t>
      </w:r>
      <w:r w:rsidRPr="009A6333">
        <w:rPr>
          <w:rFonts w:asciiTheme="majorHAnsi" w:hAnsiTheme="majorHAnsi"/>
          <w:color w:val="000000"/>
          <w:sz w:val="16"/>
          <w:szCs w:val="22"/>
        </w:rPr>
        <w:t xml:space="preserve">Although both white and non-white children born after family planning programs began experienced large reductions in childhood poverty, white children experienced greater relative reductions in poverty rates in adulthood. Whites born after family planning programs began were 4.1 percent less likely to live in poverty in childhood and 6.1 percent less likely to live in poverty in adulthood. Non-whites born after family planning programs began were 8.2 percent less likely to live in poverty in childhood, but 2 percent less likely to live in poverty in adulthood. In short, </w:t>
      </w:r>
      <w:r w:rsidRPr="009A6333">
        <w:rPr>
          <w:rStyle w:val="Emphasis"/>
          <w:rFonts w:asciiTheme="majorHAnsi" w:hAnsiTheme="majorHAnsi"/>
          <w:highlight w:val="cyan"/>
        </w:rPr>
        <w:t>family planning programs</w:t>
      </w:r>
      <w:r w:rsidRPr="009A6333">
        <w:rPr>
          <w:rFonts w:asciiTheme="majorHAnsi" w:hAnsiTheme="majorHAnsi"/>
          <w:color w:val="000000"/>
          <w:sz w:val="16"/>
          <w:szCs w:val="22"/>
          <w:shd w:val="clear" w:color="auto" w:fill="FFFF00"/>
        </w:rPr>
        <w:t xml:space="preserve"> </w:t>
      </w:r>
      <w:r w:rsidRPr="009A6333">
        <w:rPr>
          <w:rFonts w:asciiTheme="majorHAnsi" w:hAnsiTheme="majorHAnsi"/>
          <w:sz w:val="16"/>
        </w:rPr>
        <w:t>may help</w:t>
      </w:r>
      <w:r w:rsidRPr="009A6333">
        <w:rPr>
          <w:rFonts w:asciiTheme="majorHAnsi" w:hAnsiTheme="majorHAnsi"/>
          <w:color w:val="000000"/>
          <w:sz w:val="16"/>
          <w:szCs w:val="22"/>
          <w:shd w:val="clear" w:color="auto" w:fill="FFFF00"/>
        </w:rPr>
        <w:t xml:space="preserve"> </w:t>
      </w:r>
      <w:r w:rsidRPr="009A6333">
        <w:rPr>
          <w:rStyle w:val="Emphasis"/>
          <w:rFonts w:asciiTheme="majorHAnsi" w:hAnsiTheme="majorHAnsi"/>
          <w:highlight w:val="cyan"/>
        </w:rPr>
        <w:t>break the cycle of poverty</w:t>
      </w:r>
      <w:r w:rsidRPr="009A6333">
        <w:rPr>
          <w:rFonts w:asciiTheme="majorHAnsi" w:hAnsiTheme="majorHAnsi"/>
          <w:color w:val="000000"/>
          <w:sz w:val="16"/>
          <w:szCs w:val="22"/>
        </w:rPr>
        <w:t xml:space="preserve">. </w:t>
      </w:r>
      <w:r w:rsidRPr="009A6333">
        <w:rPr>
          <w:rFonts w:asciiTheme="majorHAnsi" w:hAnsiTheme="majorHAnsi"/>
          <w:color w:val="000000"/>
          <w:sz w:val="16"/>
          <w:szCs w:val="14"/>
        </w:rPr>
        <w:t>Our results suggest that family planning programs reduce poverty among children and, ultimately, in adulthood. These findings complement a growing body of research that suggests that investments in children can have sizable effects on children’s longer-term educational attainment, health, and labor market productivity (Cunha and Heckman 2007, Almond and Currie 2011).</w:t>
      </w:r>
    </w:p>
    <w:p w14:paraId="5B6CCBA5" w14:textId="77777777" w:rsidR="006667E6" w:rsidRPr="009A6333" w:rsidRDefault="006667E6" w:rsidP="006667E6">
      <w:pPr>
        <w:rPr>
          <w:rFonts w:asciiTheme="majorHAnsi" w:hAnsiTheme="majorHAnsi"/>
        </w:rPr>
      </w:pPr>
    </w:p>
    <w:p w14:paraId="3D666665" w14:textId="77777777" w:rsidR="00CE3140" w:rsidRPr="006D0B2F" w:rsidRDefault="00CE3140" w:rsidP="00CE3140">
      <w:pPr>
        <w:pStyle w:val="Heading1"/>
        <w:rPr>
          <w:rFonts w:asciiTheme="majorHAnsi" w:hAnsiTheme="majorHAnsi"/>
        </w:rPr>
      </w:pPr>
      <w:r w:rsidRPr="006D0B2F">
        <w:rPr>
          <w:rFonts w:asciiTheme="majorHAnsi" w:hAnsiTheme="majorHAnsi"/>
        </w:rPr>
        <w:lastRenderedPageBreak/>
        <w:t>Framing Proper</w:t>
      </w:r>
    </w:p>
    <w:p w14:paraId="1C72F3AE" w14:textId="77777777" w:rsidR="00CE3140" w:rsidRPr="000510E3" w:rsidRDefault="00CE3140" w:rsidP="00CE3140">
      <w:pPr>
        <w:pStyle w:val="Heading4"/>
        <w:spacing w:line="240" w:lineRule="auto"/>
        <w:rPr>
          <w:rFonts w:asciiTheme="majorHAnsi" w:hAnsiTheme="majorHAnsi" w:cstheme="majorHAnsi"/>
        </w:rPr>
      </w:pPr>
      <w:r w:rsidRPr="000510E3">
        <w:rPr>
          <w:rFonts w:asciiTheme="majorHAnsi" w:hAnsiTheme="majorHAnsi" w:cstheme="majorHAnsi"/>
        </w:rPr>
        <w:t xml:space="preserve">The standard is </w:t>
      </w:r>
      <w:r w:rsidRPr="000510E3">
        <w:rPr>
          <w:rFonts w:asciiTheme="majorHAnsi" w:hAnsiTheme="majorHAnsi" w:cstheme="majorHAnsi"/>
          <w:u w:val="single"/>
        </w:rPr>
        <w:t>reducing structural violence</w:t>
      </w:r>
      <w:r w:rsidRPr="000510E3">
        <w:rPr>
          <w:rFonts w:asciiTheme="majorHAnsi" w:hAnsiTheme="majorHAnsi" w:cstheme="majorHAnsi"/>
        </w:rPr>
        <w:t xml:space="preserve">. </w:t>
      </w:r>
    </w:p>
    <w:p w14:paraId="00FB1C87" w14:textId="77777777" w:rsidR="00CE3140" w:rsidRPr="000510E3" w:rsidRDefault="00CE3140" w:rsidP="00CE3140">
      <w:pPr>
        <w:spacing w:line="240" w:lineRule="auto"/>
        <w:rPr>
          <w:rFonts w:asciiTheme="majorHAnsi" w:hAnsiTheme="majorHAnsi"/>
        </w:rPr>
      </w:pPr>
      <w:r w:rsidRPr="000510E3">
        <w:rPr>
          <w:rStyle w:val="Style13ptBold"/>
          <w:rFonts w:asciiTheme="majorHAnsi" w:hAnsiTheme="majorHAnsi"/>
        </w:rPr>
        <w:t>CU</w:t>
      </w:r>
      <w:r w:rsidRPr="000510E3">
        <w:rPr>
          <w:rFonts w:asciiTheme="majorHAnsi" w:hAnsiTheme="majorHAnsi"/>
        </w:rPr>
        <w:t xml:space="preserve"> Online, </w:t>
      </w:r>
      <w:r w:rsidRPr="000510E3">
        <w:rPr>
          <w:rStyle w:val="Style13ptBold"/>
          <w:rFonts w:asciiTheme="majorHAnsi" w:hAnsiTheme="majorHAnsi"/>
        </w:rPr>
        <w:t>17</w:t>
      </w:r>
      <w:r w:rsidRPr="000510E3">
        <w:rPr>
          <w:rFonts w:asciiTheme="majorHAnsi" w:hAnsiTheme="majorHAnsi"/>
        </w:rPr>
        <w:t>, Recognizing and Addressing Structural Violence, 6-30-2017, DOA: 9-11-2021, https://online.campbellsville.edu/social-work/structural-violence/, r0w@n</w:t>
      </w:r>
    </w:p>
    <w:p w14:paraId="3C821101" w14:textId="77777777" w:rsidR="00CE3140" w:rsidRPr="000510E3" w:rsidRDefault="00CE3140" w:rsidP="00CE3140">
      <w:pPr>
        <w:spacing w:line="240" w:lineRule="auto"/>
        <w:rPr>
          <w:rFonts w:asciiTheme="majorHAnsi" w:hAnsiTheme="majorHAnsi"/>
          <w:sz w:val="16"/>
        </w:rPr>
      </w:pPr>
      <w:r w:rsidRPr="000510E3">
        <w:rPr>
          <w:rFonts w:asciiTheme="majorHAnsi" w:hAnsiTheme="majorHAnsi"/>
          <w:sz w:val="16"/>
        </w:rPr>
        <w:t>Because direct, physical violence is easy to see and recognize, it gets significant attention from both law enforcement and the news media. A violent crime, such as an assault or murder, is a discrete event that can be handled in a number of ways. Structural violence, on the other hand, is often invisible and challenging to respond to. Addressing structural violence typically requires large structural changes in society, and such changes happen slowly in part because it’s difficult to recognize structural violence as violence. What Is Structural Violence? Chronic undernourishment affected one in nine people worldwide from 2014 to 2016, according to the United Nations. The Economist reports that an estimated 1.49 million people in the United States used homeless shelters in 2014, and around another 500,000 went without shelter; those numbers are likely to be conservative estimates at best. Hunger and homelessness may not seem to fit the definition of violence, but they’re clear examples of structural violence. “</w:t>
      </w:r>
      <w:r w:rsidRPr="000510E3">
        <w:rPr>
          <w:rStyle w:val="Emphasis"/>
          <w:rFonts w:asciiTheme="majorHAnsi" w:hAnsiTheme="majorHAnsi"/>
          <w:highlight w:val="cyan"/>
        </w:rPr>
        <w:t>Structural violence occurs whenever people are disadvantaged by political, legal, economic or cultural traditions.</w:t>
      </w:r>
      <w:r w:rsidRPr="000510E3">
        <w:rPr>
          <w:rFonts w:asciiTheme="majorHAnsi" w:hAnsiTheme="majorHAnsi"/>
          <w:sz w:val="16"/>
        </w:rPr>
        <w:t xml:space="preserve"> </w:t>
      </w:r>
      <w:r w:rsidRPr="000510E3">
        <w:rPr>
          <w:rStyle w:val="Emphasis"/>
          <w:rFonts w:asciiTheme="majorHAnsi" w:hAnsiTheme="majorHAnsi"/>
          <w:highlight w:val="cyan"/>
        </w:rPr>
        <w:t>Because they are longstanding, structural inequities usually seem ordinary, the way things are and always have been</w:t>
      </w:r>
      <w:r w:rsidRPr="000510E3">
        <w:rPr>
          <w:rFonts w:asciiTheme="majorHAnsi" w:hAnsiTheme="majorHAnsi"/>
          <w:sz w:val="16"/>
        </w:rPr>
        <w:t xml:space="preserve">,” according to D.D. Winter and D.C. Leighton. Rather than being focused on direct, brutal acts, </w:t>
      </w:r>
      <w:r w:rsidRPr="000510E3">
        <w:rPr>
          <w:rStyle w:val="Emphasis"/>
          <w:rFonts w:asciiTheme="majorHAnsi" w:hAnsiTheme="majorHAnsi"/>
          <w:highlight w:val="cyan"/>
        </w:rPr>
        <w:t>structural violence is the result of societal systems</w:t>
      </w:r>
      <w:r w:rsidRPr="000510E3">
        <w:rPr>
          <w:rFonts w:asciiTheme="majorHAnsi" w:hAnsiTheme="majorHAnsi"/>
          <w:sz w:val="16"/>
        </w:rPr>
        <w:t xml:space="preserve">, such as social stratification, that have been in place for years — </w:t>
      </w:r>
      <w:r w:rsidRPr="000510E3">
        <w:rPr>
          <w:rStyle w:val="Emphasis"/>
          <w:rFonts w:asciiTheme="majorHAnsi" w:hAnsiTheme="majorHAnsi"/>
          <w:highlight w:val="cyan"/>
        </w:rPr>
        <w:t>systems that create situations where people don’t have access to the things required to fulfill their basic human needs</w:t>
      </w:r>
      <w:r w:rsidRPr="000510E3">
        <w:rPr>
          <w:rFonts w:asciiTheme="majorHAnsi" w:hAnsiTheme="majorHAnsi"/>
          <w:sz w:val="16"/>
        </w:rPr>
        <w:t>. “Structural violence is problematic in and of itself,” continue Winter and Leighton, “but it is also dangerous because it frequently leads to direct violence. Those who are chronically oppressed are often, for logical reasons, those who resort to direct violence.” This, in turn, usually leads to direct violence from law enforcement and the military that is directed at the oppressed community to re-exert the dominance of the status quo. Perhaps the most challenging aspect of addressing structural violence is how difficult it can be to bring attention to it. “When social inequities are noticed, attempts are made to rationalize and understand them,” Winter and Leighton say. “Unfortunately, one outcome of this process is to assume that victims must in some way deserve their plight.” Because the constant presence of structural violence is desensitizing, the structures that maintain the violence become normalized and seen as “the way things are.” Because of this, it can be difficult to convince those with the ability to create change that there is a problem or that it can be addressed. How Structural Violence Perpetuates Poverty In 2015, 13.5 percent of the U.S. population — around 43 million people — fell below the federal poverty line of $24,250 for a family of four. When broken down into specific populations, it becomes easy to see that some populations have higher poverty rates. Poverty among whites was 9.1 percent during that time, compared to 24.1 percent among African-Americans; African-Americans have a long history of being the victims of structural violence in America. Structural violence usually has, at its root, some political or economic structure that disenfranchises a group of people. For example, children in inner cities typically lack access to adequate schools, which limits their access to jobs with good salaries when they get older. This, in turn, limits their access to healthcare, legal protections, political power, safe housing and other important resources. This cycle of poverty perpetuates itself, creating entire communities subject to regular structural violence. Access to resources like education, healthcare and purchasing power are all vital to breaking the cycle of poverty. Individuals without adequate access to healthcare are not only more likely to have shorter life spans, but also to spend a significant portion of their income treating illnesses and other health issues, or simply enduring them and reducing their ability to work and earn money. Without adequate education, access to good jobs and influence within society is limited. An inability to buy necessities like food and shelter leads to worse healthcare outcomes, less money spent on educating the next generation and so forth. Effects on Individual and Public Health Lack of proper maternal care is a significant source of structural violence directed against women. About 350,000 women die every year due to pregnancy-related causes, and nearly 99 percent of those deaths occur in poor countries with limited access to good maternal care.</w:t>
      </w:r>
    </w:p>
    <w:p w14:paraId="64D32269" w14:textId="77777777" w:rsidR="00CE3140" w:rsidRPr="000510E3" w:rsidRDefault="00CE3140" w:rsidP="00CE3140">
      <w:pPr>
        <w:pStyle w:val="Heading4"/>
        <w:spacing w:line="240" w:lineRule="auto"/>
        <w:rPr>
          <w:rFonts w:asciiTheme="majorHAnsi" w:hAnsiTheme="majorHAnsi" w:cstheme="majorHAnsi"/>
        </w:rPr>
      </w:pPr>
      <w:r w:rsidRPr="000510E3">
        <w:rPr>
          <w:rFonts w:asciiTheme="majorHAnsi" w:hAnsiTheme="majorHAnsi" w:cstheme="majorHAnsi"/>
        </w:rPr>
        <w:t>Prefer:</w:t>
      </w:r>
    </w:p>
    <w:p w14:paraId="12DC13A7" w14:textId="77777777" w:rsidR="00CE3140" w:rsidRPr="000510E3" w:rsidRDefault="00CE3140" w:rsidP="00CE3140">
      <w:pPr>
        <w:pStyle w:val="Heading4"/>
        <w:numPr>
          <w:ilvl w:val="0"/>
          <w:numId w:val="19"/>
        </w:numPr>
        <w:tabs>
          <w:tab w:val="num" w:pos="360"/>
        </w:tabs>
        <w:spacing w:line="240" w:lineRule="auto"/>
        <w:rPr>
          <w:rFonts w:asciiTheme="majorHAnsi" w:hAnsiTheme="majorHAnsi"/>
          <w:b w:val="0"/>
          <w:u w:val="single"/>
        </w:rPr>
      </w:pPr>
      <w:bookmarkStart w:id="0" w:name="_fly2553w5dpu" w:colFirst="0" w:colLast="0"/>
      <w:bookmarkEnd w:id="0"/>
      <w:r w:rsidRPr="000510E3">
        <w:rPr>
          <w:rFonts w:asciiTheme="majorHAnsi" w:hAnsiTheme="majorHAnsi" w:cstheme="majorHAnsi"/>
        </w:rPr>
        <w:t xml:space="preserve">Policymaking- specifically with orientations toward minimizing structural violence- teaches the language of power to enable </w:t>
      </w:r>
      <w:r w:rsidRPr="000510E3">
        <w:rPr>
          <w:rFonts w:asciiTheme="majorHAnsi" w:hAnsiTheme="majorHAnsi" w:cstheme="majorHAnsi"/>
          <w:u w:val="single"/>
        </w:rPr>
        <w:t>internal resistance strategies</w:t>
      </w:r>
    </w:p>
    <w:p w14:paraId="1FEAAAA9" w14:textId="77777777" w:rsidR="00CE3140" w:rsidRPr="000510E3" w:rsidRDefault="00CE3140" w:rsidP="00CE3140">
      <w:pPr>
        <w:spacing w:line="240" w:lineRule="auto"/>
        <w:rPr>
          <w:rStyle w:val="Style13ptBold"/>
          <w:rFonts w:asciiTheme="majorHAnsi" w:hAnsiTheme="majorHAnsi"/>
        </w:rPr>
      </w:pPr>
      <w:r w:rsidRPr="000510E3">
        <w:rPr>
          <w:rStyle w:val="Style13ptBold"/>
          <w:rFonts w:asciiTheme="majorHAnsi" w:hAnsiTheme="majorHAnsi"/>
        </w:rPr>
        <w:t>Coverstone 05</w:t>
      </w:r>
    </w:p>
    <w:p w14:paraId="08A1E9B1" w14:textId="77777777" w:rsidR="00CE3140" w:rsidRPr="000510E3" w:rsidRDefault="00CE3140" w:rsidP="00CE3140">
      <w:pPr>
        <w:spacing w:line="240" w:lineRule="auto"/>
        <w:rPr>
          <w:rFonts w:asciiTheme="majorHAnsi" w:hAnsiTheme="majorHAnsi" w:cstheme="majorHAnsi"/>
          <w:sz w:val="12"/>
          <w:szCs w:val="12"/>
        </w:rPr>
      </w:pPr>
      <w:r w:rsidRPr="000510E3">
        <w:rPr>
          <w:rFonts w:asciiTheme="majorHAnsi" w:hAnsiTheme="majorHAnsi" w:cstheme="majorHAnsi"/>
          <w:sz w:val="12"/>
          <w:szCs w:val="12"/>
        </w:rPr>
        <w:t>Alan Coverstone (masters in communication from Wake Forest, longtime debate coach) “Acting on Activism: Realizing the Vision of Debate with Pro-social Impact” Paper presented at the National Communication Association Annual Conference November 17</w:t>
      </w:r>
      <w:r w:rsidRPr="000510E3">
        <w:rPr>
          <w:rFonts w:asciiTheme="majorHAnsi" w:hAnsiTheme="majorHAnsi" w:cstheme="majorHAnsi"/>
          <w:sz w:val="12"/>
          <w:szCs w:val="12"/>
          <w:vertAlign w:val="superscript"/>
        </w:rPr>
        <w:t>th</w:t>
      </w:r>
      <w:r w:rsidRPr="000510E3">
        <w:rPr>
          <w:rFonts w:asciiTheme="majorHAnsi" w:hAnsiTheme="majorHAnsi" w:cstheme="majorHAnsi"/>
          <w:sz w:val="12"/>
          <w:szCs w:val="12"/>
        </w:rPr>
        <w:t xml:space="preserve"> 2005  </w:t>
      </w:r>
      <w:hyperlink r:id="rId71" w:history="1">
        <w:r w:rsidRPr="000510E3">
          <w:rPr>
            <w:rStyle w:val="Hyperlink"/>
            <w:rFonts w:asciiTheme="majorHAnsi" w:hAnsiTheme="majorHAnsi" w:cstheme="majorHAnsi"/>
            <w:sz w:val="12"/>
            <w:szCs w:val="12"/>
          </w:rPr>
          <w:t>https://www.natcom.org/</w:t>
        </w:r>
      </w:hyperlink>
      <w:r w:rsidRPr="000510E3">
        <w:rPr>
          <w:rFonts w:asciiTheme="majorHAnsi" w:hAnsiTheme="majorHAnsi" w:cstheme="majorHAnsi"/>
          <w:sz w:val="12"/>
          <w:szCs w:val="12"/>
        </w:rPr>
        <w:t xml:space="preserve"> -CAT</w:t>
      </w:r>
    </w:p>
    <w:p w14:paraId="468EEC0A" w14:textId="77777777" w:rsidR="00CE3140" w:rsidRPr="000510E3" w:rsidRDefault="00CE3140" w:rsidP="00CE3140">
      <w:pPr>
        <w:spacing w:line="240" w:lineRule="auto"/>
        <w:rPr>
          <w:rFonts w:asciiTheme="majorHAnsi" w:hAnsiTheme="majorHAnsi" w:cstheme="majorHAnsi"/>
          <w:sz w:val="12"/>
          <w:szCs w:val="12"/>
        </w:rPr>
      </w:pPr>
    </w:p>
    <w:p w14:paraId="74021312" w14:textId="77777777" w:rsidR="00CE3140" w:rsidRPr="000510E3" w:rsidRDefault="00CE3140" w:rsidP="00CE3140">
      <w:pPr>
        <w:spacing w:line="240" w:lineRule="auto"/>
        <w:rPr>
          <w:rFonts w:asciiTheme="majorHAnsi" w:hAnsiTheme="majorHAnsi" w:cstheme="majorHAnsi"/>
          <w:sz w:val="16"/>
        </w:rPr>
      </w:pPr>
      <w:r w:rsidRPr="000510E3">
        <w:rPr>
          <w:rStyle w:val="StyleUnderline"/>
          <w:rFonts w:asciiTheme="majorHAnsi" w:hAnsiTheme="majorHAnsi" w:cstheme="majorHAnsi"/>
          <w:sz w:val="16"/>
          <w:u w:val="none"/>
        </w:rPr>
        <w:lastRenderedPageBreak/>
        <w:t>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w:t>
      </w:r>
      <w:r w:rsidRPr="000510E3">
        <w:rPr>
          <w:rFonts w:asciiTheme="majorHAnsi" w:hAnsiTheme="majorHAnsi" w:cstheme="majorHAnsi"/>
          <w:sz w:val="16"/>
        </w:rPr>
        <w:t xml:space="preserve">. Control of the US government is exactly what an active, participatory citizenry is supposed to be all about. After all, if democracy means anything, it means that citizens not only have the right, they also bear the obligation to discuss and debate what the government should be doing. </w:t>
      </w:r>
      <w:r w:rsidRPr="000510E3">
        <w:rPr>
          <w:rStyle w:val="StyleUnderline"/>
          <w:rFonts w:asciiTheme="majorHAnsi" w:hAnsiTheme="majorHAnsi" w:cstheme="majorHAnsi"/>
          <w:sz w:val="16"/>
          <w:u w:val="none"/>
        </w:rPr>
        <w:t>Absent that discussion and debate, much of the motivation for personal political activism is also lost</w:t>
      </w:r>
      <w:r w:rsidRPr="000510E3">
        <w:rPr>
          <w:rFonts w:asciiTheme="majorHAnsi" w:hAnsiTheme="majorHAnsi" w:cstheme="majorHAnsi"/>
          <w:sz w:val="16"/>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w:t>
      </w:r>
      <w:r w:rsidRPr="000510E3">
        <w:rPr>
          <w:rStyle w:val="StyleUnderline"/>
          <w:rFonts w:asciiTheme="majorHAnsi" w:hAnsiTheme="majorHAnsi" w:cstheme="majorHAnsi"/>
          <w:sz w:val="16"/>
          <w:u w:val="none"/>
        </w:rPr>
        <w:t xml:space="preserve">However, contest </w:t>
      </w:r>
      <w:r w:rsidRPr="000510E3">
        <w:rPr>
          <w:rStyle w:val="Emphasis"/>
          <w:rFonts w:asciiTheme="majorHAnsi" w:hAnsiTheme="majorHAnsi"/>
          <w:highlight w:val="cyan"/>
        </w:rPr>
        <w:t>debate teaches students to combine personal experience with the language of political power</w:t>
      </w:r>
      <w:r w:rsidRPr="000510E3">
        <w:rPr>
          <w:rFonts w:asciiTheme="majorHAnsi" w:hAnsiTheme="majorHAnsi" w:cstheme="majorHAnsi"/>
          <w:sz w:val="16"/>
        </w:rPr>
        <w:t xml:space="preserve">. </w:t>
      </w:r>
      <w:r w:rsidRPr="000510E3">
        <w:rPr>
          <w:rStyle w:val="StyleUnderline"/>
          <w:rFonts w:asciiTheme="majorHAnsi" w:hAnsiTheme="majorHAnsi" w:cstheme="majorHAnsi"/>
          <w:sz w:val="16"/>
          <w:u w:val="none"/>
        </w:rPr>
        <w:t xml:space="preserve">Powerful personal </w:t>
      </w:r>
      <w:r w:rsidRPr="000510E3">
        <w:rPr>
          <w:rStyle w:val="Emphasis"/>
          <w:rFonts w:asciiTheme="majorHAnsi" w:hAnsiTheme="majorHAnsi"/>
          <w:highlight w:val="cyan"/>
        </w:rPr>
        <w:t xml:space="preserve">narratives unconnected to political power are </w:t>
      </w:r>
      <w:r w:rsidRPr="000510E3">
        <w:rPr>
          <w:rStyle w:val="StyleUnderline"/>
          <w:rFonts w:asciiTheme="majorHAnsi" w:hAnsiTheme="majorHAnsi" w:cstheme="majorHAnsi"/>
          <w:sz w:val="16"/>
          <w:u w:val="none"/>
        </w:rPr>
        <w:t xml:space="preserve">regularly </w:t>
      </w:r>
      <w:r w:rsidRPr="000510E3">
        <w:rPr>
          <w:rStyle w:val="Emphasis"/>
          <w:rFonts w:asciiTheme="majorHAnsi" w:hAnsiTheme="majorHAnsi"/>
          <w:highlight w:val="cyan"/>
        </w:rPr>
        <w:t>co-opted</w:t>
      </w:r>
      <w:r w:rsidRPr="000510E3">
        <w:rPr>
          <w:rStyle w:val="StyleUnderline"/>
          <w:rFonts w:asciiTheme="majorHAnsi" w:hAnsiTheme="majorHAnsi" w:cstheme="majorHAnsi"/>
          <w:sz w:val="16"/>
          <w:highlight w:val="cyan"/>
          <w:u w:val="none"/>
        </w:rPr>
        <w:t xml:space="preserve"> </w:t>
      </w:r>
      <w:r w:rsidRPr="000510E3">
        <w:rPr>
          <w:rStyle w:val="StyleUnderline"/>
          <w:rFonts w:asciiTheme="majorHAnsi" w:hAnsiTheme="majorHAnsi" w:cstheme="majorHAnsi"/>
          <w:sz w:val="16"/>
          <w:u w:val="none"/>
        </w:rPr>
        <w:t xml:space="preserve">by those who do learn the language of power. One need look no further than the annual state of the Union Address where personal story after personal story is used to support the political agenda of those in power. The so-called </w:t>
      </w:r>
      <w:r w:rsidRPr="000510E3">
        <w:rPr>
          <w:rStyle w:val="Emphasis"/>
          <w:rFonts w:asciiTheme="majorHAnsi" w:hAnsiTheme="majorHAnsi"/>
          <w:highlight w:val="cyan"/>
        </w:rPr>
        <w:t>role-playing</w:t>
      </w:r>
      <w:r w:rsidRPr="000510E3">
        <w:rPr>
          <w:rStyle w:val="StyleUnderline"/>
          <w:rFonts w:asciiTheme="majorHAnsi" w:hAnsiTheme="majorHAnsi" w:cstheme="majorHAnsi"/>
          <w:sz w:val="16"/>
          <w:highlight w:val="cyan"/>
          <w:u w:val="none"/>
        </w:rPr>
        <w:t xml:space="preserve"> </w:t>
      </w:r>
      <w:r w:rsidRPr="000510E3">
        <w:rPr>
          <w:rStyle w:val="StyleUnderline"/>
          <w:rFonts w:asciiTheme="majorHAnsi" w:hAnsiTheme="majorHAnsi" w:cstheme="majorHAnsi"/>
          <w:sz w:val="16"/>
          <w:u w:val="none"/>
        </w:rPr>
        <w:t xml:space="preserve">that public policy contest debates encourage </w:t>
      </w:r>
      <w:r w:rsidRPr="000510E3">
        <w:rPr>
          <w:rStyle w:val="Emphasis"/>
          <w:rFonts w:asciiTheme="majorHAnsi" w:hAnsiTheme="majorHAnsi"/>
          <w:highlight w:val="cyan"/>
        </w:rPr>
        <w:t>promotes active learning of the vocabulary and levers of power</w:t>
      </w:r>
      <w:r w:rsidRPr="000510E3">
        <w:rPr>
          <w:rStyle w:val="StyleUnderline"/>
          <w:rFonts w:asciiTheme="majorHAnsi" w:hAnsiTheme="majorHAnsi" w:cstheme="majorHAnsi"/>
          <w:sz w:val="16"/>
          <w:highlight w:val="cyan"/>
          <w:u w:val="none"/>
        </w:rPr>
        <w:t xml:space="preserve"> </w:t>
      </w:r>
      <w:r w:rsidRPr="000510E3">
        <w:rPr>
          <w:rFonts w:asciiTheme="majorHAnsi" w:hAnsiTheme="majorHAnsi"/>
          <w:sz w:val="16"/>
        </w:rPr>
        <w:t>in America</w:t>
      </w:r>
      <w:r w:rsidRPr="000510E3">
        <w:rPr>
          <w:rStyle w:val="StyleUnderline"/>
          <w:rFonts w:asciiTheme="majorHAnsi" w:hAnsiTheme="majorHAnsi" w:cstheme="majorHAnsi"/>
          <w:sz w:val="16"/>
          <w:u w:val="none"/>
        </w:rPr>
        <w:t>. Imagining the ability to use our own arguments to influence government action is one of the great virtues of academic debate</w:t>
      </w:r>
      <w:r w:rsidRPr="000510E3">
        <w:rPr>
          <w:rFonts w:asciiTheme="majorHAnsi" w:hAnsiTheme="majorHAnsi" w:cstheme="majorHAnsi"/>
          <w:sz w:val="16"/>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imagining themselves in such a role. This lack of interest in the public sphere may in turn reflect a loss of confidence in the possibility that the arguments we make in public will have an effect on the world. Today’s students’ lack of faith in the power of persuasion reflects the waning of the ideal of civic participation that led educators for centuries to place rhetorical and argumentative training at the center of the school and college curriculum. (Graff, 2003, p. 57) The power to imagine public advocacy that actually makes a difference is one of the great virtues of the traditional notion of fiat that critics deride as mere simulation. </w:t>
      </w:r>
      <w:r w:rsidRPr="000510E3">
        <w:rPr>
          <w:rStyle w:val="Emphasis"/>
          <w:rFonts w:asciiTheme="majorHAnsi" w:hAnsiTheme="majorHAnsi"/>
          <w:highlight w:val="cyan"/>
        </w:rPr>
        <w:t>Simulation</w:t>
      </w:r>
      <w:r w:rsidRPr="000510E3">
        <w:rPr>
          <w:rStyle w:val="StyleUnderline"/>
          <w:rFonts w:asciiTheme="majorHAnsi" w:hAnsiTheme="majorHAnsi" w:cstheme="majorHAnsi"/>
          <w:sz w:val="16"/>
          <w:highlight w:val="green"/>
          <w:u w:val="none"/>
        </w:rPr>
        <w:t xml:space="preserve"> </w:t>
      </w:r>
      <w:r w:rsidRPr="000510E3">
        <w:rPr>
          <w:rStyle w:val="StyleUnderline"/>
          <w:rFonts w:asciiTheme="majorHAnsi" w:hAnsiTheme="majorHAnsi" w:cstheme="majorHAnsi"/>
          <w:sz w:val="16"/>
          <w:u w:val="none"/>
        </w:rPr>
        <w:t xml:space="preserve">of success in the public realm </w:t>
      </w:r>
      <w:r w:rsidRPr="000510E3">
        <w:rPr>
          <w:rStyle w:val="Emphasis"/>
          <w:rFonts w:asciiTheme="majorHAnsi" w:hAnsiTheme="majorHAnsi"/>
          <w:highlight w:val="cyan"/>
        </w:rPr>
        <w:t>is far more empowering</w:t>
      </w:r>
      <w:r w:rsidRPr="000510E3">
        <w:rPr>
          <w:rStyle w:val="StyleUnderline"/>
          <w:rFonts w:asciiTheme="majorHAnsi" w:hAnsiTheme="majorHAnsi" w:cstheme="majorHAnsi"/>
          <w:sz w:val="16"/>
          <w:highlight w:val="cyan"/>
          <w:u w:val="none"/>
        </w:rPr>
        <w:t xml:space="preserve"> </w:t>
      </w:r>
      <w:r w:rsidRPr="000510E3">
        <w:rPr>
          <w:rStyle w:val="StyleUnderline"/>
          <w:rFonts w:asciiTheme="majorHAnsi" w:hAnsiTheme="majorHAnsi" w:cstheme="majorHAnsi"/>
          <w:sz w:val="16"/>
          <w:u w:val="none"/>
        </w:rPr>
        <w:t xml:space="preserve">to students </w:t>
      </w:r>
      <w:r w:rsidRPr="000510E3">
        <w:rPr>
          <w:rStyle w:val="Emphasis"/>
          <w:rFonts w:asciiTheme="majorHAnsi" w:hAnsiTheme="majorHAnsi"/>
          <w:highlight w:val="cyan"/>
        </w:rPr>
        <w:t xml:space="preserve">than </w:t>
      </w:r>
      <w:r w:rsidRPr="000510E3">
        <w:rPr>
          <w:rStyle w:val="StyleUnderline"/>
          <w:rFonts w:asciiTheme="majorHAnsi" w:hAnsiTheme="majorHAnsi" w:cstheme="majorHAnsi"/>
          <w:sz w:val="16"/>
          <w:u w:val="none"/>
        </w:rPr>
        <w:t xml:space="preserve">completely </w:t>
      </w:r>
      <w:r w:rsidRPr="000510E3">
        <w:rPr>
          <w:rStyle w:val="Emphasis"/>
          <w:rFonts w:asciiTheme="majorHAnsi" w:hAnsiTheme="majorHAnsi"/>
          <w:highlight w:val="cyan"/>
        </w:rPr>
        <w:t>abandoning all notions of personal power in the face of governmental hegemony</w:t>
      </w:r>
      <w:r w:rsidRPr="000510E3">
        <w:rPr>
          <w:rStyle w:val="StyleUnderline"/>
          <w:rFonts w:asciiTheme="majorHAnsi" w:hAnsiTheme="majorHAnsi" w:cstheme="majorHAnsi"/>
          <w:sz w:val="16"/>
          <w:highlight w:val="cyan"/>
          <w:u w:val="none"/>
        </w:rPr>
        <w:t xml:space="preserve"> </w:t>
      </w:r>
      <w:r w:rsidRPr="000510E3">
        <w:rPr>
          <w:rStyle w:val="StyleUnderline"/>
          <w:rFonts w:asciiTheme="majorHAnsi" w:hAnsiTheme="majorHAnsi" w:cstheme="majorHAnsi"/>
          <w:sz w:val="16"/>
          <w:u w:val="none"/>
        </w:rPr>
        <w:t xml:space="preserve">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w:t>
      </w:r>
      <w:r w:rsidRPr="000510E3">
        <w:rPr>
          <w:rFonts w:asciiTheme="majorHAnsi" w:hAnsiTheme="majorHAnsi"/>
          <w:sz w:val="16"/>
        </w:rPr>
        <w:t>Debate is role-playing whether we imagine government action or imagine individual action</w:t>
      </w:r>
      <w:r w:rsidRPr="000510E3">
        <w:rPr>
          <w:rStyle w:val="StyleUnderline"/>
          <w:rFonts w:asciiTheme="majorHAnsi" w:hAnsiTheme="majorHAnsi" w:cstheme="majorHAnsi"/>
          <w:sz w:val="16"/>
          <w:u w:val="none"/>
        </w:rPr>
        <w:t xml:space="preserve">. </w:t>
      </w:r>
      <w:r w:rsidRPr="000510E3">
        <w:rPr>
          <w:rStyle w:val="Emphasis"/>
          <w:rFonts w:asciiTheme="majorHAnsi" w:hAnsiTheme="majorHAnsi"/>
          <w:highlight w:val="cyan"/>
        </w:rPr>
        <w:t xml:space="preserve">Imagining </w:t>
      </w:r>
      <w:r w:rsidRPr="000510E3">
        <w:rPr>
          <w:rStyle w:val="Emphasis"/>
          <w:rFonts w:asciiTheme="majorHAnsi" w:hAnsiTheme="majorHAnsi" w:cstheme="majorHAnsi"/>
          <w:bCs/>
          <w:sz w:val="16"/>
        </w:rPr>
        <w:t xml:space="preserve">myself starting </w:t>
      </w:r>
      <w:r w:rsidRPr="000510E3">
        <w:rPr>
          <w:rStyle w:val="Emphasis"/>
          <w:rFonts w:asciiTheme="majorHAnsi" w:hAnsiTheme="majorHAnsi"/>
          <w:highlight w:val="cyan"/>
        </w:rPr>
        <w:t>a socialist revolution</w:t>
      </w:r>
      <w:r w:rsidRPr="000510E3">
        <w:rPr>
          <w:rStyle w:val="Emphasis"/>
          <w:rFonts w:asciiTheme="majorHAnsi" w:hAnsiTheme="majorHAnsi" w:cstheme="majorHAnsi"/>
          <w:bCs/>
          <w:sz w:val="16"/>
          <w:highlight w:val="cyan"/>
        </w:rPr>
        <w:t xml:space="preserve"> </w:t>
      </w:r>
      <w:r w:rsidRPr="000510E3">
        <w:rPr>
          <w:rStyle w:val="Emphasis"/>
          <w:rFonts w:asciiTheme="majorHAnsi" w:hAnsiTheme="majorHAnsi" w:cstheme="majorHAnsi"/>
          <w:bCs/>
          <w:sz w:val="16"/>
        </w:rPr>
        <w:t xml:space="preserve">in America </w:t>
      </w:r>
      <w:r w:rsidRPr="000510E3">
        <w:rPr>
          <w:rStyle w:val="Emphasis"/>
          <w:rFonts w:asciiTheme="majorHAnsi" w:hAnsiTheme="majorHAnsi"/>
          <w:highlight w:val="cyan"/>
        </w:rPr>
        <w:t>is no less of a fantasy than imagining</w:t>
      </w:r>
      <w:r w:rsidRPr="000510E3">
        <w:rPr>
          <w:rStyle w:val="Emphasis"/>
          <w:rFonts w:asciiTheme="majorHAnsi" w:hAnsiTheme="majorHAnsi" w:cstheme="majorHAnsi"/>
          <w:bCs/>
          <w:sz w:val="16"/>
          <w:highlight w:val="cyan"/>
        </w:rPr>
        <w:t xml:space="preserve"> </w:t>
      </w:r>
      <w:r w:rsidRPr="000510E3">
        <w:rPr>
          <w:rStyle w:val="Emphasis"/>
          <w:rFonts w:asciiTheme="majorHAnsi" w:hAnsiTheme="majorHAnsi" w:cstheme="majorHAnsi"/>
          <w:bCs/>
          <w:sz w:val="16"/>
        </w:rPr>
        <w:t xml:space="preserve">myself </w:t>
      </w:r>
      <w:r w:rsidRPr="000510E3">
        <w:rPr>
          <w:rStyle w:val="Emphasis"/>
          <w:rFonts w:asciiTheme="majorHAnsi" w:hAnsiTheme="majorHAnsi"/>
          <w:highlight w:val="cyan"/>
        </w:rPr>
        <w:t>making a difference on Capitol Hill</w:t>
      </w:r>
      <w:r w:rsidRPr="000510E3">
        <w:rPr>
          <w:rStyle w:val="Emphasis"/>
          <w:rFonts w:asciiTheme="majorHAnsi" w:hAnsiTheme="majorHAnsi" w:cstheme="majorHAnsi"/>
          <w:bCs/>
          <w:sz w:val="16"/>
        </w:rPr>
        <w:t>.</w:t>
      </w:r>
      <w:r w:rsidRPr="000510E3">
        <w:rPr>
          <w:rFonts w:asciiTheme="majorHAnsi" w:hAnsiTheme="majorHAnsi" w:cstheme="majorHAnsi"/>
          <w:sz w:val="16"/>
        </w:rPr>
        <w:t xml:space="preserve"> </w:t>
      </w:r>
      <w:r w:rsidRPr="000510E3">
        <w:rPr>
          <w:rStyle w:val="StyleUnderline"/>
          <w:rFonts w:asciiTheme="majorHAnsi" w:hAnsiTheme="majorHAnsi" w:cstheme="majorHAnsi"/>
          <w:sz w:val="16"/>
          <w:u w:val="none"/>
        </w:rPr>
        <w:t xml:space="preserve">Furthermore, </w:t>
      </w:r>
      <w:r w:rsidRPr="000510E3">
        <w:rPr>
          <w:rStyle w:val="Emphasis"/>
          <w:rFonts w:asciiTheme="majorHAnsi" w:hAnsiTheme="majorHAnsi"/>
          <w:highlight w:val="cyan"/>
        </w:rPr>
        <w:t>both fantasies influenced</w:t>
      </w:r>
      <w:r w:rsidRPr="000510E3">
        <w:rPr>
          <w:rStyle w:val="StyleUnderline"/>
          <w:rFonts w:asciiTheme="majorHAnsi" w:hAnsiTheme="majorHAnsi" w:cstheme="majorHAnsi"/>
          <w:sz w:val="16"/>
          <w:highlight w:val="green"/>
          <w:u w:val="none"/>
        </w:rPr>
        <w:t xml:space="preserve"> </w:t>
      </w:r>
      <w:r w:rsidRPr="000510E3">
        <w:rPr>
          <w:rFonts w:asciiTheme="majorHAnsi" w:hAnsiTheme="majorHAnsi"/>
          <w:sz w:val="16"/>
        </w:rPr>
        <w:t xml:space="preserve">my </w:t>
      </w:r>
      <w:r w:rsidRPr="000510E3">
        <w:rPr>
          <w:rStyle w:val="StyleUnderline"/>
          <w:rFonts w:asciiTheme="majorHAnsi" w:hAnsiTheme="majorHAnsi" w:cstheme="majorHAnsi"/>
          <w:sz w:val="16"/>
          <w:u w:val="none"/>
        </w:rPr>
        <w:t xml:space="preserve">personal and </w:t>
      </w:r>
      <w:r w:rsidRPr="000510E3">
        <w:rPr>
          <w:rStyle w:val="Emphasis"/>
          <w:rFonts w:asciiTheme="majorHAnsi" w:hAnsiTheme="majorHAnsi"/>
          <w:highlight w:val="cyan"/>
        </w:rPr>
        <w:t>political development</w:t>
      </w:r>
      <w:r w:rsidRPr="000510E3">
        <w:rPr>
          <w:rStyle w:val="StyleUnderline"/>
          <w:rFonts w:asciiTheme="majorHAnsi" w:hAnsiTheme="majorHAnsi" w:cstheme="majorHAnsi"/>
          <w:sz w:val="16"/>
          <w:highlight w:val="cyan"/>
          <w:u w:val="none"/>
        </w:rPr>
        <w:t xml:space="preserve"> </w:t>
      </w:r>
      <w:r w:rsidRPr="000510E3">
        <w:rPr>
          <w:rStyle w:val="StyleUnderline"/>
          <w:rFonts w:asciiTheme="majorHAnsi" w:hAnsiTheme="majorHAnsi" w:cstheme="majorHAnsi"/>
          <w:sz w:val="16"/>
          <w:u w:val="none"/>
        </w:rPr>
        <w:t xml:space="preserve">virtually </w:t>
      </w:r>
      <w:r w:rsidRPr="000510E3">
        <w:rPr>
          <w:rStyle w:val="Emphasis"/>
          <w:rFonts w:asciiTheme="majorHAnsi" w:hAnsiTheme="majorHAnsi"/>
          <w:highlight w:val="cyan"/>
        </w:rPr>
        <w:t>ensuring a life of active, pro-social, political participation</w:t>
      </w:r>
      <w:r w:rsidRPr="000510E3">
        <w:rPr>
          <w:rFonts w:asciiTheme="majorHAnsi" w:hAnsiTheme="majorHAnsi" w:cstheme="majorHAnsi"/>
          <w:sz w:val="16"/>
        </w:rPr>
        <w:t xml:space="preserve">. Neither fantasy reduced the likelihood that I would spend my life trying to make the difference I imagined. </w:t>
      </w:r>
      <w:r w:rsidRPr="000510E3">
        <w:rPr>
          <w:rStyle w:val="StyleUnderline"/>
          <w:rFonts w:asciiTheme="majorHAnsi" w:hAnsiTheme="majorHAnsi" w:cstheme="majorHAnsi"/>
          <w:sz w:val="16"/>
          <w:u w:val="none"/>
        </w:rPr>
        <w:t xml:space="preserve">One fantasy actually does make a greater difference: the one that speaks the language of political power. The other fantasy disables action by making one a laughingstock to those who wield the language of power. Fantasy motivates and </w:t>
      </w:r>
      <w:r w:rsidRPr="000510E3">
        <w:rPr>
          <w:rFonts w:asciiTheme="majorHAnsi" w:hAnsiTheme="majorHAnsi"/>
          <w:sz w:val="16"/>
        </w:rPr>
        <w:t>role-playing trains through visualization</w:t>
      </w:r>
      <w:r w:rsidRPr="000510E3">
        <w:rPr>
          <w:rStyle w:val="Emphasis"/>
          <w:rFonts w:asciiTheme="majorHAnsi" w:hAnsiTheme="majorHAnsi"/>
          <w:highlight w:val="cyan"/>
        </w:rPr>
        <w:t>. Until we can imagine it, we cannot really do it</w:t>
      </w:r>
      <w:r w:rsidRPr="000510E3">
        <w:rPr>
          <w:rStyle w:val="StyleUnderline"/>
          <w:rFonts w:asciiTheme="majorHAnsi" w:hAnsiTheme="majorHAnsi" w:cstheme="majorHAnsi"/>
          <w:sz w:val="16"/>
          <w:u w:val="none"/>
        </w:rPr>
        <w:t>. Role-playing without question teaches students to be comfortable with the language of power, and that language paves the way for genuine and effective political activism</w:t>
      </w:r>
      <w:r w:rsidRPr="000510E3">
        <w:rPr>
          <w:rFonts w:asciiTheme="majorHAnsi" w:hAnsiTheme="majorHAnsi" w:cstheme="majorHAnsi"/>
          <w:sz w:val="16"/>
        </w:rPr>
        <w:t>. Debates over the relative efficacy of political strategies for pro-social change must confront governmental power at some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w:t>
      </w:r>
    </w:p>
    <w:p w14:paraId="0EA298C5" w14:textId="77777777" w:rsidR="00CE3140" w:rsidRPr="000510E3" w:rsidRDefault="00CE3140" w:rsidP="00CE3140">
      <w:pPr>
        <w:spacing w:line="240" w:lineRule="auto"/>
        <w:rPr>
          <w:rFonts w:asciiTheme="majorHAnsi" w:hAnsiTheme="majorHAnsi"/>
        </w:rPr>
      </w:pPr>
    </w:p>
    <w:p w14:paraId="0ECB8188" w14:textId="77777777" w:rsidR="00CE3140" w:rsidRPr="000510E3" w:rsidRDefault="00CE3140" w:rsidP="00CE3140">
      <w:pPr>
        <w:pStyle w:val="Heading4"/>
        <w:numPr>
          <w:ilvl w:val="0"/>
          <w:numId w:val="19"/>
        </w:numPr>
        <w:tabs>
          <w:tab w:val="num" w:pos="360"/>
        </w:tabs>
        <w:spacing w:line="240" w:lineRule="auto"/>
        <w:rPr>
          <w:rFonts w:asciiTheme="majorHAnsi" w:hAnsiTheme="majorHAnsi"/>
        </w:rPr>
      </w:pPr>
      <w:r w:rsidRPr="000510E3">
        <w:rPr>
          <w:rFonts w:asciiTheme="majorHAnsi" w:hAnsiTheme="majorHAnsi"/>
        </w:rPr>
        <w:t>Structural violence is the largest proximate cause of suffering- creates priming that psychologically structures escalation</w:t>
      </w:r>
    </w:p>
    <w:p w14:paraId="3034E838" w14:textId="77777777" w:rsidR="00CE3140" w:rsidRPr="000510E3" w:rsidRDefault="00CE3140" w:rsidP="00CE3140">
      <w:pPr>
        <w:spacing w:line="240" w:lineRule="auto"/>
        <w:rPr>
          <w:rStyle w:val="Style13ptBold"/>
          <w:rFonts w:asciiTheme="majorHAnsi" w:hAnsiTheme="majorHAnsi"/>
        </w:rPr>
      </w:pPr>
      <w:r w:rsidRPr="000510E3">
        <w:rPr>
          <w:rStyle w:val="Style13ptBold"/>
          <w:rFonts w:asciiTheme="majorHAnsi" w:hAnsiTheme="majorHAnsi"/>
        </w:rPr>
        <w:t>Scheper-Hughes and Bourgois ‘4</w:t>
      </w:r>
    </w:p>
    <w:p w14:paraId="78BD6D74" w14:textId="77777777" w:rsidR="00CE3140" w:rsidRPr="000510E3" w:rsidRDefault="00CE3140" w:rsidP="00CE3140">
      <w:pPr>
        <w:pStyle w:val="NormalWeb"/>
        <w:spacing w:before="0" w:beforeAutospacing="0" w:after="120" w:afterAutospacing="0"/>
        <w:rPr>
          <w:rFonts w:asciiTheme="majorHAnsi" w:hAnsiTheme="majorHAnsi" w:cstheme="majorHAnsi"/>
        </w:rPr>
      </w:pPr>
      <w:r w:rsidRPr="000510E3">
        <w:rPr>
          <w:rFonts w:asciiTheme="majorHAnsi" w:hAnsiTheme="majorHAnsi" w:cstheme="majorHAnsi"/>
          <w:color w:val="000000"/>
        </w:rPr>
        <w:lastRenderedPageBreak/>
        <w:t>(Prof of Anthropology @ Cal-Berkely; Prof of Anthropology @ UPenn)</w:t>
      </w:r>
    </w:p>
    <w:p w14:paraId="161CF56D" w14:textId="77777777" w:rsidR="00CE3140" w:rsidRPr="000510E3" w:rsidRDefault="00CE3140" w:rsidP="00CE3140">
      <w:pPr>
        <w:pStyle w:val="NormalWeb"/>
        <w:spacing w:before="0" w:beforeAutospacing="0" w:after="120" w:afterAutospacing="0"/>
        <w:rPr>
          <w:rFonts w:asciiTheme="majorHAnsi" w:hAnsiTheme="majorHAnsi" w:cstheme="majorHAnsi"/>
        </w:rPr>
      </w:pPr>
      <w:r w:rsidRPr="000510E3">
        <w:rPr>
          <w:rFonts w:asciiTheme="majorHAnsi" w:hAnsiTheme="majorHAnsi" w:cstheme="majorHAnsi"/>
          <w:color w:val="000000"/>
        </w:rPr>
        <w:t>(Nancy and Philippe, Introduction: Making Sense of Violence, in Violence in War and Peace, pg. 19-22)</w:t>
      </w:r>
    </w:p>
    <w:p w14:paraId="70001ADB" w14:textId="77777777" w:rsidR="00CE3140" w:rsidRPr="000510E3" w:rsidRDefault="00CE3140" w:rsidP="00CE3140">
      <w:pPr>
        <w:spacing w:line="240" w:lineRule="auto"/>
        <w:rPr>
          <w:rFonts w:asciiTheme="majorHAnsi" w:hAnsiTheme="majorHAnsi" w:cstheme="majorHAnsi"/>
        </w:rPr>
      </w:pPr>
    </w:p>
    <w:p w14:paraId="4F132F9B" w14:textId="77777777" w:rsidR="00CE3140" w:rsidRPr="000510E3" w:rsidRDefault="00CE3140" w:rsidP="00CE3140">
      <w:pPr>
        <w:pStyle w:val="NormalWeb"/>
        <w:spacing w:before="0" w:beforeAutospacing="0" w:after="120" w:afterAutospacing="0"/>
        <w:rPr>
          <w:rFonts w:asciiTheme="majorHAnsi" w:hAnsiTheme="majorHAnsi" w:cstheme="majorHAnsi"/>
          <w:color w:val="000000"/>
          <w:sz w:val="16"/>
          <w:szCs w:val="14"/>
        </w:rPr>
      </w:pPr>
      <w:r w:rsidRPr="000510E3">
        <w:rPr>
          <w:rFonts w:asciiTheme="majorHAnsi" w:hAnsiTheme="majorHAnsi" w:cstheme="majorHAnsi"/>
          <w:color w:val="000000"/>
          <w:sz w:val="16"/>
          <w:szCs w:val="14"/>
        </w:rPr>
        <w:t xml:space="preserve">This large and at first sight “messy” Part VII is central to this anthology’s thesis. It encompasses everything from the routinized, bureaucratized, and utterly banal violence of children dying of hunger and maternal despair in Northeast Brazil (Scheper-Hughes, Chapter 33) to elderly African Americans dying of heat stroke in Mayor Daly’s version of US apartheid in Chicago’s South Side (Klinenberg, Chapter 38) to the racialized class hatred expressed by British Victorians in their olfactory disgust of the “smelly” working classes (Orwell, Chapter 36). In these readings violence is located in the symbolic and social structures that overdetermine and allow the criminalized drug addictions, interpersonal bloodshed, and racially patterned incarcerations that characterize the US “inner city” to be normalized (Bourgois, Chapter 37 and Wacquant, Chapter 39). Violence also takes the form of class, racial, political self-hatred and adolescent self-destruction (Quesada, Chapter 35), as well as of useless (i.e.  preventable), rawly embodied physical suffering, and death (Farmer, Chapter 34).  </w:t>
      </w:r>
      <w:r w:rsidRPr="000510E3">
        <w:rPr>
          <w:rFonts w:asciiTheme="majorHAnsi" w:hAnsiTheme="majorHAnsi" w:cstheme="majorHAnsi"/>
          <w:color w:val="000000"/>
          <w:sz w:val="16"/>
        </w:rPr>
        <w:t xml:space="preserve">Absolutely </w:t>
      </w:r>
      <w:r w:rsidRPr="000510E3">
        <w:rPr>
          <w:rStyle w:val="Emphasis"/>
          <w:rFonts w:asciiTheme="majorHAnsi" w:hAnsiTheme="majorHAnsi"/>
          <w:highlight w:val="cyan"/>
        </w:rPr>
        <w:t>central</w:t>
      </w:r>
      <w:r w:rsidRPr="000510E3">
        <w:rPr>
          <w:rFonts w:asciiTheme="majorHAnsi" w:hAnsiTheme="majorHAnsi" w:cstheme="majorHAnsi"/>
          <w:color w:val="000000"/>
          <w:sz w:val="16"/>
        </w:rPr>
        <w:t xml:space="preserve"> to our approach </w:t>
      </w:r>
      <w:r w:rsidRPr="000510E3">
        <w:rPr>
          <w:rStyle w:val="Emphasis"/>
          <w:rFonts w:asciiTheme="majorHAnsi" w:hAnsiTheme="majorHAnsi"/>
          <w:highlight w:val="cyan"/>
        </w:rPr>
        <w:t>is a blurring of</w:t>
      </w:r>
      <w:r w:rsidRPr="000510E3">
        <w:rPr>
          <w:rFonts w:asciiTheme="majorHAnsi" w:hAnsiTheme="majorHAnsi" w:cstheme="majorHAnsi"/>
          <w:color w:val="000000"/>
          <w:sz w:val="16"/>
        </w:rPr>
        <w:t xml:space="preserve"> categories and distinctions between </w:t>
      </w:r>
      <w:r w:rsidRPr="000510E3">
        <w:rPr>
          <w:rStyle w:val="Emphasis"/>
          <w:rFonts w:asciiTheme="majorHAnsi" w:hAnsiTheme="majorHAnsi"/>
          <w:highlight w:val="cyan"/>
        </w:rPr>
        <w:t>wartime and peacetime violence</w:t>
      </w:r>
      <w:r w:rsidRPr="000510E3">
        <w:rPr>
          <w:rFonts w:asciiTheme="majorHAnsi" w:hAnsiTheme="majorHAnsi" w:cstheme="majorHAnsi"/>
          <w:color w:val="000000"/>
          <w:sz w:val="16"/>
        </w:rPr>
        <w:t>. Close attention to the “little” violences produced in the structures, habituses, and mentalites of everyday life shifts our attention to pathologies of class, race, and gender inequalities.</w:t>
      </w:r>
      <w:r w:rsidRPr="000510E3">
        <w:rPr>
          <w:rFonts w:asciiTheme="majorHAnsi" w:hAnsiTheme="majorHAnsi" w:cstheme="majorHAnsi"/>
          <w:color w:val="000000"/>
          <w:sz w:val="16"/>
          <w:szCs w:val="14"/>
        </w:rPr>
        <w:t xml:space="preserve"> More important, it interrupts the voyeuristic tendencies of “violence studies” that risk publicly humiliating the powerless who are often forced into complicity with social and individual pathologies of power because suffering is often a solvent of human integrity and dignity. Thus, in this anthology we are positing a violence continuum comprised of a multitude of “small wars and invisible genocides” (see also Scheper- Hughes 1996; 1997; 2000b) conducted in the normative social spaces of public schools, clinics, emergency rooms, hospital wards, nursing homes, courtrooms, public registry offices, prisons, detention centers, and public morgues. </w:t>
      </w:r>
      <w:r w:rsidRPr="000510E3">
        <w:rPr>
          <w:rFonts w:asciiTheme="majorHAnsi" w:hAnsiTheme="majorHAnsi" w:cstheme="majorHAnsi"/>
          <w:color w:val="000000"/>
          <w:sz w:val="16"/>
        </w:rPr>
        <w:t xml:space="preserve">The violence continuum also refers to the ease with which </w:t>
      </w:r>
      <w:r w:rsidRPr="000510E3">
        <w:rPr>
          <w:rStyle w:val="Emphasis"/>
          <w:rFonts w:asciiTheme="majorHAnsi" w:hAnsiTheme="majorHAnsi"/>
          <w:highlight w:val="cyan"/>
        </w:rPr>
        <w:t>humans are capable of reducing the socially vulnerable into expendable nonpersons</w:t>
      </w:r>
      <w:r w:rsidRPr="000510E3">
        <w:rPr>
          <w:rFonts w:asciiTheme="majorHAnsi" w:hAnsiTheme="majorHAnsi" w:cstheme="majorHAnsi"/>
          <w:color w:val="000000"/>
          <w:sz w:val="16"/>
        </w:rPr>
        <w:t xml:space="preserve"> and assuming the license - even the duty - to kill, maim, or soul-murder.</w:t>
      </w:r>
      <w:r w:rsidRPr="000510E3">
        <w:rPr>
          <w:rFonts w:asciiTheme="majorHAnsi" w:hAnsiTheme="majorHAnsi" w:cstheme="majorHAnsi"/>
          <w:color w:val="000000"/>
          <w:sz w:val="16"/>
          <w:szCs w:val="14"/>
        </w:rPr>
        <w:t xml:space="preserve"> We realize that in referring to a violence and a genocide continuum we are flying in the face of a tradition of genocide studies that argues for the absolute uniqueness of the Jewish Holocaust and for vigilance with respect to restricted purist use of the term genocide itself (see Kuper 1985; Chaulk 1999; Fein 1990; Chorbajian 1999). But we hold an opposing and alternative view that, to the contrary, </w:t>
      </w:r>
      <w:r w:rsidRPr="000510E3">
        <w:rPr>
          <w:rFonts w:asciiTheme="majorHAnsi" w:hAnsiTheme="majorHAnsi" w:cstheme="majorHAnsi"/>
          <w:color w:val="000000"/>
          <w:sz w:val="16"/>
        </w:rPr>
        <w:t>it is absolutely necessary to make just such existential leaps in purposefully linking violent acts in normal times to those of abnormal times.</w:t>
      </w:r>
      <w:r w:rsidRPr="000510E3">
        <w:rPr>
          <w:rFonts w:asciiTheme="majorHAnsi" w:hAnsiTheme="majorHAnsi" w:cstheme="majorHAnsi"/>
          <w:color w:val="000000"/>
          <w:sz w:val="16"/>
          <w:szCs w:val="14"/>
        </w:rPr>
        <w:t xml:space="preserve"> Hence the title of our volume: Violence in War and in Peace. If (as we concede) there is a moral risk in overextending the concept of “genocide” into spaces and corners of everyday life where we might not ordinarily think to find it (and </w:t>
      </w:r>
      <w:r w:rsidRPr="000510E3">
        <w:rPr>
          <w:rStyle w:val="Emphasis"/>
          <w:rFonts w:asciiTheme="majorHAnsi" w:hAnsiTheme="majorHAnsi"/>
          <w:highlight w:val="cyan"/>
        </w:rPr>
        <w:t>there is</w:t>
      </w:r>
      <w:r w:rsidRPr="000510E3">
        <w:rPr>
          <w:rFonts w:asciiTheme="majorHAnsi" w:hAnsiTheme="majorHAnsi" w:cstheme="majorHAnsi"/>
          <w:color w:val="000000"/>
          <w:sz w:val="16"/>
        </w:rPr>
        <w:t xml:space="preserve">), an even greater </w:t>
      </w:r>
      <w:r w:rsidRPr="000510E3">
        <w:rPr>
          <w:rStyle w:val="Emphasis"/>
          <w:rFonts w:asciiTheme="majorHAnsi" w:hAnsiTheme="majorHAnsi"/>
          <w:highlight w:val="cyan"/>
        </w:rPr>
        <w:t>risk</w:t>
      </w:r>
      <w:r w:rsidRPr="000510E3">
        <w:rPr>
          <w:rFonts w:asciiTheme="majorHAnsi" w:hAnsiTheme="majorHAnsi" w:cstheme="majorHAnsi"/>
          <w:color w:val="000000"/>
          <w:sz w:val="16"/>
        </w:rPr>
        <w:t xml:space="preserve"> lies in failing to sensitize ourselves, </w:t>
      </w:r>
      <w:r w:rsidRPr="000510E3">
        <w:rPr>
          <w:rStyle w:val="Emphasis"/>
          <w:rFonts w:asciiTheme="majorHAnsi" w:hAnsiTheme="majorHAnsi"/>
          <w:highlight w:val="cyan"/>
        </w:rPr>
        <w:t>in misrecognizing protogenocidal practices</w:t>
      </w:r>
      <w:r w:rsidRPr="000510E3">
        <w:rPr>
          <w:rFonts w:asciiTheme="majorHAnsi" w:hAnsiTheme="majorHAnsi" w:cstheme="majorHAnsi"/>
          <w:color w:val="000000"/>
          <w:sz w:val="16"/>
        </w:rPr>
        <w:t xml:space="preserve"> and sentiments </w:t>
      </w:r>
      <w:r w:rsidRPr="000510E3">
        <w:rPr>
          <w:rStyle w:val="Emphasis"/>
          <w:rFonts w:asciiTheme="majorHAnsi" w:hAnsiTheme="majorHAnsi"/>
          <w:highlight w:val="cyan"/>
        </w:rPr>
        <w:t>daily enacted</w:t>
      </w:r>
      <w:r w:rsidRPr="000510E3">
        <w:rPr>
          <w:rFonts w:asciiTheme="majorHAnsi" w:hAnsiTheme="majorHAnsi" w:cstheme="majorHAnsi"/>
          <w:color w:val="000000"/>
          <w:sz w:val="16"/>
        </w:rPr>
        <w:t xml:space="preserve"> as normative behavior by “ordinary” good-enough citizens. Peacetime crimes</w:t>
      </w:r>
      <w:r w:rsidRPr="000510E3">
        <w:rPr>
          <w:rFonts w:asciiTheme="majorHAnsi" w:hAnsiTheme="majorHAnsi" w:cstheme="majorHAnsi"/>
          <w:color w:val="000000"/>
          <w:sz w:val="16"/>
          <w:szCs w:val="14"/>
        </w:rPr>
        <w:t xml:space="preserve">, such as prison construction sold as economic development to impoverished communities in the mountains and deserts of California, or the evolution of the criminal industrial complex into the latest peculiar institution for managing race relations in the United States (Waquant, Chapter 39), </w:t>
      </w:r>
      <w:r w:rsidRPr="000510E3">
        <w:rPr>
          <w:rFonts w:asciiTheme="majorHAnsi" w:hAnsiTheme="majorHAnsi" w:cstheme="majorHAnsi"/>
          <w:color w:val="000000"/>
          <w:sz w:val="16"/>
        </w:rPr>
        <w:t>constitute the “small wars and invisible genocides”</w:t>
      </w:r>
      <w:r w:rsidRPr="000510E3">
        <w:rPr>
          <w:rFonts w:asciiTheme="majorHAnsi" w:hAnsiTheme="majorHAnsi" w:cstheme="majorHAnsi"/>
          <w:color w:val="000000"/>
          <w:sz w:val="16"/>
          <w:szCs w:val="14"/>
        </w:rPr>
        <w:t xml:space="preserve"> to which we refer. This applies to African American and Latino youth mortality statistics in Oakland, California, Baltimore, Washington DC, and New York City. </w:t>
      </w:r>
      <w:r w:rsidRPr="000510E3">
        <w:rPr>
          <w:rStyle w:val="Emphasis"/>
          <w:rFonts w:asciiTheme="majorHAnsi" w:hAnsiTheme="majorHAnsi"/>
          <w:highlight w:val="cyan"/>
        </w:rPr>
        <w:t>These are “invisible” genocides</w:t>
      </w:r>
      <w:r w:rsidRPr="000510E3">
        <w:rPr>
          <w:rFonts w:asciiTheme="majorHAnsi" w:hAnsiTheme="majorHAnsi" w:cstheme="majorHAnsi"/>
          <w:color w:val="000000"/>
          <w:sz w:val="16"/>
        </w:rPr>
        <w:t xml:space="preserve"> not </w:t>
      </w:r>
      <w:r w:rsidRPr="000510E3">
        <w:rPr>
          <w:rStyle w:val="Emphasis"/>
          <w:rFonts w:asciiTheme="majorHAnsi" w:hAnsiTheme="majorHAnsi"/>
          <w:highlight w:val="cyan"/>
        </w:rPr>
        <w:t>because they are</w:t>
      </w:r>
      <w:r w:rsidRPr="000510E3">
        <w:rPr>
          <w:rFonts w:asciiTheme="majorHAnsi" w:hAnsiTheme="majorHAnsi" w:cstheme="majorHAnsi"/>
          <w:color w:val="000000"/>
          <w:sz w:val="16"/>
        </w:rPr>
        <w:t xml:space="preserve"> secreted away or hidden from view, but quite the opposite.</w:t>
      </w:r>
      <w:r w:rsidRPr="000510E3">
        <w:rPr>
          <w:rFonts w:asciiTheme="majorHAnsi" w:hAnsiTheme="majorHAnsi" w:cstheme="majorHAnsi"/>
          <w:color w:val="000000"/>
          <w:sz w:val="16"/>
          <w:szCs w:val="14"/>
        </w:rPr>
        <w:t>  As Wittgenstein observed</w:t>
      </w:r>
      <w:r w:rsidRPr="000510E3">
        <w:rPr>
          <w:rFonts w:asciiTheme="majorHAnsi" w:hAnsiTheme="majorHAnsi" w:cstheme="majorHAnsi"/>
          <w:color w:val="000000"/>
          <w:sz w:val="16"/>
        </w:rPr>
        <w:t xml:space="preserve">, the things that are hardest to perceive are those which are </w:t>
      </w:r>
      <w:r w:rsidRPr="000510E3">
        <w:rPr>
          <w:rStyle w:val="Emphasis"/>
          <w:rFonts w:asciiTheme="majorHAnsi" w:hAnsiTheme="majorHAnsi"/>
          <w:highlight w:val="cyan"/>
        </w:rPr>
        <w:t>right before our eyes and</w:t>
      </w:r>
      <w:r w:rsidRPr="000510E3">
        <w:rPr>
          <w:rFonts w:asciiTheme="majorHAnsi" w:hAnsiTheme="majorHAnsi" w:cstheme="majorHAnsi"/>
          <w:color w:val="000000"/>
          <w:sz w:val="16"/>
        </w:rPr>
        <w:t xml:space="preserve"> therefore </w:t>
      </w:r>
      <w:r w:rsidRPr="000510E3">
        <w:rPr>
          <w:rStyle w:val="Emphasis"/>
          <w:rFonts w:asciiTheme="majorHAnsi" w:hAnsiTheme="majorHAnsi"/>
          <w:highlight w:val="cyan"/>
        </w:rPr>
        <w:t>taken for granted</w:t>
      </w:r>
      <w:r w:rsidRPr="000510E3">
        <w:rPr>
          <w:rFonts w:asciiTheme="majorHAnsi" w:hAnsiTheme="majorHAnsi" w:cstheme="majorHAnsi"/>
          <w:color w:val="000000"/>
          <w:sz w:val="16"/>
        </w:rPr>
        <w:t>.</w:t>
      </w:r>
      <w:r w:rsidRPr="000510E3">
        <w:rPr>
          <w:rFonts w:asciiTheme="majorHAnsi" w:hAnsiTheme="majorHAnsi" w:cstheme="majorHAnsi"/>
          <w:color w:val="000000"/>
          <w:sz w:val="16"/>
          <w:szCs w:val="14"/>
        </w:rPr>
        <w:t xml:space="preserve"> In this regard, Bourdieu’s partial and unfinished theory of violence (see Chapters 32 and 42) as well as his concept of misrecognition is crucial to our task. By including the normative everyday forms of violence hidden in the minutiae of “normal” social practices - in the architecture of homes, in gender relations, in communal work, in the exchange of gifts, and so forth - Bourdieu forces us to reconsider the broader meanings and status of violence, especially the links between the violence of everyday life and explicit political terror and state repression, Similarly, Basaglia’s notion of “peacetime crimes” - crimini di pace - imagines a direct relationship between wartime and peacetime violence. </w:t>
      </w:r>
      <w:r w:rsidRPr="000510E3">
        <w:rPr>
          <w:rStyle w:val="Emphasis"/>
          <w:rFonts w:asciiTheme="majorHAnsi" w:hAnsiTheme="majorHAnsi"/>
          <w:highlight w:val="cyan"/>
        </w:rPr>
        <w:t>Peacetime crimes suggests</w:t>
      </w:r>
      <w:r w:rsidRPr="000510E3">
        <w:rPr>
          <w:rFonts w:asciiTheme="majorHAnsi" w:hAnsiTheme="majorHAnsi" w:cstheme="majorHAnsi"/>
          <w:color w:val="000000"/>
          <w:sz w:val="16"/>
        </w:rPr>
        <w:t xml:space="preserve"> the possibility that </w:t>
      </w:r>
      <w:r w:rsidRPr="000510E3">
        <w:rPr>
          <w:rStyle w:val="Emphasis"/>
          <w:rFonts w:asciiTheme="majorHAnsi" w:hAnsiTheme="majorHAnsi"/>
          <w:highlight w:val="cyan"/>
        </w:rPr>
        <w:t>war crimes are</w:t>
      </w:r>
      <w:r w:rsidRPr="000510E3">
        <w:rPr>
          <w:rFonts w:asciiTheme="majorHAnsi" w:hAnsiTheme="majorHAnsi" w:cstheme="majorHAnsi"/>
          <w:color w:val="000000"/>
          <w:sz w:val="16"/>
        </w:rPr>
        <w:t xml:space="preserve"> merely </w:t>
      </w:r>
      <w:r w:rsidRPr="000510E3">
        <w:rPr>
          <w:rStyle w:val="Emphasis"/>
          <w:rFonts w:asciiTheme="majorHAnsi" w:hAnsiTheme="majorHAnsi"/>
          <w:highlight w:val="cyan"/>
        </w:rPr>
        <w:t>ordinary, everyday crimes of public consent applied systematically</w:t>
      </w:r>
      <w:r w:rsidRPr="000510E3">
        <w:rPr>
          <w:rFonts w:asciiTheme="majorHAnsi" w:hAnsiTheme="majorHAnsi" w:cstheme="majorHAnsi"/>
          <w:color w:val="000000"/>
          <w:sz w:val="16"/>
        </w:rPr>
        <w:t xml:space="preserve"> and dramatically </w:t>
      </w:r>
      <w:r w:rsidRPr="000510E3">
        <w:rPr>
          <w:rStyle w:val="Emphasis"/>
          <w:rFonts w:asciiTheme="majorHAnsi" w:hAnsiTheme="majorHAnsi"/>
          <w:highlight w:val="cyan"/>
        </w:rPr>
        <w:t>in the extreme context of war</w:t>
      </w:r>
      <w:r w:rsidRPr="000510E3">
        <w:rPr>
          <w:rFonts w:asciiTheme="majorHAnsi" w:hAnsiTheme="majorHAnsi" w:cstheme="majorHAnsi"/>
          <w:color w:val="000000"/>
          <w:sz w:val="16"/>
          <w:szCs w:val="14"/>
        </w:rPr>
        <w:t xml:space="preserve">. Consider the parallel uses of rape during peacetime and wartime, or the family resemblances between the legalized violence of US immigration and naturalization border raids on “illegal aliens” versus the US government- engineered genocide in 1938, known as the Cherokee “Trail of Tears.” Peacetime crimes suggests that everyday forms of state violence make a certain kind of domestic peace possible.  Internal “stability” is purchased with the currency of peacetime crimes, many of which take the form of professionally applied “strangle-holds.” Everyday forms of state violence during peacetime make a certain kind of domestic “peace” possible. It is an easy-to-identify peacetime crime that is usually maintained as a public secret by the government and by a scared or apathetic populace. Most subtly, but no less politically or structurally, the phenomenal growth in the United States of a new military, postindustrial prison industrial complex has taken place in the absence of broad-based opposition, let alone collective acts of civil disobedience. </w:t>
      </w:r>
      <w:r w:rsidRPr="000510E3">
        <w:rPr>
          <w:rFonts w:asciiTheme="majorHAnsi" w:hAnsiTheme="majorHAnsi" w:cstheme="majorHAnsi"/>
          <w:color w:val="000000"/>
          <w:sz w:val="16"/>
        </w:rPr>
        <w:t xml:space="preserve">The public consensus is based primarily on a new mobilization of an old fear of the mob, the mugger, the rapist, the Black man, the undeserving poor. How many public executions of mentally deficient prisoners in the United States are needed to make life feel more secure for the affluent? </w:t>
      </w:r>
      <w:r w:rsidRPr="000510E3">
        <w:rPr>
          <w:rFonts w:asciiTheme="majorHAnsi" w:hAnsiTheme="majorHAnsi" w:cstheme="majorHAnsi"/>
          <w:color w:val="000000"/>
          <w:sz w:val="16"/>
          <w:szCs w:val="14"/>
        </w:rPr>
        <w:t xml:space="preserve">What can it possibly mean when incarceration becomes the “normative” socializing experience for ethnic minority youth in a </w:t>
      </w:r>
      <w:r w:rsidRPr="000510E3">
        <w:rPr>
          <w:rFonts w:asciiTheme="majorHAnsi" w:hAnsiTheme="majorHAnsi" w:cstheme="majorHAnsi"/>
          <w:color w:val="000000"/>
          <w:sz w:val="16"/>
          <w:szCs w:val="14"/>
        </w:rPr>
        <w:lastRenderedPageBreak/>
        <w:t xml:space="preserve">society, i.e., over 33 percent of young African American men (Prison Watch 2002).  In the end </w:t>
      </w:r>
      <w:r w:rsidRPr="000510E3">
        <w:rPr>
          <w:rStyle w:val="Emphasis"/>
          <w:rFonts w:asciiTheme="majorHAnsi" w:hAnsiTheme="majorHAnsi"/>
          <w:highlight w:val="cyan"/>
        </w:rPr>
        <w:t>it is essential that we</w:t>
      </w:r>
      <w:r w:rsidRPr="000510E3">
        <w:rPr>
          <w:rFonts w:asciiTheme="majorHAnsi" w:hAnsiTheme="majorHAnsi" w:cstheme="majorHAnsi"/>
          <w:color w:val="000000"/>
          <w:sz w:val="16"/>
        </w:rPr>
        <w:t xml:space="preserve"> recognize the existence of a genocidal capacity among otherwise good-enough humans and that we need to </w:t>
      </w:r>
      <w:r w:rsidRPr="000510E3">
        <w:rPr>
          <w:rStyle w:val="Emphasis"/>
          <w:rFonts w:asciiTheme="majorHAnsi" w:hAnsiTheme="majorHAnsi"/>
          <w:highlight w:val="cyan"/>
        </w:rPr>
        <w:t>exercise</w:t>
      </w:r>
      <w:r w:rsidRPr="000510E3">
        <w:rPr>
          <w:rFonts w:asciiTheme="majorHAnsi" w:hAnsiTheme="majorHAnsi" w:cstheme="majorHAnsi"/>
          <w:color w:val="000000"/>
          <w:sz w:val="16"/>
        </w:rPr>
        <w:t xml:space="preserve"> a defensive </w:t>
      </w:r>
      <w:r w:rsidRPr="000510E3">
        <w:rPr>
          <w:rStyle w:val="Emphasis"/>
          <w:rFonts w:asciiTheme="majorHAnsi" w:hAnsiTheme="majorHAnsi"/>
          <w:highlight w:val="cyan"/>
        </w:rPr>
        <w:t>hypervigilance to</w:t>
      </w:r>
      <w:r w:rsidRPr="000510E3">
        <w:rPr>
          <w:rFonts w:asciiTheme="majorHAnsi" w:hAnsiTheme="majorHAnsi" w:cstheme="majorHAnsi"/>
          <w:color w:val="000000"/>
          <w:sz w:val="16"/>
        </w:rPr>
        <w:t xml:space="preserve"> the less dramatic, permitted, and even rewarded </w:t>
      </w:r>
      <w:r w:rsidRPr="000510E3">
        <w:rPr>
          <w:rStyle w:val="Emphasis"/>
          <w:rFonts w:asciiTheme="majorHAnsi" w:hAnsiTheme="majorHAnsi"/>
          <w:highlight w:val="cyan"/>
        </w:rPr>
        <w:t>everyday acts of violence that render participation in genocidal acts</w:t>
      </w:r>
      <w:r w:rsidRPr="000510E3">
        <w:rPr>
          <w:rFonts w:asciiTheme="majorHAnsi" w:hAnsiTheme="majorHAnsi" w:cstheme="majorHAnsi"/>
          <w:color w:val="000000"/>
          <w:sz w:val="16"/>
        </w:rPr>
        <w:t xml:space="preserve"> and policies </w:t>
      </w:r>
      <w:r w:rsidRPr="000510E3">
        <w:rPr>
          <w:rFonts w:asciiTheme="majorHAnsi" w:hAnsiTheme="majorHAnsi"/>
          <w:sz w:val="16"/>
        </w:rPr>
        <w:t>possible</w:t>
      </w:r>
      <w:r w:rsidRPr="000510E3">
        <w:rPr>
          <w:rFonts w:asciiTheme="majorHAnsi" w:hAnsiTheme="majorHAnsi" w:cstheme="majorHAnsi"/>
          <w:color w:val="000000"/>
          <w:sz w:val="16"/>
          <w:szCs w:val="14"/>
        </w:rPr>
        <w:t xml:space="preserve"> (under adverse political or economic conditions), perhaps more easily than we would like to recognize. </w:t>
      </w:r>
      <w:r w:rsidRPr="000510E3">
        <w:rPr>
          <w:rFonts w:asciiTheme="majorHAnsi" w:hAnsiTheme="majorHAnsi" w:cstheme="majorHAnsi"/>
          <w:color w:val="000000"/>
          <w:sz w:val="16"/>
        </w:rPr>
        <w:t>Under the violence continuum we include, therefore, all expressions of radical social exclusion, dehumanization, depersonal- ization, pseudospeciation, and reification which normalize atrocious behavior and violence toward others. A constant self-mobilization for alarm, a state of constant hyperarousal is, perhaps, a reasonable response to Benjamin’s view of late modern history as a chronic “state of emergency”</w:t>
      </w:r>
      <w:r w:rsidRPr="000510E3">
        <w:rPr>
          <w:rFonts w:asciiTheme="majorHAnsi" w:hAnsiTheme="majorHAnsi" w:cstheme="majorHAnsi"/>
          <w:color w:val="000000"/>
          <w:sz w:val="16"/>
          <w:szCs w:val="14"/>
        </w:rPr>
        <w:t xml:space="preserve"> (Taussig, Chapter 31). We are trying to recover here the classic anagogic thinking that enabled Erving Goffman, Jules Henry, C. Wright Mills, and Franco Basaglia among other mid-twentieth-century radically critical thinkers, to perceive the symbolic and structural relations, i.e., between inmates and patients, between concentration camps, prisons, mental hospitals, nursing homes, and other “total institutions.” </w:t>
      </w:r>
      <w:r w:rsidRPr="000510E3">
        <w:rPr>
          <w:rFonts w:asciiTheme="majorHAnsi" w:hAnsiTheme="majorHAnsi" w:cstheme="majorHAnsi"/>
          <w:color w:val="000000"/>
          <w:sz w:val="16"/>
        </w:rPr>
        <w:t xml:space="preserve">Making that decisive move to recognize the continuum of violence allows us to see the capacity and the willingness - if not enthusiasm - of ordinary people, the practical technicians of the social consensus, to enforce genocidal-like crimes against categories of rubbish people. </w:t>
      </w:r>
      <w:r w:rsidRPr="000510E3">
        <w:rPr>
          <w:rStyle w:val="Emphasis"/>
          <w:rFonts w:asciiTheme="majorHAnsi" w:hAnsiTheme="majorHAnsi"/>
          <w:highlight w:val="cyan"/>
        </w:rPr>
        <w:t>There is no primary impulse out of which mass violence and genocide are born, it is ingrained in the common sense of everyday social life</w:t>
      </w:r>
      <w:r w:rsidRPr="000510E3">
        <w:rPr>
          <w:rFonts w:asciiTheme="majorHAnsi" w:hAnsiTheme="majorHAnsi" w:cstheme="majorHAnsi"/>
          <w:color w:val="000000"/>
          <w:sz w:val="16"/>
        </w:rPr>
        <w:t>.  The mad, the differently abled, the mentally vulnerable have often fallen into this category of the unworthy living, as have the very old and infirm, the sick-poor, and, of course, the despised racial, religious, sexual, and ethnic groups of the moment.</w:t>
      </w:r>
      <w:r w:rsidRPr="000510E3">
        <w:rPr>
          <w:rFonts w:asciiTheme="majorHAnsi" w:hAnsiTheme="majorHAnsi" w:cstheme="majorHAnsi"/>
          <w:color w:val="000000"/>
          <w:sz w:val="16"/>
          <w:szCs w:val="14"/>
        </w:rPr>
        <w:t xml:space="preserve"> Erik Erikson referred to “pseudo- speciation” as the human tendency to classify some individuals or social groups as less than fully human - a prerequisite to genocide and one that is carefully honed during the unremark- able peacetimes that precede the sudden, “seemingly unintelligible” outbreaks of mass violence</w:t>
      </w:r>
      <w:r w:rsidRPr="000510E3">
        <w:rPr>
          <w:rFonts w:asciiTheme="majorHAnsi" w:hAnsiTheme="majorHAnsi" w:cstheme="majorHAnsi"/>
          <w:color w:val="000000"/>
          <w:sz w:val="16"/>
        </w:rPr>
        <w:t>. Collective denial and misrecognition are prerequisites for mass violence and genocide.</w:t>
      </w:r>
      <w:r w:rsidRPr="000510E3">
        <w:rPr>
          <w:rFonts w:asciiTheme="majorHAnsi" w:hAnsiTheme="majorHAnsi" w:cstheme="majorHAnsi"/>
          <w:color w:val="000000"/>
          <w:sz w:val="16"/>
          <w:szCs w:val="14"/>
        </w:rPr>
        <w:t xml:space="preserve"> But so are formal bureaucratic structures and professional roles. The practical technicians of everyday violence in the backlands of Northeast Brazil (Scheper-Hughes, Chapter 33), for example, include the clinic doctors who prescribe powerful tranquilizers to fretful and frightfully hungry babies, the Catholic priests who celebrate the death of “angel-babies,” and the municipal bureaucrats who dispense free baby coffins but no food to hungry families.  </w:t>
      </w:r>
      <w:r w:rsidRPr="000510E3">
        <w:rPr>
          <w:rFonts w:asciiTheme="majorHAnsi" w:hAnsiTheme="majorHAnsi" w:cstheme="majorHAnsi"/>
          <w:color w:val="000000"/>
          <w:sz w:val="16"/>
        </w:rPr>
        <w:t>Everyday violence encompasses the implicit, legitimate, and routinized forms of violence inherent in particular social, economic, and political formations.</w:t>
      </w:r>
      <w:r w:rsidRPr="000510E3">
        <w:rPr>
          <w:rFonts w:asciiTheme="majorHAnsi" w:hAnsiTheme="majorHAnsi" w:cstheme="majorHAnsi"/>
          <w:color w:val="000000"/>
          <w:sz w:val="16"/>
          <w:szCs w:val="14"/>
        </w:rPr>
        <w:t xml:space="preserve"> It is close to what Bourdieu (1977, 1996) means by “symbolic violence,” the violence that is often “nus-recognized” for something else, usually something good. Everyday violence is similar to what Taussig (1989) calls “terror as usual.” All these terms are meant to reveal a public secret - the hidden links between violence in war and violence in peace, and between war crimes and “peace-time crimes.” Bourdieu (1977) finds domination and violence in the least likely places - in courtship and marriage, in the exchange of gifts, in systems of classification, in style, art, and culinary taste- the various uses of culture. Violence, Bourdieu insists, is everywhere in social practice. It is misrecognized because its very everydayness and its familiarity render it invisible. Lacan identifies “rneconnaissance” as the prerequisite of the social. The exploitation of bachelor sons, robbing them of autonomy, independence, and progeny, within the structures of family farming in the European countryside that Bourdieu escaped is a case in point (Bourdieu, Chapter 42; see also Scheper-Hughes, 2000b; Favret-Saada, 1989).  Following Gramsci, Foucault, Sartre, Arendt, and other modern theorists of power-vio- lence, Bourdieu treats direct aggression and physical violence as a crude, uneconomical mode of domination; it is less efficient and, according to Arendt (1969), it is certainly less legitimate.  While power and symbolic domination are not to be equated with violence - and Arendt argues persuasively that violence is to be understood as a failure of power - violence, as we are presenting it here, is more than simply the expression of illegitimate physical force against a person or group of persons. Rather, we need to understand violence as encompassing all forms of “controlling processes” (Nader 1997b) that assault basic human freedoms and individual or collective survival. Our task is to recognize these gray zones of violence which are, by definition, not obvious. Once again, the point of bringing into the discourses on genocide everyday, normative experiences of reification, depersonalization, institutional confinement, and acceptable death is to help answer the question: What makes mass violence and genocide possible? In this volume we are suggesting </w:t>
      </w:r>
      <w:r w:rsidRPr="000510E3">
        <w:rPr>
          <w:rFonts w:asciiTheme="majorHAnsi" w:hAnsiTheme="majorHAnsi" w:cstheme="majorHAnsi"/>
          <w:color w:val="000000"/>
          <w:sz w:val="16"/>
        </w:rPr>
        <w:t>that mass violence is part of a continuum, and that it is socially incremental and often experienced by perpetrators, collaborators, bystanders - and even by victims themselves - as expected, routine, even justified</w:t>
      </w:r>
      <w:r w:rsidRPr="000510E3">
        <w:rPr>
          <w:rFonts w:asciiTheme="majorHAnsi" w:hAnsiTheme="majorHAnsi" w:cstheme="majorHAnsi"/>
          <w:color w:val="000000"/>
          <w:sz w:val="16"/>
          <w:szCs w:val="14"/>
        </w:rPr>
        <w:t xml:space="preserve">. The preparations for mass killing can be found in social sentiments and institutions from the family, to schools, churches, hospitals, and the military. </w:t>
      </w:r>
      <w:r w:rsidRPr="000510E3">
        <w:rPr>
          <w:rStyle w:val="Emphasis"/>
          <w:rFonts w:asciiTheme="majorHAnsi" w:hAnsiTheme="majorHAnsi"/>
          <w:highlight w:val="cyan"/>
        </w:rPr>
        <w:t>They harbor the</w:t>
      </w:r>
      <w:r w:rsidRPr="000510E3">
        <w:rPr>
          <w:rFonts w:asciiTheme="majorHAnsi" w:hAnsiTheme="majorHAnsi" w:cstheme="majorHAnsi"/>
          <w:color w:val="000000"/>
          <w:sz w:val="16"/>
          <w:szCs w:val="14"/>
        </w:rPr>
        <w:t xml:space="preserve"> early “warning signs” (Charney 1991), the </w:t>
      </w:r>
      <w:r w:rsidRPr="000510E3">
        <w:rPr>
          <w:rFonts w:asciiTheme="majorHAnsi" w:hAnsiTheme="majorHAnsi" w:cstheme="majorHAnsi"/>
          <w:color w:val="000000"/>
          <w:sz w:val="16"/>
        </w:rPr>
        <w:t>“</w:t>
      </w:r>
      <w:r w:rsidRPr="000510E3">
        <w:rPr>
          <w:rStyle w:val="Emphasis"/>
          <w:rFonts w:asciiTheme="majorHAnsi" w:hAnsiTheme="majorHAnsi"/>
          <w:highlight w:val="cyan"/>
        </w:rPr>
        <w:t>priming</w:t>
      </w:r>
      <w:r w:rsidRPr="000510E3">
        <w:rPr>
          <w:rFonts w:asciiTheme="majorHAnsi" w:hAnsiTheme="majorHAnsi" w:cstheme="majorHAnsi"/>
          <w:color w:val="000000"/>
          <w:sz w:val="16"/>
        </w:rPr>
        <w:t>”</w:t>
      </w:r>
      <w:r w:rsidRPr="000510E3">
        <w:rPr>
          <w:rFonts w:asciiTheme="majorHAnsi" w:hAnsiTheme="majorHAnsi" w:cstheme="majorHAnsi"/>
          <w:color w:val="000000"/>
          <w:sz w:val="16"/>
          <w:szCs w:val="14"/>
        </w:rPr>
        <w:t xml:space="preserve"> (as Hinton, ed., 2002 calls it), or the “genocidal continuum” (as we call it) </w:t>
      </w:r>
      <w:r w:rsidRPr="000510E3">
        <w:rPr>
          <w:rStyle w:val="Emphasis"/>
          <w:rFonts w:asciiTheme="majorHAnsi" w:hAnsiTheme="majorHAnsi"/>
          <w:highlight w:val="cyan"/>
        </w:rPr>
        <w:t>that push social consensus toward devaluing certain forms of human life</w:t>
      </w:r>
      <w:r w:rsidRPr="000510E3">
        <w:rPr>
          <w:rFonts w:asciiTheme="majorHAnsi" w:hAnsiTheme="majorHAnsi" w:cstheme="majorHAnsi"/>
          <w:color w:val="000000"/>
          <w:sz w:val="16"/>
          <w:szCs w:val="14"/>
        </w:rPr>
        <w:t xml:space="preserve"> and lifeways from the refusal of social support and humane care to vulnerable “social parasites” (the nursing home elderly, “welfare queens,” undocumented immigrants, drug addicts) to the militarization of everyday life (super-maximum-security prisons, capital punishment; the technologies of heightened personal security, including the house gun and gated communities; and reversed feelings of victimization).</w:t>
      </w:r>
    </w:p>
    <w:p w14:paraId="2E162474" w14:textId="77777777" w:rsidR="00CE3140" w:rsidRPr="000510E3" w:rsidRDefault="00CE3140" w:rsidP="00CE3140">
      <w:pPr>
        <w:pStyle w:val="Heading4"/>
        <w:numPr>
          <w:ilvl w:val="0"/>
          <w:numId w:val="19"/>
        </w:numPr>
        <w:tabs>
          <w:tab w:val="num" w:pos="360"/>
        </w:tabs>
        <w:spacing w:line="240" w:lineRule="auto"/>
        <w:ind w:left="0" w:firstLine="0"/>
        <w:rPr>
          <w:rFonts w:asciiTheme="majorHAnsi" w:hAnsiTheme="majorHAnsi"/>
        </w:rPr>
      </w:pPr>
      <w:r w:rsidRPr="000510E3">
        <w:rPr>
          <w:rFonts w:asciiTheme="majorHAnsi" w:hAnsiTheme="majorHAnsi"/>
        </w:rPr>
        <w:t>Structural violence has no intervening actors- it’s definitionally supported by the system- means outside actors like debate fiat are key to solving</w:t>
      </w:r>
    </w:p>
    <w:p w14:paraId="22813322" w14:textId="77777777" w:rsidR="00CE3140" w:rsidRPr="000510E3" w:rsidRDefault="00CE3140" w:rsidP="00CE3140">
      <w:pPr>
        <w:pStyle w:val="Heading4"/>
        <w:numPr>
          <w:ilvl w:val="0"/>
          <w:numId w:val="19"/>
        </w:numPr>
        <w:tabs>
          <w:tab w:val="num" w:pos="360"/>
        </w:tabs>
        <w:ind w:left="0" w:firstLine="0"/>
      </w:pPr>
      <w:r>
        <w:t>Waiting for reform is the elite telling you to not change the system- productive reformations of those systems collapses their calculus</w:t>
      </w:r>
    </w:p>
    <w:p w14:paraId="519373A5" w14:textId="77777777" w:rsidR="00CE3140" w:rsidRPr="000510E3" w:rsidRDefault="00CE3140" w:rsidP="00CE3140">
      <w:pPr>
        <w:pStyle w:val="NormalWeb"/>
        <w:spacing w:before="0" w:beforeAutospacing="0" w:after="0" w:afterAutospacing="0"/>
        <w:rPr>
          <w:rFonts w:asciiTheme="majorHAnsi" w:hAnsiTheme="majorHAnsi"/>
        </w:rPr>
      </w:pPr>
      <w:r w:rsidRPr="000510E3">
        <w:rPr>
          <w:rStyle w:val="Style13ptBold"/>
          <w:rFonts w:asciiTheme="majorHAnsi" w:hAnsiTheme="majorHAnsi"/>
        </w:rPr>
        <w:t>Olson 2015</w:t>
      </w:r>
      <w:r w:rsidRPr="000510E3">
        <w:rPr>
          <w:rFonts w:asciiTheme="majorHAnsi" w:hAnsiTheme="majorHAnsi"/>
          <w:color w:val="000000"/>
          <w:sz w:val="26"/>
          <w:szCs w:val="26"/>
        </w:rPr>
        <w:t xml:space="preserve"> [</w:t>
      </w:r>
      <w:r w:rsidRPr="000510E3">
        <w:rPr>
          <w:rFonts w:asciiTheme="majorHAnsi" w:hAnsiTheme="majorHAnsi"/>
          <w:color w:val="000000"/>
          <w:sz w:val="22"/>
          <w:szCs w:val="22"/>
        </w:rPr>
        <w:t xml:space="preserve">Elizabeth Olson, professor of geography at UNC Chapel Hill, ‘Geography and Ethics I: Waiting and Urgency,’ </w:t>
      </w:r>
      <w:r w:rsidRPr="000510E3">
        <w:rPr>
          <w:rFonts w:asciiTheme="majorHAnsi" w:hAnsiTheme="majorHAnsi"/>
          <w:i/>
          <w:iCs/>
          <w:color w:val="000000"/>
          <w:sz w:val="22"/>
          <w:szCs w:val="22"/>
        </w:rPr>
        <w:t>Progress in Human Geography</w:t>
      </w:r>
      <w:r w:rsidRPr="000510E3">
        <w:rPr>
          <w:rFonts w:asciiTheme="majorHAnsi" w:hAnsiTheme="majorHAnsi"/>
          <w:color w:val="000000"/>
          <w:sz w:val="22"/>
          <w:szCs w:val="22"/>
        </w:rPr>
        <w:t>, vol. 39 no. 4, pp. 517-526] //CJC</w:t>
      </w:r>
    </w:p>
    <w:p w14:paraId="20C8680C" w14:textId="77777777" w:rsidR="00CE3140" w:rsidRDefault="00CE3140" w:rsidP="00CE3140">
      <w:pPr>
        <w:pStyle w:val="NormalWeb"/>
        <w:spacing w:before="0" w:beforeAutospacing="0" w:after="0" w:afterAutospacing="0"/>
        <w:rPr>
          <w:rFonts w:asciiTheme="majorHAnsi" w:hAnsiTheme="majorHAnsi"/>
          <w:sz w:val="14"/>
        </w:rPr>
      </w:pPr>
      <w:r w:rsidRPr="000510E3">
        <w:rPr>
          <w:rFonts w:asciiTheme="majorHAnsi" w:hAnsiTheme="majorHAnsi"/>
          <w:color w:val="000000"/>
          <w:sz w:val="14"/>
          <w:szCs w:val="16"/>
        </w:rPr>
        <w:lastRenderedPageBreak/>
        <w:t xml:space="preserve">Though toileting might be thought of as a special case of bodily urgency, geographic research suggests that </w:t>
      </w:r>
      <w:r w:rsidRPr="000510E3">
        <w:rPr>
          <w:rFonts w:asciiTheme="majorHAnsi" w:hAnsiTheme="majorHAnsi"/>
          <w:color w:val="000000"/>
          <w:sz w:val="14"/>
          <w:szCs w:val="22"/>
        </w:rPr>
        <w:t>the body is increasingly set at odds with large</w:t>
      </w:r>
      <w:r w:rsidRPr="000510E3">
        <w:rPr>
          <w:rFonts w:asciiTheme="majorHAnsi" w:hAnsiTheme="majorHAnsi"/>
          <w:color w:val="000000"/>
          <w:sz w:val="14"/>
          <w:szCs w:val="16"/>
        </w:rPr>
        <w:t xml:space="preserve">r </w:t>
      </w:r>
      <w:r w:rsidRPr="000510E3">
        <w:rPr>
          <w:rFonts w:asciiTheme="majorHAnsi" w:hAnsiTheme="majorHAnsi"/>
          <w:color w:val="000000"/>
          <w:sz w:val="14"/>
          <w:szCs w:val="22"/>
        </w:rPr>
        <w:t xml:space="preserve">scale ethical concerns, especially </w:t>
      </w:r>
      <w:r w:rsidRPr="000510E3">
        <w:rPr>
          <w:rFonts w:asciiTheme="majorHAnsi" w:hAnsiTheme="majorHAnsi"/>
          <w:i/>
          <w:iCs/>
          <w:color w:val="000000"/>
          <w:sz w:val="14"/>
          <w:szCs w:val="22"/>
        </w:rPr>
        <w:t>large-scale future events of forecasted suffering</w:t>
      </w:r>
      <w:r w:rsidRPr="000510E3">
        <w:rPr>
          <w:rFonts w:asciiTheme="majorHAnsi" w:hAnsiTheme="majorHAnsi"/>
          <w:color w:val="000000"/>
          <w:sz w:val="14"/>
          <w:szCs w:val="16"/>
        </w:rPr>
        <w:t xml:space="preserve">. Emergency planning is a particularly good example in which the </w:t>
      </w:r>
      <w:r w:rsidRPr="000510E3">
        <w:rPr>
          <w:rFonts w:asciiTheme="majorHAnsi" w:hAnsiTheme="majorHAnsi"/>
          <w:sz w:val="14"/>
        </w:rPr>
        <w:t>large-scale</w:t>
      </w:r>
      <w:r w:rsidRPr="000510E3">
        <w:rPr>
          <w:rFonts w:asciiTheme="majorHAnsi" w:hAnsiTheme="majorHAnsi"/>
          <w:color w:val="000000"/>
          <w:sz w:val="14"/>
          <w:szCs w:val="22"/>
          <w:shd w:val="clear" w:color="auto" w:fill="00FFFF"/>
        </w:rPr>
        <w:t xml:space="preserve"> </w:t>
      </w:r>
      <w:r w:rsidRPr="000510E3">
        <w:rPr>
          <w:rStyle w:val="Emphasis"/>
          <w:rFonts w:asciiTheme="majorHAnsi" w:hAnsiTheme="majorHAnsi"/>
          <w:highlight w:val="cyan"/>
        </w:rPr>
        <w:t>threats of future suffering</w:t>
      </w:r>
      <w:r w:rsidRPr="000510E3">
        <w:rPr>
          <w:rFonts w:asciiTheme="majorHAnsi" w:hAnsiTheme="majorHAnsi"/>
          <w:color w:val="000000"/>
          <w:sz w:val="14"/>
          <w:szCs w:val="22"/>
          <w:shd w:val="clear" w:color="auto" w:fill="00FFFF"/>
        </w:rPr>
        <w:t xml:space="preserve"> </w:t>
      </w:r>
      <w:r w:rsidRPr="000510E3">
        <w:rPr>
          <w:rFonts w:asciiTheme="majorHAnsi" w:hAnsiTheme="majorHAnsi"/>
          <w:sz w:val="14"/>
        </w:rPr>
        <w:t>can</w:t>
      </w:r>
      <w:r w:rsidRPr="000510E3">
        <w:rPr>
          <w:rFonts w:asciiTheme="majorHAnsi" w:hAnsiTheme="majorHAnsi"/>
          <w:color w:val="000000"/>
          <w:sz w:val="14"/>
          <w:szCs w:val="22"/>
          <w:shd w:val="clear" w:color="auto" w:fill="00FFFF"/>
        </w:rPr>
        <w:t xml:space="preserve"> </w:t>
      </w:r>
      <w:r w:rsidRPr="000510E3">
        <w:rPr>
          <w:rStyle w:val="Emphasis"/>
          <w:rFonts w:asciiTheme="majorHAnsi" w:hAnsiTheme="majorHAnsi"/>
          <w:highlight w:val="cyan"/>
        </w:rPr>
        <w:t>distort moral reasoning</w:t>
      </w:r>
      <w:r w:rsidRPr="000510E3">
        <w:rPr>
          <w:rFonts w:asciiTheme="majorHAnsi" w:hAnsiTheme="majorHAnsi"/>
          <w:color w:val="000000"/>
          <w:sz w:val="14"/>
          <w:szCs w:val="16"/>
        </w:rPr>
        <w:t>. Žižek (2006) lightly develops this point in the context of the war on terror, where in the presence of fictitious and real ticking clocks and warning systems</w:t>
      </w:r>
      <w:r w:rsidRPr="000510E3">
        <w:rPr>
          <w:rFonts w:asciiTheme="majorHAnsi" w:hAnsiTheme="majorHAnsi"/>
          <w:sz w:val="14"/>
        </w:rPr>
        <w:t>, the urgent body must be bypassed because there are bigger scales to worry about:¶</w:t>
      </w:r>
      <w:r w:rsidRPr="000510E3">
        <w:rPr>
          <w:rFonts w:asciiTheme="majorHAnsi" w:hAnsiTheme="majorHAnsi"/>
          <w:color w:val="000000"/>
          <w:sz w:val="14"/>
          <w:szCs w:val="16"/>
        </w:rPr>
        <w:t xml:space="preserve"> What does this all-pervasive sense of urgency mean ethically? The pressure of events is so overbearing, the stakes are so high, that they nec           </w:t>
      </w:r>
      <w:r w:rsidRPr="000510E3">
        <w:rPr>
          <w:rStyle w:val="apple-tab-span"/>
          <w:rFonts w:asciiTheme="majorHAnsi" w:eastAsiaTheme="majorEastAsia" w:hAnsiTheme="majorHAnsi"/>
          <w:color w:val="000000"/>
          <w:sz w:val="14"/>
          <w:szCs w:val="16"/>
        </w:rPr>
        <w:tab/>
      </w:r>
      <w:r w:rsidRPr="000510E3">
        <w:rPr>
          <w:rFonts w:asciiTheme="majorHAnsi" w:hAnsiTheme="majorHAnsi"/>
          <w:color w:val="000000"/>
          <w:sz w:val="14"/>
          <w:szCs w:val="16"/>
        </w:rPr>
        <w:t>essitate a suspension of ordinary ethical concerns. After all, displaying moral qualms when the lives of millions are at stake plays into the hands of the enemy. (Žižek, 2006</w:t>
      </w:r>
      <w:r w:rsidRPr="000510E3">
        <w:rPr>
          <w:rStyle w:val="Emphasis"/>
          <w:rFonts w:asciiTheme="majorHAnsi" w:hAnsiTheme="majorHAnsi"/>
          <w:highlight w:val="cyan"/>
        </w:rPr>
        <w:t>)¶ In the presence of</w:t>
      </w:r>
      <w:r w:rsidRPr="000510E3">
        <w:rPr>
          <w:rFonts w:asciiTheme="majorHAnsi" w:hAnsiTheme="majorHAnsi"/>
          <w:color w:val="000000"/>
          <w:sz w:val="14"/>
          <w:szCs w:val="16"/>
        </w:rPr>
        <w:t xml:space="preserve"> large-scale future emergency, </w:t>
      </w:r>
      <w:r w:rsidRPr="000510E3">
        <w:rPr>
          <w:rStyle w:val="Emphasis"/>
          <w:rFonts w:asciiTheme="majorHAnsi" w:hAnsiTheme="majorHAnsi"/>
          <w:highlight w:val="cyan"/>
        </w:rPr>
        <w:t>the urgency to secure the state</w:t>
      </w:r>
      <w:r w:rsidRPr="000510E3">
        <w:rPr>
          <w:rFonts w:asciiTheme="majorHAnsi" w:hAnsiTheme="majorHAnsi"/>
          <w:color w:val="000000"/>
          <w:sz w:val="14"/>
          <w:szCs w:val="22"/>
        </w:rPr>
        <w:t xml:space="preserve">, the citizenry, </w:t>
      </w:r>
      <w:r w:rsidRPr="000510E3">
        <w:rPr>
          <w:rFonts w:asciiTheme="majorHAnsi" w:hAnsiTheme="majorHAnsi"/>
          <w:sz w:val="14"/>
        </w:rPr>
        <w:t>the economy, or the climate creates new scales and new temporal orders</w:t>
      </w:r>
      <w:r w:rsidRPr="000510E3">
        <w:rPr>
          <w:rFonts w:asciiTheme="majorHAnsi" w:hAnsiTheme="majorHAnsi"/>
          <w:color w:val="000000"/>
          <w:sz w:val="14"/>
          <w:szCs w:val="22"/>
        </w:rPr>
        <w:t xml:space="preserve"> of response</w:t>
      </w:r>
      <w:r w:rsidRPr="000510E3">
        <w:rPr>
          <w:rFonts w:asciiTheme="majorHAnsi" w:hAnsiTheme="majorHAnsi"/>
          <w:color w:val="000000"/>
          <w:sz w:val="14"/>
          <w:szCs w:val="16"/>
        </w:rPr>
        <w:t xml:space="preserve"> (see Anderson, 2010; Baldwin, 2012; Dalby, 2013; Morrissey, 2012), many of which treat the urgent body as impulsive and thus requiring management. McDonald’s (2013) analysis of three interconnected discourses of ‘climate security’ illustrates how bodily urgency in climate change is also recast as a menacing impulse that might require exclusion from moral reckoning. The logics of climate security, especially those related to national security, ‘can encourage perverse political responses that not only fail to respond effectively to climate change but may present victims of it as a threat’ (McDonald, 2013: 49). </w:t>
      </w:r>
      <w:r w:rsidRPr="000510E3">
        <w:rPr>
          <w:rFonts w:asciiTheme="majorHAnsi" w:hAnsiTheme="majorHAnsi"/>
          <w:sz w:val="14"/>
        </w:rPr>
        <w:t>Bodies that are currently suffering cannot be urgent, because they are excluded from the potential collectivity that could be suffering everywhere in some future time. Sim</w:t>
      </w:r>
      <w:r w:rsidRPr="000510E3">
        <w:rPr>
          <w:rFonts w:asciiTheme="majorHAnsi" w:hAnsiTheme="majorHAnsi"/>
          <w:color w:val="000000"/>
          <w:sz w:val="14"/>
          <w:szCs w:val="16"/>
        </w:rPr>
        <w:t xml:space="preserve">ilar </w:t>
      </w:r>
      <w:r w:rsidRPr="000510E3">
        <w:rPr>
          <w:rFonts w:asciiTheme="majorHAnsi" w:hAnsiTheme="majorHAnsi"/>
          <w:color w:val="000000"/>
          <w:sz w:val="14"/>
          <w:szCs w:val="22"/>
        </w:rPr>
        <w:t xml:space="preserve">bypassing of existing bodily urgency is echoed in writing about </w:t>
      </w:r>
      <w:r w:rsidRPr="000510E3">
        <w:rPr>
          <w:rFonts w:asciiTheme="majorHAnsi" w:hAnsiTheme="majorHAnsi"/>
          <w:color w:val="000000"/>
          <w:sz w:val="14"/>
          <w:szCs w:val="16"/>
        </w:rPr>
        <w:t xml:space="preserve">violent securitization, such as drone warfare (Shaw and Akhter, 2012), and also in </w:t>
      </w:r>
      <w:r w:rsidRPr="000510E3">
        <w:rPr>
          <w:rFonts w:asciiTheme="majorHAnsi" w:hAnsiTheme="majorHAnsi"/>
          <w:i/>
          <w:iCs/>
          <w:color w:val="000000"/>
          <w:sz w:val="14"/>
          <w:szCs w:val="22"/>
        </w:rPr>
        <w:t>intimate scales</w:t>
      </w:r>
      <w:r w:rsidRPr="000510E3">
        <w:rPr>
          <w:rFonts w:asciiTheme="majorHAnsi" w:hAnsiTheme="majorHAnsi"/>
          <w:color w:val="000000"/>
          <w:sz w:val="14"/>
          <w:szCs w:val="22"/>
        </w:rPr>
        <w:t xml:space="preserve"> like the street and the school, especially in relation to race</w:t>
      </w:r>
      <w:r w:rsidRPr="000510E3">
        <w:rPr>
          <w:rFonts w:asciiTheme="majorHAnsi" w:hAnsiTheme="majorHAnsi"/>
          <w:color w:val="000000"/>
          <w:sz w:val="14"/>
          <w:szCs w:val="16"/>
        </w:rPr>
        <w:t xml:space="preserve"> (Mitchell, 2009; Young et al., 2014).</w:t>
      </w:r>
      <w:r w:rsidRPr="000510E3">
        <w:rPr>
          <w:rFonts w:asciiTheme="majorHAnsi" w:hAnsiTheme="majorHAnsi"/>
          <w:color w:val="000000"/>
          <w:sz w:val="14"/>
          <w:szCs w:val="12"/>
        </w:rPr>
        <w:t>¶</w:t>
      </w:r>
      <w:r w:rsidRPr="000510E3">
        <w:rPr>
          <w:rFonts w:asciiTheme="majorHAnsi" w:hAnsiTheme="majorHAnsi"/>
          <w:color w:val="000000"/>
          <w:sz w:val="14"/>
          <w:szCs w:val="16"/>
        </w:rPr>
        <w:t xml:space="preserve"> </w:t>
      </w:r>
      <w:r w:rsidRPr="000510E3">
        <w:rPr>
          <w:rFonts w:asciiTheme="majorHAnsi" w:hAnsiTheme="majorHAnsi"/>
          <w:color w:val="000000"/>
          <w:sz w:val="14"/>
          <w:szCs w:val="22"/>
        </w:rPr>
        <w:t xml:space="preserve">As </w:t>
      </w:r>
      <w:r w:rsidRPr="000510E3">
        <w:rPr>
          <w:rFonts w:asciiTheme="majorHAnsi" w:hAnsiTheme="majorHAnsi"/>
          <w:i/>
          <w:iCs/>
          <w:color w:val="000000"/>
          <w:sz w:val="14"/>
          <w:szCs w:val="22"/>
        </w:rPr>
        <w:t>large-scale urgent concerns are institutionalized</w:t>
      </w:r>
      <w:r w:rsidRPr="000510E3">
        <w:rPr>
          <w:rFonts w:asciiTheme="majorHAnsi" w:hAnsiTheme="majorHAnsi"/>
          <w:color w:val="000000"/>
          <w:sz w:val="14"/>
          <w:szCs w:val="22"/>
        </w:rPr>
        <w:t xml:space="preserve">, </w:t>
      </w:r>
      <w:r w:rsidRPr="000510E3">
        <w:rPr>
          <w:rFonts w:asciiTheme="majorHAnsi" w:hAnsiTheme="majorHAnsi"/>
          <w:sz w:val="14"/>
        </w:rPr>
        <w:t>the urgent body is increasingly obscured through technical planning and coordination (Anderson and Adey, 2012). The predominant characteristic of this institutionalization of large-scale emergency is a ‘built-in bias for action’ (Wuthnow</w:t>
      </w:r>
      <w:r w:rsidRPr="000510E3">
        <w:rPr>
          <w:rFonts w:asciiTheme="majorHAnsi" w:hAnsiTheme="majorHAnsi"/>
          <w:color w:val="000000"/>
          <w:sz w:val="14"/>
          <w:szCs w:val="16"/>
        </w:rPr>
        <w:t xml:space="preserve">, 2010: 212) </w:t>
      </w:r>
      <w:r w:rsidRPr="000510E3">
        <w:rPr>
          <w:rFonts w:asciiTheme="majorHAnsi" w:hAnsiTheme="majorHAnsi"/>
          <w:i/>
          <w:iCs/>
          <w:color w:val="000000"/>
          <w:sz w:val="14"/>
          <w:szCs w:val="22"/>
        </w:rPr>
        <w:t>that circumvents contingencies</w:t>
      </w:r>
      <w:r w:rsidRPr="000510E3">
        <w:rPr>
          <w:rFonts w:asciiTheme="majorHAnsi" w:hAnsiTheme="majorHAnsi"/>
          <w:color w:val="000000"/>
          <w:sz w:val="14"/>
          <w:szCs w:val="16"/>
        </w:rPr>
        <w:t xml:space="preserve">. </w:t>
      </w:r>
      <w:r w:rsidRPr="000510E3">
        <w:rPr>
          <w:rFonts w:asciiTheme="majorHAnsi" w:hAnsiTheme="majorHAnsi"/>
          <w:color w:val="000000"/>
          <w:sz w:val="14"/>
          <w:szCs w:val="22"/>
        </w:rPr>
        <w:t>The urgent body is at best an assumed eventuality, one that will</w:t>
      </w:r>
      <w:r w:rsidRPr="000510E3">
        <w:rPr>
          <w:rFonts w:asciiTheme="majorHAnsi" w:hAnsiTheme="majorHAnsi"/>
          <w:color w:val="000000"/>
          <w:sz w:val="14"/>
          <w:szCs w:val="16"/>
        </w:rPr>
        <w:t xml:space="preserve"> likely </w:t>
      </w:r>
      <w:r w:rsidRPr="000510E3">
        <w:rPr>
          <w:rFonts w:asciiTheme="majorHAnsi" w:hAnsiTheme="majorHAnsi"/>
          <w:color w:val="000000"/>
          <w:sz w:val="14"/>
          <w:szCs w:val="22"/>
        </w:rPr>
        <w:t>require</w:t>
      </w:r>
      <w:r w:rsidRPr="000510E3">
        <w:rPr>
          <w:rFonts w:asciiTheme="majorHAnsi" w:hAnsiTheme="majorHAnsi"/>
          <w:color w:val="000000"/>
          <w:sz w:val="14"/>
          <w:szCs w:val="16"/>
        </w:rPr>
        <w:t xml:space="preserve"> another state of waiting, such as </w:t>
      </w:r>
      <w:r w:rsidRPr="000510E3">
        <w:rPr>
          <w:rFonts w:asciiTheme="majorHAnsi" w:hAnsiTheme="majorHAnsi"/>
          <w:i/>
          <w:iCs/>
          <w:color w:val="000000"/>
          <w:sz w:val="14"/>
          <w:szCs w:val="22"/>
        </w:rPr>
        <w:t>triage</w:t>
      </w:r>
      <w:r w:rsidRPr="000510E3">
        <w:rPr>
          <w:rFonts w:asciiTheme="majorHAnsi" w:hAnsiTheme="majorHAnsi"/>
          <w:color w:val="000000"/>
          <w:sz w:val="14"/>
          <w:szCs w:val="16"/>
        </w:rPr>
        <w:t xml:space="preserve"> (e.g. Greatbach et al., 2005). Amin (2013) cautions that in much of the West, governmental need to provide evidence of laissez-faire governing on the one hand, and assurance of strength in facing a threatening future on the other, produces ‘just-in-case preparedness’ (Amin, 2013: 151) of neoliberal risk management policies. In the US, ‘personal ingenuity’ is built into emergency response at the expense of the poor and vulnerable for whom ‘[t]he difference between abjection and bearable survival’ (Amin, 2013: 153) will not be determined by emergency planning, but in the material infrastructure of the city.</w:t>
      </w:r>
      <w:r w:rsidRPr="000510E3">
        <w:rPr>
          <w:rFonts w:asciiTheme="majorHAnsi" w:hAnsiTheme="majorHAnsi"/>
          <w:color w:val="000000"/>
          <w:sz w:val="14"/>
          <w:szCs w:val="12"/>
        </w:rPr>
        <w:t>¶</w:t>
      </w:r>
      <w:r w:rsidRPr="000510E3">
        <w:rPr>
          <w:rFonts w:asciiTheme="majorHAnsi" w:hAnsiTheme="majorHAnsi"/>
          <w:color w:val="000000"/>
          <w:sz w:val="14"/>
          <w:szCs w:val="16"/>
        </w:rPr>
        <w:t xml:space="preserve"> In short, </w:t>
      </w:r>
      <w:r w:rsidRPr="000510E3">
        <w:rPr>
          <w:rFonts w:asciiTheme="majorHAnsi" w:hAnsiTheme="majorHAnsi"/>
          <w:color w:val="000000"/>
          <w:sz w:val="14"/>
          <w:szCs w:val="22"/>
        </w:rPr>
        <w:t>the urgencies of the body provide justifications for social exclusion of the most marginalized based on</w:t>
      </w:r>
      <w:r w:rsidRPr="000510E3">
        <w:rPr>
          <w:rFonts w:asciiTheme="majorHAnsi" w:hAnsiTheme="majorHAnsi"/>
          <w:color w:val="000000"/>
          <w:sz w:val="14"/>
          <w:szCs w:val="16"/>
        </w:rPr>
        <w:t xml:space="preserve"> impulse and </w:t>
      </w:r>
      <w:r w:rsidRPr="000510E3">
        <w:rPr>
          <w:rFonts w:asciiTheme="majorHAnsi" w:hAnsiTheme="majorHAnsi"/>
          <w:color w:val="000000"/>
          <w:sz w:val="14"/>
          <w:szCs w:val="22"/>
        </w:rPr>
        <w:t>perceived threat</w:t>
      </w:r>
      <w:r w:rsidRPr="000510E3">
        <w:rPr>
          <w:rFonts w:asciiTheme="majorHAnsi" w:hAnsiTheme="majorHAnsi"/>
          <w:color w:val="000000"/>
          <w:sz w:val="14"/>
          <w:szCs w:val="16"/>
        </w:rPr>
        <w:t xml:space="preserve">, </w:t>
      </w:r>
      <w:r w:rsidRPr="000510E3">
        <w:rPr>
          <w:rFonts w:asciiTheme="majorHAnsi" w:hAnsiTheme="majorHAnsi"/>
          <w:sz w:val="14"/>
        </w:rPr>
        <w:t>while large-scale future emergencies effectively absorb the deliberative power of urgency into the institutions of preparedness and risk avoidance. Žižek</w:t>
      </w:r>
      <w:r w:rsidRPr="000510E3">
        <w:rPr>
          <w:rFonts w:asciiTheme="majorHAnsi" w:hAnsiTheme="majorHAnsi"/>
          <w:color w:val="000000"/>
          <w:sz w:val="14"/>
          <w:szCs w:val="22"/>
        </w:rPr>
        <w:t xml:space="preserve"> references Arendt’s</w:t>
      </w:r>
      <w:r w:rsidRPr="000510E3">
        <w:rPr>
          <w:rFonts w:asciiTheme="majorHAnsi" w:hAnsiTheme="majorHAnsi"/>
          <w:color w:val="000000"/>
          <w:sz w:val="14"/>
          <w:szCs w:val="16"/>
        </w:rPr>
        <w:t xml:space="preserve"> (2006) </w:t>
      </w:r>
      <w:r w:rsidRPr="000510E3">
        <w:rPr>
          <w:rFonts w:asciiTheme="majorHAnsi" w:hAnsiTheme="majorHAnsi"/>
          <w:color w:val="000000"/>
          <w:sz w:val="14"/>
          <w:szCs w:val="22"/>
        </w:rPr>
        <w:t>analysis of the banality of evil to explain</w:t>
      </w:r>
      <w:r w:rsidRPr="000510E3">
        <w:rPr>
          <w:rFonts w:asciiTheme="majorHAnsi" w:hAnsiTheme="majorHAnsi"/>
          <w:color w:val="000000"/>
          <w:sz w:val="14"/>
          <w:szCs w:val="16"/>
        </w:rPr>
        <w:t xml:space="preserve"> the </w:t>
      </w:r>
      <w:r w:rsidRPr="000510E3">
        <w:rPr>
          <w:rFonts w:asciiTheme="majorHAnsi" w:hAnsiTheme="majorHAnsi"/>
          <w:color w:val="000000"/>
          <w:sz w:val="14"/>
          <w:szCs w:val="22"/>
        </w:rPr>
        <w:t>current</w:t>
      </w:r>
      <w:r w:rsidRPr="000510E3">
        <w:rPr>
          <w:rFonts w:asciiTheme="majorHAnsi" w:hAnsiTheme="majorHAnsi"/>
          <w:color w:val="000000"/>
          <w:sz w:val="14"/>
          <w:szCs w:val="16"/>
        </w:rPr>
        <w:t xml:space="preserve"> state of </w:t>
      </w:r>
      <w:r w:rsidRPr="000510E3">
        <w:rPr>
          <w:rFonts w:asciiTheme="majorHAnsi" w:hAnsiTheme="majorHAnsi"/>
          <w:color w:val="000000"/>
          <w:sz w:val="14"/>
          <w:szCs w:val="22"/>
        </w:rPr>
        <w:t>ethical reasoning</w:t>
      </w:r>
      <w:r w:rsidRPr="000510E3">
        <w:rPr>
          <w:rFonts w:asciiTheme="majorHAnsi" w:hAnsiTheme="majorHAnsi"/>
          <w:color w:val="000000"/>
          <w:sz w:val="14"/>
          <w:szCs w:val="16"/>
        </w:rPr>
        <w:t xml:space="preserve"> under the war on terror, noting that people who perform morally reprehensible actions under the conditions of urgency assume a ‘tragic-ethic grandeur’ (Žižek, 2006) by sacrificing their own morality for the good of the state. But his analysis fails to note that bodies are today so rarely legitimate sites for claiming </w:t>
      </w:r>
      <w:r w:rsidRPr="000510E3">
        <w:rPr>
          <w:rFonts w:asciiTheme="majorHAnsi" w:hAnsiTheme="majorHAnsi"/>
          <w:sz w:val="14"/>
        </w:rPr>
        <w:t>urgency. In the context of the assumed priority of the large-scale future emergency, the urgent body becomes literally nonsense, a non sequitur within societies, states and worlds that will always be more urgent.¶ If the important ethical work of urgency has been to identify that which must not wait, then the capture of the power and persuasiveness of urgency by large-scale future emergencies has consequences for the kinds of normative arguments we can raise on behalf of urgent bodies. How, then, might waiting compare as a normative description and critique in our own urgent time? Waiting can be categorized according to its purpose or outcome (see Corbridge, 2004; Gray, 2011), but it also modifies the place of the individual in society and her importance. As Ramdas (2012: 834) writes, ‘waiting … produces hierarchies which segregate people and places into those which matter and those which do not’. The segregation of waiting might produce effects that counteract</w:t>
      </w:r>
      <w:r w:rsidRPr="000510E3">
        <w:rPr>
          <w:rFonts w:asciiTheme="majorHAnsi" w:hAnsiTheme="majorHAnsi"/>
          <w:color w:val="000000"/>
          <w:sz w:val="14"/>
          <w:szCs w:val="16"/>
        </w:rPr>
        <w:t xml:space="preserve"> suffering, however, and Jeffery (2008: 957) explains that though the ‘politics of waiting’ can be repressive, it can also engender creative political engagement. In his research with educated unemployed Jat youth who spend days and years waiting for desired employment, Jeffery finds that ‘the temporal suffering and sense of ambivalence experienced by young men can generate cultural and political experiments that, in turn, have marked social and spatial effects’ (Jeffery, 2010: 186). Though this is not the same as claiming normative neutrality for waiting, it does suggest that waiting is more ethically ambivalent and open than urgency.</w:t>
      </w:r>
      <w:r w:rsidRPr="000510E3">
        <w:rPr>
          <w:rFonts w:asciiTheme="majorHAnsi" w:hAnsiTheme="majorHAnsi"/>
          <w:color w:val="000000"/>
          <w:sz w:val="14"/>
          <w:szCs w:val="12"/>
        </w:rPr>
        <w:t>¶</w:t>
      </w:r>
      <w:r w:rsidRPr="000510E3">
        <w:rPr>
          <w:rFonts w:asciiTheme="majorHAnsi" w:hAnsiTheme="majorHAnsi"/>
          <w:color w:val="000000"/>
          <w:sz w:val="14"/>
          <w:szCs w:val="16"/>
        </w:rPr>
        <w:t xml:space="preserve"> In other contexts, however, our descriptions of waiting indicate a strong condemnation of its effects upon the subjects of study. </w:t>
      </w:r>
      <w:r w:rsidRPr="000510E3">
        <w:rPr>
          <w:rStyle w:val="Emphasis"/>
          <w:rFonts w:asciiTheme="majorHAnsi" w:hAnsiTheme="majorHAnsi"/>
          <w:highlight w:val="cyan"/>
        </w:rPr>
        <w:t>Waiting can demobilize radical reform, depoliticizing ‘the insurrectionary possibilities of the present by delaying the revolutionary imperative to a future moment that is forever drifting towards infinity’</w:t>
      </w:r>
      <w:r w:rsidRPr="000510E3">
        <w:rPr>
          <w:rFonts w:asciiTheme="majorHAnsi" w:hAnsiTheme="majorHAnsi"/>
          <w:color w:val="000000"/>
          <w:sz w:val="14"/>
          <w:szCs w:val="16"/>
        </w:rPr>
        <w:t xml:space="preserve"> (Springer, 2014: 407). Yonucu’s (2011) analysis of the self-destructive activities of disrespected working-class youth in Istanbul suggests that this sense of infinite waiting can lead not only to depoliticization, but also to a disbelief in the possibility of a future self of any </w:t>
      </w:r>
      <w:r w:rsidRPr="000510E3">
        <w:rPr>
          <w:rFonts w:asciiTheme="majorHAnsi" w:hAnsiTheme="majorHAnsi"/>
          <w:sz w:val="14"/>
        </w:rPr>
        <w:t>value. Waiting, like urgency, can undermine the possibility of self-care two-fold, first by making people wait for essential</w:t>
      </w:r>
      <w:r w:rsidRPr="000510E3">
        <w:rPr>
          <w:rFonts w:asciiTheme="majorHAnsi" w:hAnsiTheme="majorHAnsi"/>
          <w:color w:val="000000"/>
          <w:sz w:val="14"/>
          <w:szCs w:val="16"/>
        </w:rPr>
        <w:t xml:space="preserve"> needs, and again by reinforcing that waiting is ‘[s]omething to be ashamed of because it may be noted or taken as evidence of indolence or low status, seen as a symptom of rejection or a signal to exclude’ (Bauman, 2004: 109). This is why Auyero (2012) suggests that waiting creates an ideal state subject, providing ‘temporal processes in and through which political subordination is produced’ (Auyero, 2012: loc. 90; see also Secor, 2007). Furthermore, Auyero notes, it is not only political subordination, but the subjective effect of waiting that secures domination, as citizens and non-citizens find themselves ‘waiting hopefully and then frustratedly for others to make decisions, and in effect surrendering to the authority of others’ (Auyero, 2012: loc. 123).</w:t>
      </w:r>
      <w:r w:rsidRPr="000510E3">
        <w:rPr>
          <w:rFonts w:asciiTheme="majorHAnsi" w:hAnsiTheme="majorHAnsi"/>
          <w:color w:val="000000"/>
          <w:sz w:val="14"/>
          <w:szCs w:val="12"/>
        </w:rPr>
        <w:t>¶</w:t>
      </w:r>
      <w:r w:rsidRPr="000510E3">
        <w:rPr>
          <w:rFonts w:asciiTheme="majorHAnsi" w:hAnsiTheme="majorHAnsi"/>
          <w:color w:val="000000"/>
          <w:sz w:val="14"/>
          <w:szCs w:val="16"/>
        </w:rPr>
        <w:t xml:space="preserve"> </w:t>
      </w:r>
      <w:r w:rsidRPr="000510E3">
        <w:rPr>
          <w:rStyle w:val="Emphasis"/>
          <w:rFonts w:asciiTheme="majorHAnsi" w:hAnsiTheme="majorHAnsi"/>
          <w:highlight w:val="cyan"/>
        </w:rPr>
        <w:t>Waiting can</w:t>
      </w:r>
      <w:r w:rsidRPr="000510E3">
        <w:rPr>
          <w:rFonts w:asciiTheme="majorHAnsi" w:hAnsiTheme="majorHAnsi"/>
          <w:color w:val="000000"/>
          <w:sz w:val="14"/>
          <w:szCs w:val="16"/>
        </w:rPr>
        <w:t xml:space="preserve"> therefore </w:t>
      </w:r>
      <w:r w:rsidRPr="000510E3">
        <w:rPr>
          <w:rStyle w:val="Emphasis"/>
          <w:rFonts w:asciiTheme="majorHAnsi" w:hAnsiTheme="majorHAnsi"/>
          <w:highlight w:val="cyan"/>
        </w:rPr>
        <w:t>function as a</w:t>
      </w:r>
      <w:r w:rsidRPr="000510E3">
        <w:rPr>
          <w:rFonts w:asciiTheme="majorHAnsi" w:hAnsiTheme="majorHAnsi"/>
          <w:color w:val="000000"/>
          <w:sz w:val="14"/>
          <w:szCs w:val="22"/>
        </w:rPr>
        <w:t xml:space="preserve"> potentially important spatial </w:t>
      </w:r>
      <w:r w:rsidRPr="000510E3">
        <w:rPr>
          <w:rStyle w:val="Emphasis"/>
          <w:rFonts w:asciiTheme="majorHAnsi" w:hAnsiTheme="majorHAnsi"/>
          <w:highlight w:val="cyan"/>
        </w:rPr>
        <w:t>technology of the elite and powerful, mobilized not only for</w:t>
      </w:r>
      <w:r w:rsidRPr="000510E3">
        <w:rPr>
          <w:rFonts w:asciiTheme="majorHAnsi" w:hAnsiTheme="majorHAnsi"/>
          <w:color w:val="000000"/>
          <w:sz w:val="14"/>
          <w:szCs w:val="22"/>
        </w:rPr>
        <w:t xml:space="preserve"> the purpose of </w:t>
      </w:r>
      <w:r w:rsidRPr="000510E3">
        <w:rPr>
          <w:rStyle w:val="Emphasis"/>
          <w:rFonts w:asciiTheme="majorHAnsi" w:hAnsiTheme="majorHAnsi"/>
          <w:highlight w:val="cyan"/>
        </w:rPr>
        <w:t>governing individuals, but also to retain claims over moral urgency</w:t>
      </w:r>
      <w:r w:rsidRPr="000510E3">
        <w:rPr>
          <w:rFonts w:asciiTheme="majorHAnsi" w:hAnsiTheme="majorHAnsi"/>
          <w:color w:val="000000"/>
          <w:sz w:val="14"/>
          <w:szCs w:val="16"/>
        </w:rPr>
        <w:t xml:space="preserve">. </w:t>
      </w:r>
      <w:r w:rsidRPr="000510E3">
        <w:rPr>
          <w:rFonts w:asciiTheme="majorHAnsi" w:hAnsiTheme="majorHAnsi"/>
          <w:sz w:val="14"/>
        </w:rPr>
        <w:t>But there is growing resistance to the capture of claims of urgency by the elite, and it is important to note that even in cases where the material conditions of containment are currently impenetrable, arguments based on human value are at the forefront of reclaiming urgency for the body. In detention centers, clandestine prisons, state borders and refugee camps, geographers point to ongoing struggles against the ethical impossibility of bodily urgency and a rejection of states of waiting (see Conlon, 2011; Darling, 2009, 2011; Garmany, 2012; Mountz et al., 2013; Schuster, 2011). Ramakrishnan’s (2014) analysis of a Delhi resettlement colony and Shewly’s (2013) discussion of the enclave between India and Bangladesh describe people who refuse to give up their own status as legitimately urgent, even in the context of larger scale politics. Similarly, Tyler’s (2013) account of desperate female detainees stripping off their clothes to expose their humanness and suffering in the Yarl’s Wood Immigration Removal Centre in the UK suggests that demands for recognition are not just about politics, but also about the acknowledgement of humanness and the irrevocable possibility of being that which cannot wait. The continued existence of places like Yarl’s Wood and similar institutions in the USA nonetheless points to the challenge of exposing the urgent body as a moral priority when it is so easily hidden from view, and also reminds us that our research can help to explain the relationships between normative dimensions and the political and social conditions of struggle.¶ In closing, geographic depictions of waiting do seem to evocatively describe otherwise obscured suffering (e.g.</w:t>
      </w:r>
      <w:r w:rsidRPr="000510E3">
        <w:rPr>
          <w:rFonts w:asciiTheme="majorHAnsi" w:hAnsiTheme="majorHAnsi"/>
          <w:color w:val="000000"/>
          <w:sz w:val="14"/>
          <w:szCs w:val="16"/>
        </w:rPr>
        <w:t xml:space="preserve"> Bennett, 2011), but it is striking how rarely these descriptions also use the language of urgency. Given the discussion above, what might be accomplished – and risked – by incorporating urgency more overtly and deliberately into our discussions of waiting, surplus and abandoned bodies? Urgency can clarify the implicit but understated ethical consequences and normativity associated with waiting, and encourage explicit discussion about harmful suffering. Waiting can be productive or unproductive for radical praxis, but urgency compels and requires response. Geographers could be instrumental in reclaiming the ethical work of urgency in ways that leave it open for critique, clarifying common spatial misunderstandings and representations. There is good reason to be thoughtful in this process, since moral </w:t>
      </w:r>
      <w:r w:rsidRPr="000510E3">
        <w:rPr>
          <w:rFonts w:asciiTheme="majorHAnsi" w:hAnsiTheme="majorHAnsi"/>
          <w:color w:val="000000"/>
          <w:sz w:val="14"/>
          <w:szCs w:val="16"/>
        </w:rPr>
        <w:lastRenderedPageBreak/>
        <w:t xml:space="preserve">outrage towards inhumanity can itself obscure differentiated experiences of being human, dividing up ‘those for whom we feel urgent unreasoned concern and those whose lives and deaths simply do not touch us, or do not appear as lives at all’ (Butler, 2009: 50). But </w:t>
      </w:r>
      <w:r w:rsidRPr="000510E3">
        <w:rPr>
          <w:rFonts w:asciiTheme="majorHAnsi" w:hAnsiTheme="majorHAnsi"/>
          <w:color w:val="000000"/>
          <w:sz w:val="14"/>
          <w:szCs w:val="22"/>
        </w:rPr>
        <w:t>when the urgent body is rendered as only waiting</w:t>
      </w:r>
      <w:r w:rsidRPr="000510E3">
        <w:rPr>
          <w:rFonts w:asciiTheme="majorHAnsi" w:hAnsiTheme="majorHAnsi"/>
          <w:color w:val="000000"/>
          <w:sz w:val="14"/>
          <w:szCs w:val="16"/>
        </w:rPr>
        <w:t xml:space="preserve">, both materially and discursively, </w:t>
      </w:r>
      <w:r w:rsidRPr="000510E3">
        <w:rPr>
          <w:rFonts w:asciiTheme="majorHAnsi" w:hAnsiTheme="majorHAnsi"/>
          <w:color w:val="000000"/>
          <w:sz w:val="14"/>
          <w:szCs w:val="22"/>
        </w:rPr>
        <w:t>it is just as easily cast as impulsive, disgusting, animalistic</w:t>
      </w:r>
      <w:r w:rsidRPr="000510E3">
        <w:rPr>
          <w:rFonts w:asciiTheme="majorHAnsi" w:hAnsiTheme="majorHAnsi"/>
          <w:color w:val="000000"/>
          <w:sz w:val="14"/>
          <w:szCs w:val="16"/>
        </w:rPr>
        <w:t xml:space="preserve"> (see also McKittrick, 2006). </w:t>
      </w:r>
      <w:r w:rsidRPr="000510E3">
        <w:rPr>
          <w:rFonts w:asciiTheme="majorHAnsi" w:hAnsiTheme="majorHAnsi"/>
          <w:sz w:val="14"/>
        </w:rPr>
        <w:t>Feminist theory insists that the urgent body, whose encounters of violence are ‘usually framed as private, apolitical and mundane’ (Pain, 2014: 8), are as deeply political, public, and exceptional as other forms of violence (Phillips, 2008; Pratt, 2005). Insisting that a suffering body, now, is that which cannot wait, has the ethical effect of drawing it into consideration alongside the political, public and exceptional scope of large-scale futures. It may help us insist on the body, both as a single unit and a plurality, as a legitimate scale of normative priority and social care.¶ In this report, I have explored old and new reflections on the ethical work of urgency and waiting. Geographic research suggests a contemporary popular bias towards the urgency of large-scale futures, institutionalized in ways that further obscure and discredit the urgencies of the body. This bias also justifies the production of new waiting places in our material landscape, places like the detention center and the waiting room. In some cases, waiting is normatively neutral, even providing opportunities for alternative politics. In others, the technologies of waiting serve to manage potentially problematic bodies, leading to suspended suffering and even to extermination (e.g. Wright, 2013). One of my aims has been to suggest that moral reasoning is important both because it exposes normative biases against subjugated people, and because it potentially provides routes toward struggle where claims to urgency seem to foreclose the possibilities of alleviation of suffering. Saving the world still should require a debate about whose world is being saved, when, and at what cost – and this requires a debate about what really cannot wait.</w:t>
      </w:r>
      <w:r w:rsidRPr="000510E3">
        <w:rPr>
          <w:rFonts w:asciiTheme="majorHAnsi" w:hAnsiTheme="majorHAnsi"/>
          <w:color w:val="000000"/>
          <w:sz w:val="14"/>
          <w:szCs w:val="16"/>
        </w:rPr>
        <w:t xml:space="preserve"> My next report will extend some of these concerns by reviewing how feelings of urgency, as well as hope, fear, and other emotions, have played a role in geography and ethical reasoning.</w:t>
      </w:r>
      <w:r w:rsidRPr="000510E3">
        <w:rPr>
          <w:rFonts w:asciiTheme="majorHAnsi" w:hAnsiTheme="majorHAnsi"/>
          <w:color w:val="000000"/>
          <w:sz w:val="14"/>
          <w:szCs w:val="12"/>
        </w:rPr>
        <w:t>¶</w:t>
      </w:r>
      <w:r w:rsidRPr="000510E3">
        <w:rPr>
          <w:rFonts w:asciiTheme="majorHAnsi" w:hAnsiTheme="majorHAnsi"/>
          <w:color w:val="000000"/>
          <w:sz w:val="14"/>
          <w:szCs w:val="16"/>
        </w:rPr>
        <w:t xml:space="preserve"> I conclude, however, by pulling together past and present. In 1972, Gilbert White asked why geographers were not engaging ‘the truly urgent questions’ (1972: 101) such as racial repression, decaying cities, economic inequality, and global environmental destruction. His question highlights just how much the discipline has changed, but it is also unnerving in its echoes of our contemporary problems. Since White’s writing, our moral reasoning has been stretched to consider the future body and the more-than-human, alongside the presently urgent body – topics and concerns that I have not taken up in this review but which will provide their own new possibilities for urgent concerns. My own hope presently is drawn from an acknowledgement that </w:t>
      </w:r>
      <w:r w:rsidRPr="000510E3">
        <w:rPr>
          <w:rFonts w:asciiTheme="majorHAnsi" w:hAnsiTheme="majorHAnsi"/>
          <w:color w:val="000000"/>
          <w:sz w:val="14"/>
          <w:szCs w:val="22"/>
        </w:rPr>
        <w:t xml:space="preserve">the </w:t>
      </w:r>
      <w:r w:rsidRPr="000510E3">
        <w:rPr>
          <w:rStyle w:val="Emphasis"/>
          <w:rFonts w:asciiTheme="majorHAnsi" w:hAnsiTheme="majorHAnsi"/>
          <w:highlight w:val="cyan"/>
        </w:rPr>
        <w:t>temporal characteristics of contemporary capitalism</w:t>
      </w:r>
      <w:r w:rsidRPr="000510E3">
        <w:rPr>
          <w:rFonts w:asciiTheme="majorHAnsi" w:hAnsiTheme="majorHAnsi"/>
          <w:color w:val="000000"/>
          <w:sz w:val="14"/>
          <w:szCs w:val="22"/>
          <w:shd w:val="clear" w:color="auto" w:fill="00FFFF"/>
        </w:rPr>
        <w:t xml:space="preserve"> </w:t>
      </w:r>
      <w:r w:rsidRPr="000510E3">
        <w:rPr>
          <w:rStyle w:val="Emphasis"/>
          <w:rFonts w:asciiTheme="majorHAnsi" w:hAnsiTheme="majorHAnsi"/>
          <w:highlight w:val="cyan"/>
        </w:rPr>
        <w:t>can be interrupted</w:t>
      </w:r>
      <w:r w:rsidRPr="000510E3">
        <w:rPr>
          <w:rFonts w:asciiTheme="majorHAnsi" w:hAnsiTheme="majorHAnsi"/>
          <w:color w:val="000000"/>
          <w:sz w:val="14"/>
          <w:szCs w:val="22"/>
          <w:shd w:val="clear" w:color="auto" w:fill="00FFFF"/>
        </w:rPr>
        <w:t xml:space="preserve"> </w:t>
      </w:r>
      <w:r w:rsidRPr="000510E3">
        <w:rPr>
          <w:rFonts w:asciiTheme="majorHAnsi" w:hAnsiTheme="majorHAnsi"/>
          <w:sz w:val="14"/>
        </w:rPr>
        <w:t>in creative ways (Sharma</w:t>
      </w:r>
      <w:r w:rsidRPr="000510E3">
        <w:rPr>
          <w:rFonts w:asciiTheme="majorHAnsi" w:hAnsiTheme="majorHAnsi"/>
          <w:color w:val="000000"/>
          <w:sz w:val="14"/>
          <w:szCs w:val="16"/>
        </w:rPr>
        <w:t xml:space="preserve">, 2014), </w:t>
      </w:r>
      <w:r w:rsidRPr="000510E3">
        <w:rPr>
          <w:rStyle w:val="Emphasis"/>
          <w:rFonts w:asciiTheme="majorHAnsi" w:hAnsiTheme="majorHAnsi"/>
          <w:highlight w:val="cyan"/>
        </w:rPr>
        <w:t>with the possibility of squaring the urgent body with our</w:t>
      </w:r>
      <w:r w:rsidRPr="000510E3">
        <w:rPr>
          <w:rFonts w:asciiTheme="majorHAnsi" w:hAnsiTheme="majorHAnsi"/>
          <w:color w:val="000000"/>
          <w:sz w:val="14"/>
          <w:szCs w:val="22"/>
        </w:rPr>
        <w:t xml:space="preserve"> </w:t>
      </w:r>
      <w:r w:rsidRPr="000510E3">
        <w:rPr>
          <w:rFonts w:asciiTheme="majorHAnsi" w:hAnsiTheme="majorHAnsi"/>
          <w:sz w:val="14"/>
        </w:rPr>
        <w:t>large-scale</w:t>
      </w:r>
      <w:r w:rsidRPr="000510E3">
        <w:rPr>
          <w:rFonts w:asciiTheme="majorHAnsi" w:hAnsiTheme="majorHAnsi"/>
          <w:color w:val="000000"/>
          <w:sz w:val="14"/>
          <w:szCs w:val="22"/>
          <w:shd w:val="clear" w:color="auto" w:fill="00FFFF"/>
        </w:rPr>
        <w:t xml:space="preserve"> </w:t>
      </w:r>
      <w:r w:rsidRPr="000510E3">
        <w:rPr>
          <w:rStyle w:val="Emphasis"/>
          <w:rFonts w:asciiTheme="majorHAnsi" w:hAnsiTheme="majorHAnsi"/>
          <w:highlight w:val="cyan"/>
        </w:rPr>
        <w:t>future concerns.</w:t>
      </w:r>
      <w:r w:rsidRPr="000510E3">
        <w:rPr>
          <w:rStyle w:val="Emphasis"/>
          <w:rFonts w:asciiTheme="majorHAnsi" w:hAnsiTheme="majorHAnsi"/>
        </w:rPr>
        <w:t xml:space="preserve"> </w:t>
      </w:r>
      <w:r w:rsidRPr="000510E3">
        <w:rPr>
          <w:rFonts w:asciiTheme="majorHAnsi" w:hAnsiTheme="majorHAnsi"/>
          <w:i/>
          <w:iCs/>
          <w:color w:val="000000"/>
          <w:sz w:val="14"/>
          <w:szCs w:val="22"/>
        </w:rPr>
        <w:t>Temporal alternatives already exist in ongoing and emerging revolutions</w:t>
      </w:r>
      <w:r w:rsidRPr="000510E3">
        <w:rPr>
          <w:rFonts w:asciiTheme="majorHAnsi" w:hAnsiTheme="majorHAnsi"/>
          <w:color w:val="000000"/>
          <w:sz w:val="14"/>
          <w:szCs w:val="22"/>
        </w:rPr>
        <w:t xml:space="preserve"> and the disruption of</w:t>
      </w:r>
      <w:r w:rsidRPr="000510E3">
        <w:rPr>
          <w:rFonts w:asciiTheme="majorHAnsi" w:hAnsiTheme="majorHAnsi"/>
          <w:color w:val="000000"/>
          <w:sz w:val="14"/>
          <w:szCs w:val="16"/>
        </w:rPr>
        <w:t xml:space="preserve"> claims of cycles and </w:t>
      </w:r>
      <w:r w:rsidRPr="000510E3">
        <w:rPr>
          <w:rFonts w:asciiTheme="majorHAnsi" w:hAnsiTheme="majorHAnsi"/>
          <w:color w:val="000000"/>
          <w:sz w:val="14"/>
          <w:szCs w:val="22"/>
        </w:rPr>
        <w:t>circular political processes</w:t>
      </w:r>
      <w:r w:rsidRPr="000510E3">
        <w:rPr>
          <w:rFonts w:asciiTheme="majorHAnsi" w:hAnsiTheme="majorHAnsi"/>
          <w:color w:val="000000"/>
          <w:sz w:val="14"/>
          <w:szCs w:val="16"/>
        </w:rPr>
        <w:t xml:space="preserve"> (e.g. Lombard, 2013; Reyes, 2012). </w:t>
      </w:r>
      <w:r w:rsidRPr="000510E3">
        <w:rPr>
          <w:rFonts w:asciiTheme="majorHAnsi" w:hAnsiTheme="majorHAnsi"/>
          <w:sz w:val="14"/>
        </w:rPr>
        <w:t>Though calls for urgency will certainly be used to obscure evasion of responsibility (e.g. Gilmore, 2008: 56, fn 6), they may also serve as fertile ground for radical critique, a truly fierce urgency for now.</w:t>
      </w:r>
    </w:p>
    <w:p w14:paraId="0A538345" w14:textId="49E777FC" w:rsidR="00E42E4C" w:rsidRPr="009A6333" w:rsidRDefault="009A6333" w:rsidP="009A6333">
      <w:pPr>
        <w:pStyle w:val="Heading1"/>
      </w:pPr>
      <w:r w:rsidRPr="009A6333">
        <w:lastRenderedPageBreak/>
        <w:t>Accessible Version</w:t>
      </w:r>
    </w:p>
    <w:p w14:paraId="7E27EA34" w14:textId="77777777" w:rsidR="009A6333" w:rsidRPr="009A6333" w:rsidRDefault="009A6333" w:rsidP="009A6333">
      <w:pPr>
        <w:pStyle w:val="Heading4"/>
        <w:spacing w:before="240" w:after="40"/>
        <w:rPr>
          <w:rFonts w:asciiTheme="majorHAnsi" w:hAnsiTheme="majorHAnsi"/>
        </w:rPr>
      </w:pPr>
      <w:r w:rsidRPr="009A6333">
        <w:rPr>
          <w:rFonts w:asciiTheme="majorHAnsi" w:hAnsiTheme="majorHAnsi"/>
          <w:color w:val="000000"/>
        </w:rPr>
        <w:t>Medicinal IP protections institutionalize access disparities between western and nonwestern countries- reinforcing neocolonialist structures</w:t>
      </w:r>
    </w:p>
    <w:p w14:paraId="5C50BD35" w14:textId="77777777" w:rsidR="009A6333" w:rsidRPr="009A6333" w:rsidRDefault="009A6333" w:rsidP="009A6333">
      <w:pPr>
        <w:pStyle w:val="NormalWeb"/>
        <w:spacing w:before="0" w:beforeAutospacing="0" w:after="160" w:afterAutospacing="0"/>
        <w:rPr>
          <w:rFonts w:asciiTheme="majorHAnsi" w:hAnsiTheme="majorHAnsi"/>
        </w:rPr>
      </w:pPr>
      <w:r w:rsidRPr="009A6333">
        <w:rPr>
          <w:rFonts w:asciiTheme="majorHAnsi" w:hAnsiTheme="majorHAnsi"/>
          <w:b/>
          <w:bCs/>
          <w:color w:val="000000"/>
          <w:sz w:val="26"/>
          <w:szCs w:val="26"/>
          <w:u w:val="single"/>
        </w:rPr>
        <w:t>Vanni 21</w:t>
      </w:r>
      <w:r w:rsidRPr="009A6333">
        <w:rPr>
          <w:rFonts w:asciiTheme="majorHAnsi" w:hAnsiTheme="majorHAnsi"/>
          <w:color w:val="000000"/>
          <w:sz w:val="22"/>
          <w:szCs w:val="22"/>
        </w:rPr>
        <w:t xml:space="preserve"> –Lecturer in Law at University of Leeds. ("On Intellectual Property Rights, Access to Medicines and Vaccine Imperialism," 3-23-2021,</w:t>
      </w:r>
      <w:hyperlink r:id="rId72" w:history="1">
        <w:r w:rsidRPr="009A6333">
          <w:rPr>
            <w:rStyle w:val="Hyperlink"/>
            <w:rFonts w:asciiTheme="majorHAnsi" w:hAnsiTheme="majorHAnsi"/>
            <w:color w:val="000000"/>
            <w:sz w:val="22"/>
            <w:szCs w:val="22"/>
          </w:rPr>
          <w:t xml:space="preserve"> </w:t>
        </w:r>
        <w:r w:rsidRPr="009A6333">
          <w:rPr>
            <w:rStyle w:val="Hyperlink"/>
            <w:rFonts w:asciiTheme="majorHAnsi" w:hAnsiTheme="majorHAnsi"/>
            <w:color w:val="1155CC"/>
            <w:sz w:val="22"/>
            <w:szCs w:val="22"/>
          </w:rPr>
          <w:t>https://twailr.com/on-intellectual-property-rights-access-to-medicines-and-vaccine-imperialism/</w:t>
        </w:r>
      </w:hyperlink>
      <w:r w:rsidRPr="009A6333">
        <w:rPr>
          <w:rFonts w:asciiTheme="majorHAnsi" w:hAnsiTheme="majorHAnsi"/>
          <w:color w:val="000000"/>
          <w:sz w:val="22"/>
          <w:szCs w:val="22"/>
        </w:rPr>
        <w:t>)</w:t>
      </w:r>
    </w:p>
    <w:p w14:paraId="20777EE3" w14:textId="178160AA" w:rsidR="009A6333" w:rsidRPr="009A6333" w:rsidRDefault="009A6333" w:rsidP="009A6333">
      <w:pPr>
        <w:pStyle w:val="NormalWeb"/>
        <w:spacing w:before="0" w:beforeAutospacing="0" w:after="160" w:afterAutospacing="0"/>
        <w:rPr>
          <w:rFonts w:asciiTheme="majorHAnsi" w:hAnsiTheme="majorHAnsi"/>
          <w:sz w:val="12"/>
        </w:rPr>
      </w:pPr>
      <w:r w:rsidRPr="009A6333">
        <w:rPr>
          <w:rStyle w:val="Emphasis"/>
          <w:highlight w:val="cyan"/>
        </w:rPr>
        <w:t>the refusal of drug makers to share knowledge needed to boost global vaccine supply</w:t>
      </w:r>
      <w:r w:rsidRPr="009A6333">
        <w:rPr>
          <w:rFonts w:asciiTheme="majorHAnsi" w:hAnsiTheme="majorHAnsi"/>
          <w:b/>
          <w:bCs/>
          <w:color w:val="000000"/>
          <w:sz w:val="22"/>
          <w:szCs w:val="22"/>
          <w:u w:val="single"/>
        </w:rPr>
        <w:t xml:space="preserve"> </w:t>
      </w:r>
      <w:r w:rsidRPr="009A6333">
        <w:rPr>
          <w:rFonts w:asciiTheme="majorHAnsi" w:hAnsiTheme="majorHAnsi"/>
          <w:b/>
          <w:bCs/>
          <w:color w:val="000000"/>
          <w:sz w:val="22"/>
          <w:szCs w:val="22"/>
          <w:u w:val="single"/>
          <w:shd w:val="clear" w:color="auto" w:fill="00FFFF"/>
        </w:rPr>
        <w:t>is:</w:t>
      </w:r>
      <w:r w:rsidRPr="009A6333">
        <w:rPr>
          <w:rStyle w:val="Emphasis"/>
          <w:rFonts w:asciiTheme="majorHAnsi" w:hAnsiTheme="majorHAnsi"/>
        </w:rPr>
        <w:t xml:space="preserve"> </w:t>
      </w:r>
      <w:r w:rsidRPr="009A6333">
        <w:rPr>
          <w:rStyle w:val="Emphasis"/>
          <w:rFonts w:asciiTheme="majorHAnsi" w:hAnsiTheme="majorHAnsi"/>
          <w:highlight w:val="cyan"/>
        </w:rPr>
        <w:t>an extension</w:t>
      </w:r>
      <w:r w:rsidRPr="009A6333">
        <w:rPr>
          <w:rFonts w:asciiTheme="majorHAnsi" w:hAnsiTheme="majorHAnsi"/>
          <w:sz w:val="12"/>
          <w:szCs w:val="16"/>
        </w:rPr>
        <w:t xml:space="preserve"> </w:t>
      </w:r>
      <w:r w:rsidRPr="009A6333">
        <w:rPr>
          <w:rStyle w:val="Emphasis"/>
          <w:rFonts w:asciiTheme="majorHAnsi" w:hAnsiTheme="majorHAnsi"/>
          <w:highlight w:val="cyan"/>
        </w:rPr>
        <w:t>of who is imagined as a legitimate intellectual property owner and who is</w:t>
      </w:r>
      <w:r w:rsidRPr="009A6333">
        <w:rPr>
          <w:rFonts w:asciiTheme="majorHAnsi" w:hAnsiTheme="majorHAnsi"/>
          <w:b/>
          <w:bCs/>
          <w:sz w:val="12"/>
          <w:szCs w:val="22"/>
          <w:shd w:val="clear" w:color="auto" w:fill="00FFFF"/>
        </w:rPr>
        <w:t xml:space="preserve">  </w:t>
      </w:r>
      <w:r w:rsidRPr="009A6333">
        <w:rPr>
          <w:rStyle w:val="Emphasis"/>
          <w:rFonts w:asciiTheme="majorHAnsi" w:hAnsiTheme="majorHAnsi"/>
          <w:highlight w:val="cyan"/>
        </w:rPr>
        <w:t xml:space="preserve">a </w:t>
      </w:r>
      <w:r w:rsidRPr="009A6333">
        <w:rPr>
          <w:rStyle w:val="Emphasis"/>
          <w:highlight w:val="cyan"/>
        </w:rPr>
        <w:t>these development objectives are circumscribed by capitalist imperialist structures, adapted to justify colonial practices and mobilized through racial differences</w:t>
      </w:r>
      <w:r w:rsidRPr="009A6333">
        <w:rPr>
          <w:rFonts w:asciiTheme="majorHAnsi" w:hAnsiTheme="majorHAnsi"/>
          <w:b/>
          <w:bCs/>
          <w:color w:val="000000"/>
          <w:sz w:val="22"/>
          <w:szCs w:val="22"/>
          <w:u w:val="single"/>
          <w:shd w:val="clear" w:color="auto" w:fill="00FFFF"/>
        </w:rPr>
        <w:t xml:space="preserve"> </w:t>
      </w:r>
      <w:r w:rsidRPr="009A6333">
        <w:rPr>
          <w:rStyle w:val="Emphasis"/>
          <w:highlight w:val="cyan"/>
        </w:rPr>
        <w:t>IP law is</w:t>
      </w:r>
      <w:r w:rsidRPr="009A6333">
        <w:rPr>
          <w:rFonts w:asciiTheme="majorHAnsi" w:hAnsiTheme="majorHAnsi"/>
          <w:b/>
          <w:bCs/>
          <w:color w:val="000000"/>
          <w:sz w:val="22"/>
          <w:szCs w:val="22"/>
          <w:u w:val="single"/>
          <w:shd w:val="clear" w:color="auto" w:fill="00FFFF"/>
        </w:rPr>
        <w:t xml:space="preserve"> </w:t>
      </w:r>
      <w:r w:rsidRPr="009A6333">
        <w:rPr>
          <w:rStyle w:val="Emphasis"/>
          <w:highlight w:val="cyan"/>
        </w:rPr>
        <w:t>unsuited to promote structural reform to enable the</w:t>
      </w:r>
      <w:r w:rsidRPr="009A6333">
        <w:rPr>
          <w:rFonts w:asciiTheme="majorHAnsi" w:hAnsiTheme="majorHAnsi"/>
          <w:b/>
          <w:bCs/>
          <w:color w:val="000000"/>
          <w:sz w:val="22"/>
          <w:szCs w:val="22"/>
          <w:u w:val="single"/>
          <w:shd w:val="clear" w:color="auto" w:fill="00FFFF"/>
        </w:rPr>
        <w:t xml:space="preserve"> </w:t>
      </w:r>
      <w:r w:rsidRPr="009A6333">
        <w:rPr>
          <w:rStyle w:val="Emphasis"/>
          <w:highlight w:val="cyan"/>
        </w:rPr>
        <w:t>self-determination</w:t>
      </w:r>
      <w:r w:rsidRPr="009A6333">
        <w:rPr>
          <w:rFonts w:asciiTheme="majorHAnsi" w:hAnsiTheme="majorHAnsi"/>
          <w:b/>
          <w:bCs/>
          <w:color w:val="000000"/>
          <w:sz w:val="22"/>
          <w:szCs w:val="22"/>
          <w:u w:val="single"/>
          <w:shd w:val="clear" w:color="auto" w:fill="00FFFF"/>
        </w:rPr>
        <w:t xml:space="preserve"> </w:t>
      </w:r>
      <w:r w:rsidRPr="009A6333">
        <w:rPr>
          <w:rStyle w:val="Emphasis"/>
          <w:highlight w:val="cyan"/>
        </w:rPr>
        <w:t>of the</w:t>
      </w:r>
      <w:r w:rsidRPr="009A6333">
        <w:rPr>
          <w:rFonts w:asciiTheme="majorHAnsi" w:hAnsiTheme="majorHAnsi"/>
          <w:b/>
          <w:bCs/>
          <w:color w:val="000000"/>
          <w:sz w:val="22"/>
          <w:szCs w:val="22"/>
          <w:u w:val="single"/>
          <w:shd w:val="clear" w:color="auto" w:fill="00FFFF"/>
        </w:rPr>
        <w:t xml:space="preserve"> </w:t>
      </w:r>
      <w:r w:rsidRPr="009A6333">
        <w:rPr>
          <w:rStyle w:val="Emphasis"/>
          <w:highlight w:val="cyan"/>
        </w:rPr>
        <w:t>global south,</w:t>
      </w:r>
      <w:r w:rsidRPr="009A6333">
        <w:rPr>
          <w:rStyle w:val="Emphasis"/>
        </w:rPr>
        <w:t xml:space="preserve"> </w:t>
      </w:r>
    </w:p>
    <w:p w14:paraId="3AF4592B" w14:textId="6CC5DFCF" w:rsidR="009A6333" w:rsidRPr="006667E6" w:rsidRDefault="009A6333" w:rsidP="009A6333">
      <w:pPr>
        <w:pStyle w:val="NormalWeb"/>
        <w:spacing w:before="0" w:beforeAutospacing="0" w:after="160" w:afterAutospacing="0"/>
        <w:rPr>
          <w:rFonts w:asciiTheme="majorHAnsi" w:hAnsiTheme="majorHAnsi"/>
          <w:sz w:val="14"/>
        </w:rPr>
      </w:pPr>
      <w:r w:rsidRPr="009A6333">
        <w:rPr>
          <w:rFonts w:asciiTheme="majorHAnsi" w:hAnsiTheme="majorHAnsi"/>
          <w:vanish/>
          <w:color w:val="000000"/>
          <w:sz w:val="14"/>
          <w:szCs w:val="16"/>
        </w:rPr>
        <w:t>crisis.</w:t>
      </w:r>
    </w:p>
    <w:p w14:paraId="4B0DA781" w14:textId="77777777" w:rsidR="009A6333" w:rsidRPr="006667E6" w:rsidRDefault="009A6333" w:rsidP="009A6333">
      <w:pPr>
        <w:pStyle w:val="Heading4"/>
        <w:spacing w:line="240" w:lineRule="auto"/>
        <w:rPr>
          <w:rFonts w:asciiTheme="majorHAnsi" w:hAnsiTheme="majorHAnsi"/>
        </w:rPr>
      </w:pPr>
      <w:r w:rsidRPr="006667E6">
        <w:rPr>
          <w:rFonts w:asciiTheme="majorHAnsi" w:hAnsiTheme="majorHAnsi"/>
        </w:rPr>
        <w:t>These systems of hierarchies reinforce dependence on developed countries– that’s key to legitimizing structural violence in the Global South</w:t>
      </w:r>
    </w:p>
    <w:p w14:paraId="65DFD461" w14:textId="77777777" w:rsidR="009A6333" w:rsidRPr="006667E6" w:rsidRDefault="009A6333" w:rsidP="009A6333">
      <w:pPr>
        <w:spacing w:line="240" w:lineRule="auto"/>
        <w:rPr>
          <w:rFonts w:asciiTheme="majorHAnsi" w:hAnsiTheme="majorHAnsi"/>
        </w:rPr>
      </w:pPr>
      <w:r w:rsidRPr="006667E6">
        <w:rPr>
          <w:rStyle w:val="Style13ptBold"/>
          <w:rFonts w:asciiTheme="majorHAnsi" w:hAnsiTheme="majorHAnsi"/>
        </w:rPr>
        <w:t>Sekalala et al 21</w:t>
      </w:r>
      <w:r w:rsidRPr="006667E6">
        <w:rPr>
          <w:rFonts w:asciiTheme="majorHAnsi" w:hAnsiTheme="majorHAnsi"/>
        </w:rPr>
        <w:t xml:space="preserve">(Professor in law school at the university in Warwick. “Decolonizing human rights: how intellectual property laws result in unequal access to the COVID-19 vaccine”, BMJ Global Health, July 2021, </w:t>
      </w:r>
      <w:hyperlink r:id="rId73" w:history="1">
        <w:r w:rsidRPr="006667E6">
          <w:rPr>
            <w:rFonts w:asciiTheme="majorHAnsi" w:hAnsiTheme="majorHAnsi"/>
          </w:rPr>
          <w:t xml:space="preserve"> https://www.ncbi.nlm.nih.gov/pmc/articles/PMC8277484//</w:t>
        </w:r>
      </w:hyperlink>
      <w:r w:rsidRPr="006667E6">
        <w:rPr>
          <w:rFonts w:asciiTheme="majorHAnsi" w:hAnsiTheme="majorHAnsi"/>
        </w:rPr>
        <w:t>)</w:t>
      </w:r>
    </w:p>
    <w:p w14:paraId="56E3893E" w14:textId="77777777" w:rsidR="009A6333" w:rsidRPr="006667E6" w:rsidRDefault="009A6333" w:rsidP="009A6333">
      <w:pPr>
        <w:spacing w:line="240" w:lineRule="auto"/>
        <w:rPr>
          <w:rFonts w:asciiTheme="majorHAnsi" w:hAnsiTheme="majorHAnsi"/>
        </w:rPr>
      </w:pPr>
    </w:p>
    <w:p w14:paraId="721500F6" w14:textId="77777777" w:rsidR="009A6333" w:rsidRPr="006667E6" w:rsidRDefault="009A6333" w:rsidP="009A6333">
      <w:pPr>
        <w:spacing w:line="240" w:lineRule="auto"/>
        <w:rPr>
          <w:rFonts w:asciiTheme="majorHAnsi" w:hAnsiTheme="majorHAnsi"/>
          <w:sz w:val="14"/>
        </w:rPr>
      </w:pP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prompts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obvious</w:t>
      </w:r>
      <w:r w:rsidRPr="006667E6">
        <w:rPr>
          <w:rFonts w:asciiTheme="majorHAnsi" w:hAnsiTheme="majorHAnsi"/>
          <w:sz w:val="14"/>
        </w:rPr>
        <w:t xml:space="preserve"> </w:t>
      </w:r>
      <w:r w:rsidRPr="009A6333">
        <w:rPr>
          <w:rFonts w:asciiTheme="majorHAnsi" w:hAnsiTheme="majorHAnsi"/>
          <w:vanish/>
          <w:sz w:val="14"/>
        </w:rPr>
        <w:t>question:</w:t>
      </w:r>
      <w:r w:rsidRPr="006667E6">
        <w:rPr>
          <w:rFonts w:asciiTheme="majorHAnsi" w:hAnsiTheme="majorHAnsi"/>
          <w:sz w:val="14"/>
        </w:rPr>
        <w:t xml:space="preserve"> </w:t>
      </w:r>
      <w:r w:rsidRPr="009A6333">
        <w:rPr>
          <w:rFonts w:asciiTheme="majorHAnsi" w:hAnsiTheme="majorHAnsi"/>
          <w:vanish/>
          <w:sz w:val="14"/>
        </w:rPr>
        <w:t>How</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existing</w:t>
      </w:r>
      <w:r w:rsidRPr="006667E6">
        <w:rPr>
          <w:rFonts w:asciiTheme="majorHAnsi" w:hAnsiTheme="majorHAnsi"/>
          <w:sz w:val="14"/>
        </w:rPr>
        <w:t xml:space="preserve"> </w:t>
      </w:r>
      <w:r w:rsidRPr="009A6333">
        <w:rPr>
          <w:rFonts w:asciiTheme="majorHAnsi" w:hAnsiTheme="majorHAnsi"/>
          <w:vanish/>
          <w:sz w:val="14"/>
        </w:rPr>
        <w:t>legal</w:t>
      </w:r>
      <w:r w:rsidRPr="006667E6">
        <w:rPr>
          <w:rFonts w:asciiTheme="majorHAnsi" w:hAnsiTheme="majorHAnsi"/>
          <w:sz w:val="14"/>
        </w:rPr>
        <w:t xml:space="preserve"> </w:t>
      </w:r>
      <w:r w:rsidRPr="009A6333">
        <w:rPr>
          <w:rFonts w:asciiTheme="majorHAnsi" w:hAnsiTheme="majorHAnsi"/>
          <w:vanish/>
          <w:sz w:val="14"/>
        </w:rPr>
        <w:t>mechanisms,</w:t>
      </w:r>
      <w:r w:rsidRPr="006667E6">
        <w:rPr>
          <w:rFonts w:asciiTheme="majorHAnsi" w:hAnsiTheme="majorHAnsi"/>
          <w:sz w:val="14"/>
        </w:rPr>
        <w:t xml:space="preserve"> </w:t>
      </w:r>
      <w:r w:rsidRPr="009A6333">
        <w:rPr>
          <w:rFonts w:asciiTheme="majorHAnsi" w:hAnsiTheme="majorHAnsi"/>
          <w:vanish/>
          <w:sz w:val="14"/>
        </w:rPr>
        <w:t>or</w:t>
      </w:r>
      <w:r w:rsidRPr="006667E6">
        <w:rPr>
          <w:rFonts w:asciiTheme="majorHAnsi" w:hAnsiTheme="majorHAnsi"/>
          <w:sz w:val="14"/>
        </w:rPr>
        <w:t xml:space="preserve"> </w:t>
      </w:r>
      <w:r w:rsidRPr="009A6333">
        <w:rPr>
          <w:rFonts w:asciiTheme="majorHAnsi" w:hAnsiTheme="majorHAnsi"/>
          <w:vanish/>
          <w:sz w:val="14"/>
        </w:rPr>
        <w:t>at</w:t>
      </w:r>
      <w:r w:rsidRPr="006667E6">
        <w:rPr>
          <w:rFonts w:asciiTheme="majorHAnsi" w:hAnsiTheme="majorHAnsi"/>
          <w:sz w:val="14"/>
        </w:rPr>
        <w:t xml:space="preserve"> </w:t>
      </w:r>
      <w:r w:rsidRPr="009A6333">
        <w:rPr>
          <w:rFonts w:asciiTheme="majorHAnsi" w:hAnsiTheme="majorHAnsi"/>
          <w:vanish/>
          <w:sz w:val="14"/>
        </w:rPr>
        <w:t>least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prevailing</w:t>
      </w:r>
      <w:r w:rsidRPr="006667E6">
        <w:rPr>
          <w:rFonts w:asciiTheme="majorHAnsi" w:hAnsiTheme="majorHAnsi"/>
          <w:sz w:val="14"/>
        </w:rPr>
        <w:t xml:space="preserve"> </w:t>
      </w:r>
      <w:r w:rsidRPr="009A6333">
        <w:rPr>
          <w:rFonts w:asciiTheme="majorHAnsi" w:hAnsiTheme="majorHAnsi"/>
          <w:vanish/>
          <w:sz w:val="14"/>
        </w:rPr>
        <w:t>interpretations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understandings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them,</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permitted</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even</w:t>
      </w:r>
      <w:r w:rsidRPr="006667E6">
        <w:rPr>
          <w:rFonts w:asciiTheme="majorHAnsi" w:hAnsiTheme="majorHAnsi"/>
          <w:sz w:val="14"/>
        </w:rPr>
        <w:t xml:space="preserve"> </w:t>
      </w:r>
      <w:r w:rsidRPr="009A6333">
        <w:rPr>
          <w:rFonts w:asciiTheme="majorHAnsi" w:hAnsiTheme="majorHAnsi"/>
          <w:vanish/>
          <w:sz w:val="14"/>
        </w:rPr>
        <w:t>enabled</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inequity?</w:t>
      </w:r>
      <w:r w:rsidRPr="006667E6">
        <w:rPr>
          <w:rFonts w:asciiTheme="majorHAnsi" w:hAnsiTheme="majorHAnsi"/>
          <w:sz w:val="14"/>
        </w:rPr>
        <w:t xml:space="preserve"> </w:t>
      </w:r>
      <w:r w:rsidRPr="009A6333">
        <w:rPr>
          <w:rFonts w:asciiTheme="majorHAnsi" w:hAnsiTheme="majorHAnsi"/>
          <w:vanish/>
          <w:sz w:val="14"/>
        </w:rPr>
        <w:t>International</w:t>
      </w:r>
      <w:r w:rsidRPr="006667E6">
        <w:rPr>
          <w:rFonts w:asciiTheme="majorHAnsi" w:hAnsiTheme="majorHAnsi"/>
          <w:sz w:val="14"/>
        </w:rPr>
        <w:t xml:space="preserve"> </w:t>
      </w:r>
      <w:r w:rsidRPr="009A6333">
        <w:rPr>
          <w:rFonts w:asciiTheme="majorHAnsi" w:hAnsiTheme="majorHAnsi"/>
          <w:vanish/>
          <w:sz w:val="14"/>
        </w:rPr>
        <w:t>IP</w:t>
      </w:r>
      <w:r w:rsidRPr="006667E6">
        <w:rPr>
          <w:rFonts w:asciiTheme="majorHAnsi" w:hAnsiTheme="majorHAnsi"/>
          <w:sz w:val="14"/>
        </w:rPr>
        <w:t xml:space="preserve"> </w:t>
      </w:r>
      <w:r w:rsidRPr="009A6333">
        <w:rPr>
          <w:rFonts w:asciiTheme="majorHAnsi" w:hAnsiTheme="majorHAnsi"/>
          <w:vanish/>
          <w:sz w:val="14"/>
        </w:rPr>
        <w:t>law</w:t>
      </w:r>
      <w:r w:rsidRPr="006667E6">
        <w:rPr>
          <w:rFonts w:asciiTheme="majorHAnsi" w:hAnsiTheme="majorHAnsi"/>
          <w:sz w:val="14"/>
        </w:rPr>
        <w:t xml:space="preserve"> </w:t>
      </w:r>
      <w:r w:rsidRPr="009A6333">
        <w:rPr>
          <w:rFonts w:asciiTheme="majorHAnsi" w:hAnsiTheme="majorHAnsi"/>
          <w:vanish/>
          <w:sz w:val="14"/>
        </w:rPr>
        <w:t>embedded</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international</w:t>
      </w:r>
      <w:r w:rsidRPr="006667E6">
        <w:rPr>
          <w:rFonts w:asciiTheme="majorHAnsi" w:hAnsiTheme="majorHAnsi"/>
          <w:sz w:val="14"/>
        </w:rPr>
        <w:t xml:space="preserve"> </w:t>
      </w:r>
      <w:r w:rsidRPr="009A6333">
        <w:rPr>
          <w:rFonts w:asciiTheme="majorHAnsi" w:hAnsiTheme="majorHAnsi"/>
          <w:vanish/>
          <w:sz w:val="14"/>
        </w:rPr>
        <w:t>trade</w:t>
      </w:r>
      <w:r w:rsidRPr="006667E6">
        <w:rPr>
          <w:rFonts w:asciiTheme="majorHAnsi" w:hAnsiTheme="majorHAnsi"/>
          <w:sz w:val="14"/>
        </w:rPr>
        <w:t xml:space="preserve"> </w:t>
      </w:r>
      <w:r w:rsidRPr="009A6333">
        <w:rPr>
          <w:rFonts w:asciiTheme="majorHAnsi" w:hAnsiTheme="majorHAnsi"/>
          <w:vanish/>
          <w:sz w:val="14"/>
        </w:rPr>
        <w:t>agreements</w:t>
      </w:r>
      <w:r w:rsidRPr="006667E6">
        <w:rPr>
          <w:rFonts w:asciiTheme="majorHAnsi" w:hAnsiTheme="majorHAnsi"/>
          <w:sz w:val="14"/>
        </w:rPr>
        <w:t xml:space="preserve"> </w:t>
      </w:r>
      <w:r w:rsidRPr="009A6333">
        <w:rPr>
          <w:rFonts w:asciiTheme="majorHAnsi" w:hAnsiTheme="majorHAnsi"/>
          <w:vanish/>
          <w:sz w:val="14"/>
        </w:rPr>
        <w:t>allows</w:t>
      </w:r>
      <w:r w:rsidRPr="006667E6">
        <w:rPr>
          <w:rFonts w:asciiTheme="majorHAnsi" w:hAnsiTheme="majorHAnsi"/>
          <w:sz w:val="14"/>
        </w:rPr>
        <w:t xml:space="preserve"> </w:t>
      </w:r>
      <w:r w:rsidRPr="009A6333">
        <w:rPr>
          <w:rFonts w:asciiTheme="majorHAnsi" w:hAnsiTheme="majorHAnsi"/>
          <w:vanish/>
          <w:sz w:val="14"/>
        </w:rPr>
        <w:t>pharmaceutical</w:t>
      </w:r>
      <w:r w:rsidRPr="006667E6">
        <w:rPr>
          <w:rFonts w:asciiTheme="majorHAnsi" w:hAnsiTheme="majorHAnsi"/>
          <w:sz w:val="14"/>
        </w:rPr>
        <w:t xml:space="preserve"> </w:t>
      </w:r>
      <w:r w:rsidRPr="009A6333">
        <w:rPr>
          <w:rFonts w:asciiTheme="majorHAnsi" w:hAnsiTheme="majorHAnsi"/>
          <w:vanish/>
          <w:sz w:val="14"/>
        </w:rPr>
        <w:t>companies</w:t>
      </w:r>
      <w:r w:rsidRPr="006667E6">
        <w:rPr>
          <w:rFonts w:asciiTheme="majorHAnsi" w:hAnsiTheme="majorHAnsi"/>
          <w:sz w:val="14"/>
        </w:rPr>
        <w:t xml:space="preserve"> </w:t>
      </w:r>
      <w:r w:rsidRPr="009A6333">
        <w:rPr>
          <w:rFonts w:asciiTheme="majorHAnsi" w:hAnsiTheme="majorHAnsi"/>
          <w:vanish/>
          <w:sz w:val="14"/>
        </w:rPr>
        <w:t>time-limited</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prevent</w:t>
      </w:r>
      <w:r w:rsidRPr="006667E6">
        <w:rPr>
          <w:rFonts w:asciiTheme="majorHAnsi" w:hAnsiTheme="majorHAnsi"/>
          <w:sz w:val="14"/>
        </w:rPr>
        <w:t xml:space="preserve"> </w:t>
      </w:r>
      <w:r w:rsidRPr="009A6333">
        <w:rPr>
          <w:rFonts w:asciiTheme="majorHAnsi" w:hAnsiTheme="majorHAnsi"/>
          <w:vanish/>
          <w:sz w:val="14"/>
        </w:rPr>
        <w:t>others</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making,</w:t>
      </w:r>
      <w:r w:rsidRPr="006667E6">
        <w:rPr>
          <w:rFonts w:asciiTheme="majorHAnsi" w:hAnsiTheme="majorHAnsi"/>
          <w:sz w:val="14"/>
        </w:rPr>
        <w:t xml:space="preserve"> </w:t>
      </w:r>
      <w:r w:rsidRPr="009A6333">
        <w:rPr>
          <w:rFonts w:asciiTheme="majorHAnsi" w:hAnsiTheme="majorHAnsi"/>
          <w:vanish/>
          <w:sz w:val="14"/>
        </w:rPr>
        <w:t>using</w:t>
      </w:r>
      <w:r w:rsidRPr="006667E6">
        <w:rPr>
          <w:rFonts w:asciiTheme="majorHAnsi" w:hAnsiTheme="majorHAnsi"/>
          <w:sz w:val="14"/>
        </w:rPr>
        <w:t xml:space="preserve"> </w:t>
      </w:r>
      <w:r w:rsidRPr="009A6333">
        <w:rPr>
          <w:rFonts w:asciiTheme="majorHAnsi" w:hAnsiTheme="majorHAnsi"/>
          <w:vanish/>
          <w:sz w:val="14"/>
        </w:rPr>
        <w:t>or</w:t>
      </w:r>
      <w:r w:rsidRPr="006667E6">
        <w:rPr>
          <w:rFonts w:asciiTheme="majorHAnsi" w:hAnsiTheme="majorHAnsi"/>
          <w:sz w:val="14"/>
        </w:rPr>
        <w:t xml:space="preserve"> </w:t>
      </w:r>
      <w:r w:rsidRPr="009A6333">
        <w:rPr>
          <w:rFonts w:asciiTheme="majorHAnsi" w:hAnsiTheme="majorHAnsi"/>
          <w:vanish/>
          <w:sz w:val="14"/>
        </w:rPr>
        <w:t>selling</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patented</w:t>
      </w:r>
      <w:r w:rsidRPr="006667E6">
        <w:rPr>
          <w:rFonts w:asciiTheme="majorHAnsi" w:hAnsiTheme="majorHAnsi"/>
          <w:sz w:val="14"/>
        </w:rPr>
        <w:t xml:space="preserve"> </w:t>
      </w:r>
      <w:r w:rsidRPr="009A6333">
        <w:rPr>
          <w:rFonts w:asciiTheme="majorHAnsi" w:hAnsiTheme="majorHAnsi"/>
          <w:vanish/>
          <w:sz w:val="14"/>
        </w:rPr>
        <w:t>invention</w:t>
      </w:r>
      <w:r w:rsidRPr="006667E6">
        <w:rPr>
          <w:rFonts w:asciiTheme="majorHAnsi" w:hAnsiTheme="majorHAnsi"/>
          <w:sz w:val="14"/>
        </w:rPr>
        <w:t xml:space="preserve"> </w:t>
      </w:r>
      <w:r w:rsidRPr="009A6333">
        <w:rPr>
          <w:rFonts w:asciiTheme="majorHAnsi" w:hAnsiTheme="majorHAnsi"/>
          <w:vanish/>
          <w:sz w:val="14"/>
        </w:rPr>
        <w:t>without</w:t>
      </w:r>
      <w:r w:rsidRPr="006667E6">
        <w:rPr>
          <w:rFonts w:asciiTheme="majorHAnsi" w:hAnsiTheme="majorHAnsi"/>
          <w:sz w:val="14"/>
        </w:rPr>
        <w:t xml:space="preserve"> </w:t>
      </w:r>
      <w:r w:rsidRPr="009A6333">
        <w:rPr>
          <w:rFonts w:asciiTheme="majorHAnsi" w:hAnsiTheme="majorHAnsi"/>
          <w:vanish/>
          <w:sz w:val="14"/>
        </w:rPr>
        <w:t>permission.</w:t>
      </w:r>
      <w:r w:rsidRPr="006667E6">
        <w:rPr>
          <w:rFonts w:asciiTheme="majorHAnsi" w:hAnsiTheme="majorHAnsi"/>
          <w:sz w:val="14"/>
        </w:rPr>
        <w:t xml:space="preserve"> </w:t>
      </w:r>
      <w:r w:rsidRPr="009A6333">
        <w:rPr>
          <w:rFonts w:asciiTheme="majorHAnsi" w:hAnsiTheme="majorHAnsi"/>
          <w:vanish/>
          <w:sz w:val="14"/>
        </w:rPr>
        <w:t>Under</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1995</w:t>
      </w:r>
      <w:r w:rsidRPr="006667E6">
        <w:rPr>
          <w:rFonts w:asciiTheme="majorHAnsi" w:hAnsiTheme="majorHAnsi"/>
          <w:sz w:val="14"/>
        </w:rPr>
        <w:t xml:space="preserve"> </w:t>
      </w:r>
      <w:r w:rsidRPr="009A6333">
        <w:rPr>
          <w:rFonts w:asciiTheme="majorHAnsi" w:hAnsiTheme="majorHAnsi"/>
          <w:vanish/>
          <w:sz w:val="14"/>
        </w:rPr>
        <w:t>Agreement</w:t>
      </w:r>
      <w:r w:rsidRPr="006667E6">
        <w:rPr>
          <w:rFonts w:asciiTheme="majorHAnsi" w:hAnsiTheme="majorHAnsi"/>
          <w:sz w:val="14"/>
        </w:rPr>
        <w:t xml:space="preserve"> </w:t>
      </w:r>
      <w:r w:rsidRPr="009A6333">
        <w:rPr>
          <w:rFonts w:asciiTheme="majorHAnsi" w:hAnsiTheme="majorHAnsi"/>
          <w:vanish/>
          <w:sz w:val="14"/>
        </w:rPr>
        <w:t>on</w:t>
      </w:r>
      <w:r w:rsidRPr="006667E6">
        <w:rPr>
          <w:rFonts w:asciiTheme="majorHAnsi" w:hAnsiTheme="majorHAnsi"/>
          <w:sz w:val="14"/>
        </w:rPr>
        <w:t xml:space="preserve"> </w:t>
      </w:r>
      <w:r w:rsidRPr="009A6333">
        <w:rPr>
          <w:rFonts w:asciiTheme="majorHAnsi" w:hAnsiTheme="majorHAnsi"/>
          <w:vanish/>
          <w:sz w:val="14"/>
        </w:rPr>
        <w:t>Trade-Related</w:t>
      </w:r>
      <w:r w:rsidRPr="006667E6">
        <w:rPr>
          <w:rFonts w:asciiTheme="majorHAnsi" w:hAnsiTheme="majorHAnsi"/>
          <w:sz w:val="14"/>
        </w:rPr>
        <w:t xml:space="preserve"> </w:t>
      </w:r>
      <w:r w:rsidRPr="009A6333">
        <w:rPr>
          <w:rFonts w:asciiTheme="majorHAnsi" w:hAnsiTheme="majorHAnsi"/>
          <w:vanish/>
          <w:sz w:val="14"/>
        </w:rPr>
        <w:t>Aspects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Intellectual</w:t>
      </w:r>
      <w:r w:rsidRPr="006667E6">
        <w:rPr>
          <w:rFonts w:asciiTheme="majorHAnsi" w:hAnsiTheme="majorHAnsi"/>
          <w:sz w:val="14"/>
        </w:rPr>
        <w:t xml:space="preserve"> </w:t>
      </w:r>
      <w:r w:rsidRPr="009A6333">
        <w:rPr>
          <w:rFonts w:asciiTheme="majorHAnsi" w:hAnsiTheme="majorHAnsi"/>
          <w:vanish/>
          <w:sz w:val="14"/>
        </w:rPr>
        <w:t>Property</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was</w:t>
      </w:r>
      <w:r w:rsidRPr="006667E6">
        <w:rPr>
          <w:rFonts w:asciiTheme="majorHAnsi" w:hAnsiTheme="majorHAnsi"/>
          <w:sz w:val="14"/>
        </w:rPr>
        <w:t xml:space="preserve"> </w:t>
      </w:r>
      <w:r w:rsidRPr="009A6333">
        <w:rPr>
          <w:rFonts w:asciiTheme="majorHAnsi" w:hAnsiTheme="majorHAnsi"/>
          <w:vanish/>
          <w:sz w:val="14"/>
        </w:rPr>
        <w:t>included</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Uruguay</w:t>
      </w:r>
      <w:r w:rsidRPr="006667E6">
        <w:rPr>
          <w:rFonts w:asciiTheme="majorHAnsi" w:hAnsiTheme="majorHAnsi"/>
          <w:sz w:val="14"/>
        </w:rPr>
        <w:t xml:space="preserve"> </w:t>
      </w:r>
      <w:r w:rsidRPr="009A6333">
        <w:rPr>
          <w:rFonts w:asciiTheme="majorHAnsi" w:hAnsiTheme="majorHAnsi"/>
          <w:vanish/>
          <w:sz w:val="14"/>
        </w:rPr>
        <w:t>Round</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multilateral</w:t>
      </w:r>
      <w:r w:rsidRPr="006667E6">
        <w:rPr>
          <w:rFonts w:asciiTheme="majorHAnsi" w:hAnsiTheme="majorHAnsi"/>
          <w:sz w:val="14"/>
        </w:rPr>
        <w:t xml:space="preserve"> </w:t>
      </w:r>
      <w:r w:rsidRPr="009A6333">
        <w:rPr>
          <w:rFonts w:asciiTheme="majorHAnsi" w:hAnsiTheme="majorHAnsi"/>
          <w:vanish/>
          <w:sz w:val="14"/>
        </w:rPr>
        <w:t>trade</w:t>
      </w:r>
      <w:r w:rsidRPr="006667E6">
        <w:rPr>
          <w:rFonts w:asciiTheme="majorHAnsi" w:hAnsiTheme="majorHAnsi"/>
          <w:sz w:val="14"/>
        </w:rPr>
        <w:t xml:space="preserve"> </w:t>
      </w:r>
      <w:r w:rsidRPr="009A6333">
        <w:rPr>
          <w:rFonts w:asciiTheme="majorHAnsi" w:hAnsiTheme="majorHAnsi"/>
          <w:vanish/>
          <w:sz w:val="14"/>
        </w:rPr>
        <w:t>negotiation,</w:t>
      </w:r>
      <w:r w:rsidRPr="006667E6">
        <w:rPr>
          <w:rFonts w:asciiTheme="majorHAnsi" w:hAnsiTheme="majorHAnsi"/>
          <w:sz w:val="14"/>
        </w:rPr>
        <w:t xml:space="preserve"> </w:t>
      </w:r>
      <w:r w:rsidRPr="009A6333">
        <w:rPr>
          <w:rFonts w:asciiTheme="majorHAnsi" w:hAnsiTheme="majorHAnsi"/>
          <w:vanish/>
          <w:sz w:val="14"/>
        </w:rPr>
        <w:t>pharmaceutical</w:t>
      </w:r>
      <w:r w:rsidRPr="006667E6">
        <w:rPr>
          <w:rFonts w:asciiTheme="majorHAnsi" w:hAnsiTheme="majorHAnsi"/>
          <w:sz w:val="14"/>
        </w:rPr>
        <w:t xml:space="preserve"> </w:t>
      </w:r>
      <w:r w:rsidRPr="009A6333">
        <w:rPr>
          <w:rFonts w:asciiTheme="majorHAnsi" w:hAnsiTheme="majorHAnsi"/>
          <w:vanish/>
          <w:sz w:val="14"/>
        </w:rPr>
        <w:t>companies</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at</w:t>
      </w:r>
      <w:r w:rsidRPr="006667E6">
        <w:rPr>
          <w:rFonts w:asciiTheme="majorHAnsi" w:hAnsiTheme="majorHAnsi"/>
          <w:sz w:val="14"/>
        </w:rPr>
        <w:t xml:space="preserve"> </w:t>
      </w:r>
      <w:r w:rsidRPr="009A6333">
        <w:rPr>
          <w:rFonts w:asciiTheme="majorHAnsi" w:hAnsiTheme="majorHAnsi"/>
          <w:vanish/>
          <w:sz w:val="14"/>
        </w:rPr>
        <w:t>least</w:t>
      </w:r>
      <w:r w:rsidRPr="006667E6">
        <w:rPr>
          <w:rFonts w:asciiTheme="majorHAnsi" w:hAnsiTheme="majorHAnsi"/>
          <w:sz w:val="14"/>
        </w:rPr>
        <w:t xml:space="preserve"> </w:t>
      </w:r>
      <w:r w:rsidRPr="009A6333">
        <w:rPr>
          <w:rFonts w:asciiTheme="majorHAnsi" w:hAnsiTheme="majorHAnsi"/>
          <w:vanish/>
          <w:sz w:val="14"/>
        </w:rPr>
        <w:t>20</w:t>
      </w:r>
      <w:r w:rsidRPr="006667E6">
        <w:rPr>
          <w:rFonts w:asciiTheme="majorHAnsi" w:hAnsiTheme="majorHAnsi"/>
          <w:sz w:val="14"/>
        </w:rPr>
        <w:t xml:space="preserve"> </w:t>
      </w:r>
      <w:r w:rsidRPr="009A6333">
        <w:rPr>
          <w:rFonts w:asciiTheme="majorHAnsi" w:hAnsiTheme="majorHAnsi"/>
          <w:vanish/>
          <w:sz w:val="14"/>
        </w:rPr>
        <w:t>years</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filing</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patent</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profit</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investments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developing,</w:t>
      </w:r>
      <w:r w:rsidRPr="006667E6">
        <w:rPr>
          <w:rFonts w:asciiTheme="majorHAnsi" w:hAnsiTheme="majorHAnsi"/>
          <w:sz w:val="14"/>
        </w:rPr>
        <w:t xml:space="preserve"> </w:t>
      </w:r>
      <w:r w:rsidRPr="009A6333">
        <w:rPr>
          <w:rFonts w:asciiTheme="majorHAnsi" w:hAnsiTheme="majorHAnsi"/>
          <w:vanish/>
          <w:sz w:val="14"/>
        </w:rPr>
        <w:t>testing</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upscaling</w:t>
      </w:r>
      <w:r w:rsidRPr="006667E6">
        <w:rPr>
          <w:rFonts w:asciiTheme="majorHAnsi" w:hAnsiTheme="majorHAnsi"/>
          <w:sz w:val="14"/>
        </w:rPr>
        <w:t xml:space="preserve"> </w:t>
      </w:r>
      <w:r w:rsidRPr="009A6333">
        <w:rPr>
          <w:rFonts w:asciiTheme="majorHAnsi" w:hAnsiTheme="majorHAnsi"/>
          <w:vanish/>
          <w:sz w:val="14"/>
        </w:rPr>
        <w:t>pharmaceutical</w:t>
      </w:r>
      <w:r w:rsidRPr="006667E6">
        <w:rPr>
          <w:rFonts w:asciiTheme="majorHAnsi" w:hAnsiTheme="majorHAnsi"/>
          <w:sz w:val="14"/>
        </w:rPr>
        <w:t xml:space="preserve"> </w:t>
      </w:r>
      <w:r w:rsidRPr="009A6333">
        <w:rPr>
          <w:rFonts w:asciiTheme="majorHAnsi" w:hAnsiTheme="majorHAnsi"/>
          <w:vanish/>
          <w:sz w:val="14"/>
        </w:rPr>
        <w:t>products</w:t>
      </w:r>
      <w:r w:rsidRPr="006667E6">
        <w:rPr>
          <w:rFonts w:asciiTheme="majorHAnsi" w:hAnsiTheme="majorHAnsi"/>
          <w:sz w:val="14"/>
        </w:rPr>
        <w:t xml:space="preserve"> </w:t>
      </w:r>
      <w:r w:rsidRPr="009A6333">
        <w:rPr>
          <w:rFonts w:asciiTheme="majorHAnsi" w:hAnsiTheme="majorHAnsi"/>
          <w:vanish/>
          <w:sz w:val="14"/>
        </w:rPr>
        <w:t>throughout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world.</w:t>
      </w:r>
      <w:hyperlink r:id="rId74" w:anchor="ref-27" w:history="1">
        <w:r w:rsidRPr="009A6333">
          <w:rPr>
            <w:rFonts w:asciiTheme="majorHAnsi" w:hAnsiTheme="majorHAnsi"/>
            <w:vanish/>
            <w:sz w:val="14"/>
          </w:rPr>
          <w:t>27</w:t>
        </w:r>
      </w:hyperlink>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protection</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given</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pharmaceutical</w:t>
      </w:r>
      <w:r w:rsidRPr="006667E6">
        <w:rPr>
          <w:rFonts w:asciiTheme="majorHAnsi" w:hAnsiTheme="majorHAnsi"/>
          <w:sz w:val="14"/>
        </w:rPr>
        <w:t xml:space="preserve"> </w:t>
      </w:r>
      <w:r w:rsidRPr="009A6333">
        <w:rPr>
          <w:rFonts w:asciiTheme="majorHAnsi" w:hAnsiTheme="majorHAnsi"/>
          <w:vanish/>
          <w:sz w:val="14"/>
        </w:rPr>
        <w:t>companies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incentivise</w:t>
      </w:r>
      <w:r w:rsidRPr="006667E6">
        <w:rPr>
          <w:rFonts w:asciiTheme="majorHAnsi" w:hAnsiTheme="majorHAnsi"/>
          <w:sz w:val="14"/>
        </w:rPr>
        <w:t xml:space="preserve"> </w:t>
      </w:r>
      <w:r w:rsidRPr="009A6333">
        <w:rPr>
          <w:rFonts w:asciiTheme="majorHAnsi" w:hAnsiTheme="majorHAnsi"/>
          <w:vanish/>
          <w:sz w:val="14"/>
        </w:rPr>
        <w:t>them</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engage</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greater</w:t>
      </w:r>
      <w:r w:rsidRPr="006667E6">
        <w:rPr>
          <w:rFonts w:asciiTheme="majorHAnsi" w:hAnsiTheme="majorHAnsi"/>
          <w:sz w:val="14"/>
        </w:rPr>
        <w:t xml:space="preserve"> </w:t>
      </w:r>
      <w:r w:rsidRPr="009A6333">
        <w:rPr>
          <w:rFonts w:asciiTheme="majorHAnsi" w:hAnsiTheme="majorHAnsi"/>
          <w:vanish/>
          <w:sz w:val="14"/>
        </w:rPr>
        <w:t>research</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development</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new</w:t>
      </w:r>
      <w:r w:rsidRPr="006667E6">
        <w:rPr>
          <w:rFonts w:asciiTheme="majorHAnsi" w:hAnsiTheme="majorHAnsi"/>
          <w:sz w:val="14"/>
        </w:rPr>
        <w:t xml:space="preserve"> </w:t>
      </w:r>
      <w:r w:rsidRPr="009A6333">
        <w:rPr>
          <w:rFonts w:asciiTheme="majorHAnsi" w:hAnsiTheme="majorHAnsi"/>
          <w:vanish/>
          <w:sz w:val="14"/>
        </w:rPr>
        <w:t>drugs.</w:t>
      </w:r>
      <w:r w:rsidRPr="006667E6">
        <w:rPr>
          <w:rFonts w:asciiTheme="majorHAnsi" w:hAnsiTheme="majorHAnsi"/>
          <w:sz w:val="14"/>
        </w:rPr>
        <w:t xml:space="preserve"> </w:t>
      </w:r>
      <w:r w:rsidRPr="009A6333">
        <w:rPr>
          <w:rFonts w:asciiTheme="majorHAnsi" w:hAnsiTheme="majorHAnsi"/>
          <w:vanish/>
          <w:sz w:val="14"/>
        </w:rPr>
        <w:t>However,</w:t>
      </w:r>
      <w:r w:rsidRPr="006667E6">
        <w:rPr>
          <w:rFonts w:asciiTheme="majorHAnsi" w:hAnsiTheme="majorHAnsi"/>
          <w:sz w:val="14"/>
        </w:rPr>
        <w:t xml:space="preserve"> </w:t>
      </w:r>
      <w:r w:rsidRPr="009A6333">
        <w:rPr>
          <w:rFonts w:asciiTheme="majorHAnsi" w:hAnsiTheme="majorHAnsi"/>
          <w:vanish/>
          <w:sz w:val="14"/>
        </w:rPr>
        <w:t>there</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evidence</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challenges</w:t>
      </w:r>
      <w:r w:rsidRPr="006667E6">
        <w:rPr>
          <w:rFonts w:asciiTheme="majorHAnsi" w:hAnsiTheme="majorHAnsi"/>
          <w:sz w:val="14"/>
        </w:rPr>
        <w:t xml:space="preserve"> </w:t>
      </w:r>
      <w:r w:rsidRPr="009A6333">
        <w:rPr>
          <w:rFonts w:asciiTheme="majorHAnsi" w:hAnsiTheme="majorHAnsi"/>
          <w:vanish/>
          <w:sz w:val="14"/>
        </w:rPr>
        <w:t>previous</w:t>
      </w:r>
      <w:r w:rsidRPr="006667E6">
        <w:rPr>
          <w:rFonts w:asciiTheme="majorHAnsi" w:hAnsiTheme="majorHAnsi"/>
          <w:sz w:val="14"/>
        </w:rPr>
        <w:t xml:space="preserve"> </w:t>
      </w:r>
      <w:r w:rsidRPr="009A6333">
        <w:rPr>
          <w:rFonts w:asciiTheme="majorHAnsi" w:hAnsiTheme="majorHAnsi"/>
          <w:vanish/>
          <w:sz w:val="14"/>
        </w:rPr>
        <w:t>assumptions</w:t>
      </w:r>
      <w:r w:rsidRPr="006667E6">
        <w:rPr>
          <w:rFonts w:asciiTheme="majorHAnsi" w:hAnsiTheme="majorHAnsi"/>
          <w:sz w:val="14"/>
        </w:rPr>
        <w:t xml:space="preserve"> </w:t>
      </w:r>
      <w:r w:rsidRPr="009A6333">
        <w:rPr>
          <w:rFonts w:asciiTheme="majorHAnsi" w:hAnsiTheme="majorHAnsi"/>
          <w:vanish/>
          <w:sz w:val="14"/>
        </w:rPr>
        <w:t>about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linkages</w:t>
      </w:r>
      <w:r w:rsidRPr="006667E6">
        <w:rPr>
          <w:rFonts w:asciiTheme="majorHAnsi" w:hAnsiTheme="majorHAnsi"/>
          <w:sz w:val="14"/>
        </w:rPr>
        <w:t xml:space="preserve"> </w:t>
      </w:r>
      <w:r w:rsidRPr="009A6333">
        <w:rPr>
          <w:rFonts w:asciiTheme="majorHAnsi" w:hAnsiTheme="majorHAnsi"/>
          <w:vanish/>
          <w:sz w:val="14"/>
        </w:rPr>
        <w:t>between</w:t>
      </w:r>
      <w:r w:rsidRPr="006667E6">
        <w:rPr>
          <w:rFonts w:asciiTheme="majorHAnsi" w:hAnsiTheme="majorHAnsi"/>
          <w:sz w:val="14"/>
        </w:rPr>
        <w:t xml:space="preserve"> </w:t>
      </w:r>
      <w:r w:rsidRPr="009A6333">
        <w:rPr>
          <w:rFonts w:asciiTheme="majorHAnsi" w:hAnsiTheme="majorHAnsi"/>
          <w:vanish/>
          <w:sz w:val="14"/>
        </w:rPr>
        <w:t>Research</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Development</w:t>
      </w:r>
      <w:r w:rsidRPr="006667E6">
        <w:rPr>
          <w:rFonts w:asciiTheme="majorHAnsi" w:hAnsiTheme="majorHAnsi"/>
          <w:sz w:val="14"/>
        </w:rPr>
        <w:t xml:space="preserve"> </w:t>
      </w:r>
      <w:r w:rsidRPr="009A6333">
        <w:rPr>
          <w:rFonts w:asciiTheme="majorHAnsi" w:hAnsiTheme="majorHAnsi"/>
          <w:vanish/>
          <w:sz w:val="14"/>
        </w:rPr>
        <w:t>spending</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innovation</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essential</w:t>
      </w:r>
      <w:r w:rsidRPr="006667E6">
        <w:rPr>
          <w:rFonts w:asciiTheme="majorHAnsi" w:hAnsiTheme="majorHAnsi"/>
          <w:sz w:val="14"/>
        </w:rPr>
        <w:t xml:space="preserve"> </w:t>
      </w:r>
      <w:r w:rsidRPr="009A6333">
        <w:rPr>
          <w:rFonts w:asciiTheme="majorHAnsi" w:hAnsiTheme="majorHAnsi"/>
          <w:vanish/>
          <w:sz w:val="14"/>
        </w:rPr>
        <w:t>medicines.</w:t>
      </w:r>
      <w:hyperlink r:id="rId75" w:anchor="ref-28" w:history="1">
        <w:r w:rsidRPr="009A6333">
          <w:rPr>
            <w:rFonts w:asciiTheme="majorHAnsi" w:hAnsiTheme="majorHAnsi"/>
            <w:vanish/>
            <w:sz w:val="14"/>
          </w:rPr>
          <w:t>28</w:t>
        </w:r>
      </w:hyperlink>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current</w:t>
      </w:r>
      <w:r w:rsidRPr="006667E6">
        <w:rPr>
          <w:rFonts w:asciiTheme="majorHAnsi" w:hAnsiTheme="majorHAnsi"/>
          <w:sz w:val="14"/>
        </w:rPr>
        <w:t xml:space="preserve"> </w:t>
      </w:r>
      <w:r w:rsidRPr="009A6333">
        <w:rPr>
          <w:rFonts w:asciiTheme="majorHAnsi" w:hAnsiTheme="majorHAnsi"/>
          <w:vanish/>
          <w:sz w:val="14"/>
        </w:rPr>
        <w:t>COVID-19</w:t>
      </w:r>
      <w:r w:rsidRPr="006667E6">
        <w:rPr>
          <w:rFonts w:asciiTheme="majorHAnsi" w:hAnsiTheme="majorHAnsi"/>
          <w:sz w:val="14"/>
        </w:rPr>
        <w:t xml:space="preserve"> </w:t>
      </w:r>
      <w:r w:rsidRPr="009A6333">
        <w:rPr>
          <w:rFonts w:asciiTheme="majorHAnsi" w:hAnsiTheme="majorHAnsi"/>
          <w:vanish/>
          <w:sz w:val="14"/>
        </w:rPr>
        <w:t>crisis</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brought</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into</w:t>
      </w:r>
      <w:r w:rsidRPr="006667E6">
        <w:rPr>
          <w:rFonts w:asciiTheme="majorHAnsi" w:hAnsiTheme="majorHAnsi"/>
          <w:sz w:val="14"/>
        </w:rPr>
        <w:t xml:space="preserve"> </w:t>
      </w:r>
      <w:r w:rsidRPr="009A6333">
        <w:rPr>
          <w:rFonts w:asciiTheme="majorHAnsi" w:hAnsiTheme="majorHAnsi"/>
          <w:vanish/>
          <w:sz w:val="14"/>
        </w:rPr>
        <w:t>sharp</w:t>
      </w:r>
      <w:r w:rsidRPr="006667E6">
        <w:rPr>
          <w:rFonts w:asciiTheme="majorHAnsi" w:hAnsiTheme="majorHAnsi"/>
          <w:sz w:val="14"/>
        </w:rPr>
        <w:t xml:space="preserve"> </w:t>
      </w:r>
      <w:r w:rsidRPr="009A6333">
        <w:rPr>
          <w:rFonts w:asciiTheme="majorHAnsi" w:hAnsiTheme="majorHAnsi"/>
          <w:vanish/>
          <w:sz w:val="14"/>
        </w:rPr>
        <w:t>focus,</w:t>
      </w:r>
      <w:r w:rsidRPr="006667E6">
        <w:rPr>
          <w:rFonts w:asciiTheme="majorHAnsi" w:hAnsiTheme="majorHAnsi"/>
          <w:sz w:val="14"/>
        </w:rPr>
        <w:t xml:space="preserve"> </w:t>
      </w:r>
      <w:r w:rsidRPr="009A6333">
        <w:rPr>
          <w:rFonts w:asciiTheme="majorHAnsi" w:hAnsiTheme="majorHAnsi"/>
          <w:vanish/>
          <w:sz w:val="14"/>
        </w:rPr>
        <w:t>with</w:t>
      </w:r>
      <w:r w:rsidRPr="006667E6">
        <w:rPr>
          <w:rFonts w:asciiTheme="majorHAnsi" w:hAnsiTheme="majorHAnsi"/>
          <w:sz w:val="14"/>
        </w:rPr>
        <w:t xml:space="preserve"> </w:t>
      </w:r>
      <w:r w:rsidRPr="009A6333">
        <w:rPr>
          <w:rFonts w:asciiTheme="majorHAnsi" w:hAnsiTheme="majorHAnsi"/>
          <w:vanish/>
          <w:sz w:val="14"/>
        </w:rPr>
        <w:t>projections</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public</w:t>
      </w:r>
      <w:r w:rsidRPr="006667E6">
        <w:rPr>
          <w:rFonts w:asciiTheme="majorHAnsi" w:hAnsiTheme="majorHAnsi"/>
          <w:sz w:val="14"/>
        </w:rPr>
        <w:t xml:space="preserve"> </w:t>
      </w:r>
      <w:r w:rsidRPr="009A6333">
        <w:rPr>
          <w:rFonts w:asciiTheme="majorHAnsi" w:hAnsiTheme="majorHAnsi"/>
          <w:vanish/>
          <w:sz w:val="14"/>
        </w:rPr>
        <w:t>sector</w:t>
      </w:r>
      <w:r w:rsidRPr="006667E6">
        <w:rPr>
          <w:rFonts w:asciiTheme="majorHAnsi" w:hAnsiTheme="majorHAnsi"/>
          <w:sz w:val="14"/>
        </w:rPr>
        <w:t xml:space="preserve"> </w:t>
      </w:r>
      <w:r w:rsidRPr="009A6333">
        <w:rPr>
          <w:rFonts w:asciiTheme="majorHAnsi" w:hAnsiTheme="majorHAnsi"/>
          <w:vanish/>
          <w:sz w:val="14"/>
        </w:rPr>
        <w:t>had</w:t>
      </w:r>
      <w:r w:rsidRPr="006667E6">
        <w:rPr>
          <w:rFonts w:asciiTheme="majorHAnsi" w:hAnsiTheme="majorHAnsi"/>
          <w:sz w:val="14"/>
        </w:rPr>
        <w:t xml:space="preserve"> </w:t>
      </w:r>
      <w:r w:rsidRPr="009A6333">
        <w:rPr>
          <w:rFonts w:asciiTheme="majorHAnsi" w:hAnsiTheme="majorHAnsi"/>
          <w:vanish/>
          <w:sz w:val="14"/>
        </w:rPr>
        <w:t>spent</w:t>
      </w:r>
      <w:r w:rsidRPr="006667E6">
        <w:rPr>
          <w:rFonts w:asciiTheme="majorHAnsi" w:hAnsiTheme="majorHAnsi"/>
          <w:sz w:val="14"/>
        </w:rPr>
        <w:t xml:space="preserve"> </w:t>
      </w:r>
      <w:r w:rsidRPr="009A6333">
        <w:rPr>
          <w:rFonts w:asciiTheme="majorHAnsi" w:hAnsiTheme="majorHAnsi"/>
          <w:vanish/>
          <w:sz w:val="14"/>
        </w:rPr>
        <w:t>at</w:t>
      </w:r>
      <w:r w:rsidRPr="006667E6">
        <w:rPr>
          <w:rFonts w:asciiTheme="majorHAnsi" w:hAnsiTheme="majorHAnsi"/>
          <w:sz w:val="14"/>
        </w:rPr>
        <w:t xml:space="preserve"> </w:t>
      </w:r>
      <w:r w:rsidRPr="009A6333">
        <w:rPr>
          <w:rFonts w:asciiTheme="majorHAnsi" w:hAnsiTheme="majorHAnsi"/>
          <w:vanish/>
          <w:sz w:val="14"/>
        </w:rPr>
        <w:t>least</w:t>
      </w:r>
      <w:r w:rsidRPr="006667E6">
        <w:rPr>
          <w:rFonts w:asciiTheme="majorHAnsi" w:hAnsiTheme="majorHAnsi"/>
          <w:sz w:val="14"/>
        </w:rPr>
        <w:t xml:space="preserve"> </w:t>
      </w:r>
      <w:r w:rsidRPr="009A6333">
        <w:rPr>
          <w:rFonts w:asciiTheme="majorHAnsi" w:hAnsiTheme="majorHAnsi"/>
          <w:vanish/>
          <w:sz w:val="14"/>
        </w:rPr>
        <w:t>€93</w:t>
      </w:r>
      <w:r w:rsidRPr="006667E6">
        <w:rPr>
          <w:rFonts w:asciiTheme="majorHAnsi" w:hAnsiTheme="majorHAnsi"/>
          <w:sz w:val="14"/>
        </w:rPr>
        <w:t xml:space="preserve"> </w:t>
      </w:r>
      <w:r w:rsidRPr="009A6333">
        <w:rPr>
          <w:rFonts w:asciiTheme="majorHAnsi" w:hAnsiTheme="majorHAnsi"/>
          <w:vanish/>
          <w:sz w:val="14"/>
        </w:rPr>
        <w:t>billion</w:t>
      </w:r>
      <w:r w:rsidRPr="006667E6">
        <w:rPr>
          <w:rFonts w:asciiTheme="majorHAnsi" w:hAnsiTheme="majorHAnsi"/>
          <w:sz w:val="14"/>
        </w:rPr>
        <w:t xml:space="preserve"> </w:t>
      </w:r>
      <w:r w:rsidRPr="009A6333">
        <w:rPr>
          <w:rFonts w:asciiTheme="majorHAnsi" w:hAnsiTheme="majorHAnsi"/>
          <w:vanish/>
          <w:sz w:val="14"/>
        </w:rPr>
        <w:t>on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development</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COVID-19</w:t>
      </w:r>
      <w:r w:rsidRPr="006667E6">
        <w:rPr>
          <w:rFonts w:asciiTheme="majorHAnsi" w:hAnsiTheme="majorHAnsi"/>
          <w:sz w:val="14"/>
        </w:rPr>
        <w:t xml:space="preserve"> </w:t>
      </w:r>
      <w:r w:rsidRPr="009A6333">
        <w:rPr>
          <w:rFonts w:asciiTheme="majorHAnsi" w:hAnsiTheme="majorHAnsi"/>
          <w:vanish/>
          <w:sz w:val="14"/>
        </w:rPr>
        <w:t>vaccines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therapeutics—€85.6</w:t>
      </w:r>
      <w:r w:rsidRPr="006667E6">
        <w:rPr>
          <w:rFonts w:asciiTheme="majorHAnsi" w:hAnsiTheme="majorHAnsi"/>
          <w:sz w:val="14"/>
        </w:rPr>
        <w:t xml:space="preserve"> </w:t>
      </w:r>
      <w:r w:rsidRPr="009A6333">
        <w:rPr>
          <w:rFonts w:asciiTheme="majorHAnsi" w:hAnsiTheme="majorHAnsi"/>
          <w:vanish/>
          <w:sz w:val="14"/>
        </w:rPr>
        <w:t>billion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on</w:t>
      </w:r>
      <w:r w:rsidRPr="006667E6">
        <w:rPr>
          <w:rFonts w:asciiTheme="majorHAnsi" w:hAnsiTheme="majorHAnsi"/>
          <w:sz w:val="14"/>
        </w:rPr>
        <w:t xml:space="preserve"> </w:t>
      </w:r>
      <w:r w:rsidRPr="009A6333">
        <w:rPr>
          <w:rFonts w:asciiTheme="majorHAnsi" w:hAnsiTheme="majorHAnsi"/>
          <w:vanish/>
          <w:sz w:val="14"/>
        </w:rPr>
        <w:t>vaccines.</w:t>
      </w:r>
      <w:hyperlink r:id="rId76" w:anchor="ref-29" w:history="1">
        <w:r w:rsidRPr="009A6333">
          <w:rPr>
            <w:rFonts w:asciiTheme="majorHAnsi" w:hAnsiTheme="majorHAnsi"/>
            <w:vanish/>
            <w:sz w:val="14"/>
          </w:rPr>
          <w:t>29</w:t>
        </w:r>
      </w:hyperlink>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IP</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9A6333">
        <w:rPr>
          <w:rFonts w:asciiTheme="majorHAnsi" w:hAnsiTheme="majorHAnsi"/>
          <w:vanish/>
          <w:sz w:val="14"/>
        </w:rPr>
        <w:t>whether</w:t>
      </w:r>
      <w:r w:rsidRPr="006667E6">
        <w:rPr>
          <w:rFonts w:asciiTheme="majorHAnsi" w:hAnsiTheme="majorHAnsi"/>
          <w:sz w:val="14"/>
        </w:rPr>
        <w:t xml:space="preserve"> </w:t>
      </w:r>
      <w:r w:rsidRPr="009A6333">
        <w:rPr>
          <w:rFonts w:asciiTheme="majorHAnsi" w:hAnsiTheme="majorHAnsi"/>
          <w:vanish/>
          <w:sz w:val="14"/>
        </w:rPr>
        <w:t>adopted</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accordance</w:t>
      </w:r>
      <w:r w:rsidRPr="006667E6">
        <w:rPr>
          <w:rFonts w:asciiTheme="majorHAnsi" w:hAnsiTheme="majorHAnsi"/>
          <w:sz w:val="14"/>
        </w:rPr>
        <w:t xml:space="preserve"> </w:t>
      </w:r>
      <w:r w:rsidRPr="009A6333">
        <w:rPr>
          <w:rFonts w:asciiTheme="majorHAnsi" w:hAnsiTheme="majorHAnsi"/>
          <w:vanish/>
          <w:sz w:val="14"/>
        </w:rPr>
        <w:t>with</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or</w:t>
      </w:r>
      <w:r w:rsidRPr="006667E6">
        <w:rPr>
          <w:rFonts w:asciiTheme="majorHAnsi" w:hAnsiTheme="majorHAnsi"/>
          <w:sz w:val="14"/>
        </w:rPr>
        <w:t xml:space="preserve"> </w:t>
      </w:r>
      <w:r w:rsidRPr="009A6333">
        <w:rPr>
          <w:rFonts w:asciiTheme="majorHAnsi" w:hAnsiTheme="majorHAnsi"/>
          <w:vanish/>
          <w:sz w:val="14"/>
        </w:rPr>
        <w:t>subsequent</w:t>
      </w:r>
      <w:r w:rsidRPr="006667E6">
        <w:rPr>
          <w:rFonts w:asciiTheme="majorHAnsi" w:hAnsiTheme="majorHAnsi"/>
          <w:sz w:val="14"/>
        </w:rPr>
        <w:t xml:space="preserve"> </w:t>
      </w:r>
      <w:r w:rsidRPr="009A6333">
        <w:rPr>
          <w:rFonts w:asciiTheme="majorHAnsi" w:hAnsiTheme="majorHAnsi"/>
          <w:vanish/>
          <w:sz w:val="14"/>
        </w:rPr>
        <w:t>bilateral</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multilateral</w:t>
      </w:r>
      <w:r w:rsidRPr="006667E6">
        <w:rPr>
          <w:rFonts w:asciiTheme="majorHAnsi" w:hAnsiTheme="majorHAnsi"/>
          <w:sz w:val="14"/>
        </w:rPr>
        <w:t xml:space="preserve"> </w:t>
      </w:r>
      <w:r w:rsidRPr="009A6333">
        <w:rPr>
          <w:rFonts w:asciiTheme="majorHAnsi" w:hAnsiTheme="majorHAnsi"/>
          <w:vanish/>
          <w:sz w:val="14"/>
        </w:rPr>
        <w:t>agreements,</w:t>
      </w:r>
      <w:r w:rsidRPr="006667E6">
        <w:rPr>
          <w:rFonts w:asciiTheme="majorHAnsi" w:hAnsiTheme="majorHAnsi"/>
          <w:sz w:val="14"/>
        </w:rPr>
        <w:t xml:space="preserve"> </w:t>
      </w:r>
      <w:r w:rsidRPr="009A6333">
        <w:rPr>
          <w:rFonts w:asciiTheme="majorHAnsi" w:hAnsiTheme="majorHAnsi"/>
          <w:vanish/>
          <w:sz w:val="14"/>
        </w:rPr>
        <w:t>are</w:t>
      </w:r>
      <w:r w:rsidRPr="006667E6">
        <w:rPr>
          <w:rFonts w:asciiTheme="majorHAnsi" w:hAnsiTheme="majorHAnsi"/>
          <w:sz w:val="14"/>
        </w:rPr>
        <w:t xml:space="preserve"> </w:t>
      </w:r>
      <w:r w:rsidRPr="009A6333">
        <w:rPr>
          <w:rFonts w:asciiTheme="majorHAnsi" w:hAnsiTheme="majorHAnsi"/>
          <w:vanish/>
          <w:sz w:val="14"/>
        </w:rPr>
        <w:t>part</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wider</w:t>
      </w:r>
      <w:r w:rsidRPr="006667E6">
        <w:rPr>
          <w:rFonts w:asciiTheme="majorHAnsi" w:hAnsiTheme="majorHAnsi"/>
          <w:sz w:val="14"/>
        </w:rPr>
        <w:t xml:space="preserve"> </w:t>
      </w:r>
      <w:r w:rsidRPr="009A6333">
        <w:rPr>
          <w:rFonts w:asciiTheme="majorHAnsi" w:hAnsiTheme="majorHAnsi"/>
          <w:vanish/>
          <w:sz w:val="14"/>
        </w:rPr>
        <w:t>legal</w:t>
      </w:r>
      <w:r w:rsidRPr="006667E6">
        <w:rPr>
          <w:rFonts w:asciiTheme="majorHAnsi" w:hAnsiTheme="majorHAnsi"/>
          <w:sz w:val="14"/>
        </w:rPr>
        <w:t xml:space="preserve"> </w:t>
      </w:r>
      <w:r w:rsidRPr="009A6333">
        <w:rPr>
          <w:rFonts w:asciiTheme="majorHAnsi" w:hAnsiTheme="majorHAnsi"/>
          <w:vanish/>
          <w:sz w:val="14"/>
        </w:rPr>
        <w:t>system</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facilitates</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neocolonialism.</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instance,</w:t>
      </w:r>
      <w:r w:rsidRPr="006667E6">
        <w:rPr>
          <w:rFonts w:asciiTheme="majorHAnsi" w:hAnsiTheme="majorHAnsi"/>
          <w:sz w:val="14"/>
        </w:rPr>
        <w:t xml:space="preserve"> </w:t>
      </w:r>
      <w:r w:rsidRPr="009A6333">
        <w:rPr>
          <w:rFonts w:asciiTheme="majorHAnsi" w:hAnsiTheme="majorHAnsi"/>
          <w:vanish/>
          <w:sz w:val="14"/>
        </w:rPr>
        <w:t>powerful</w:t>
      </w:r>
      <w:r w:rsidRPr="006667E6">
        <w:rPr>
          <w:rFonts w:asciiTheme="majorHAnsi" w:hAnsiTheme="majorHAnsi"/>
          <w:sz w:val="14"/>
        </w:rPr>
        <w:t xml:space="preserve"> </w:t>
      </w:r>
      <w:r w:rsidRPr="009A6333">
        <w:rPr>
          <w:rFonts w:asciiTheme="majorHAnsi" w:hAnsiTheme="majorHAnsi"/>
          <w:vanish/>
          <w:sz w:val="14"/>
        </w:rPr>
        <w:t>actors</w:t>
      </w:r>
      <w:r w:rsidRPr="006667E6">
        <w:rPr>
          <w:rFonts w:asciiTheme="majorHAnsi" w:hAnsiTheme="majorHAnsi"/>
          <w:sz w:val="14"/>
        </w:rPr>
        <w:t xml:space="preserve"> </w:t>
      </w:r>
      <w:r w:rsidRPr="009A6333">
        <w:rPr>
          <w:rFonts w:asciiTheme="majorHAnsi" w:hAnsiTheme="majorHAnsi"/>
          <w:vanish/>
          <w:sz w:val="14"/>
        </w:rPr>
        <w:t>such</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European</w:t>
      </w:r>
      <w:r w:rsidRPr="006667E6">
        <w:rPr>
          <w:rFonts w:asciiTheme="majorHAnsi" w:hAnsiTheme="majorHAnsi"/>
          <w:sz w:val="14"/>
        </w:rPr>
        <w:t xml:space="preserve"> </w:t>
      </w:r>
      <w:r w:rsidRPr="009A6333">
        <w:rPr>
          <w:rFonts w:asciiTheme="majorHAnsi" w:hAnsiTheme="majorHAnsi"/>
          <w:vanish/>
          <w:sz w:val="14"/>
        </w:rPr>
        <w:t>Union</w:t>
      </w:r>
      <w:r w:rsidRPr="006667E6">
        <w:rPr>
          <w:rFonts w:asciiTheme="majorHAnsi" w:hAnsiTheme="majorHAnsi"/>
          <w:sz w:val="14"/>
        </w:rPr>
        <w:t xml:space="preserve"> </w:t>
      </w:r>
      <w:r w:rsidRPr="009A6333">
        <w:rPr>
          <w:rFonts w:asciiTheme="majorHAnsi" w:hAnsiTheme="majorHAnsi"/>
          <w:vanish/>
          <w:sz w:val="14"/>
        </w:rPr>
        <w:t>(EU)</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USA</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included</w:t>
      </w:r>
      <w:r w:rsidRPr="006667E6">
        <w:rPr>
          <w:rFonts w:asciiTheme="majorHAnsi" w:hAnsiTheme="majorHAnsi"/>
          <w:sz w:val="14"/>
        </w:rPr>
        <w:t xml:space="preserve"> </w:t>
      </w:r>
      <w:r w:rsidRPr="009A6333">
        <w:rPr>
          <w:rFonts w:asciiTheme="majorHAnsi" w:hAnsiTheme="majorHAnsi"/>
          <w:vanish/>
          <w:sz w:val="14"/>
        </w:rPr>
        <w:t>TRIPS-plus</w:t>
      </w:r>
      <w:r w:rsidRPr="006667E6">
        <w:rPr>
          <w:rFonts w:asciiTheme="majorHAnsi" w:hAnsiTheme="majorHAnsi"/>
          <w:sz w:val="14"/>
        </w:rPr>
        <w:t xml:space="preserve"> </w:t>
      </w:r>
      <w:r w:rsidRPr="009A6333">
        <w:rPr>
          <w:rFonts w:asciiTheme="majorHAnsi" w:hAnsiTheme="majorHAnsi"/>
          <w:vanish/>
          <w:sz w:val="14"/>
        </w:rPr>
        <w:t>provisions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bilateral</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multilateral</w:t>
      </w:r>
      <w:r w:rsidRPr="006667E6">
        <w:rPr>
          <w:rFonts w:asciiTheme="majorHAnsi" w:hAnsiTheme="majorHAnsi"/>
          <w:sz w:val="14"/>
        </w:rPr>
        <w:t xml:space="preserve"> </w:t>
      </w:r>
      <w:r w:rsidRPr="009A6333">
        <w:rPr>
          <w:rFonts w:asciiTheme="majorHAnsi" w:hAnsiTheme="majorHAnsi"/>
          <w:vanish/>
          <w:sz w:val="14"/>
        </w:rPr>
        <w:t>agreements.</w:t>
      </w:r>
      <w:r w:rsidRPr="006667E6">
        <w:rPr>
          <w:rFonts w:asciiTheme="majorHAnsi" w:hAnsiTheme="majorHAnsi"/>
          <w:sz w:val="14"/>
        </w:rPr>
        <w:t xml:space="preserve"> </w:t>
      </w:r>
      <w:r w:rsidRPr="009A6333">
        <w:rPr>
          <w:rFonts w:asciiTheme="majorHAnsi" w:hAnsiTheme="majorHAnsi"/>
          <w:vanish/>
          <w:sz w:val="14"/>
        </w:rPr>
        <w:t>These</w:t>
      </w:r>
      <w:r w:rsidRPr="006667E6">
        <w:rPr>
          <w:rFonts w:asciiTheme="majorHAnsi" w:hAnsiTheme="majorHAnsi"/>
          <w:sz w:val="14"/>
        </w:rPr>
        <w:t xml:space="preserve"> </w:t>
      </w:r>
      <w:r w:rsidRPr="009A6333">
        <w:rPr>
          <w:rFonts w:asciiTheme="majorHAnsi" w:hAnsiTheme="majorHAnsi"/>
          <w:vanish/>
          <w:sz w:val="14"/>
        </w:rPr>
        <w:t>agreements</w:t>
      </w:r>
      <w:r w:rsidRPr="006667E6">
        <w:rPr>
          <w:rFonts w:asciiTheme="majorHAnsi" w:hAnsiTheme="majorHAnsi"/>
          <w:sz w:val="14"/>
        </w:rPr>
        <w:t xml:space="preserve"> </w:t>
      </w:r>
      <w:r w:rsidRPr="009A6333">
        <w:rPr>
          <w:rFonts w:asciiTheme="majorHAnsi" w:hAnsiTheme="majorHAnsi"/>
          <w:vanish/>
          <w:sz w:val="14"/>
        </w:rPr>
        <w:t>often</w:t>
      </w:r>
      <w:r w:rsidRPr="006667E6">
        <w:rPr>
          <w:rFonts w:asciiTheme="majorHAnsi" w:hAnsiTheme="majorHAnsi"/>
          <w:sz w:val="14"/>
        </w:rPr>
        <w:t xml:space="preserve"> </w:t>
      </w:r>
      <w:r w:rsidRPr="009A6333">
        <w:rPr>
          <w:rFonts w:asciiTheme="majorHAnsi" w:hAnsiTheme="majorHAnsi"/>
          <w:vanish/>
          <w:sz w:val="14"/>
        </w:rPr>
        <w:t>force</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South</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concede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more</w:t>
      </w:r>
      <w:r w:rsidRPr="006667E6">
        <w:rPr>
          <w:rFonts w:asciiTheme="majorHAnsi" w:hAnsiTheme="majorHAnsi"/>
          <w:sz w:val="14"/>
        </w:rPr>
        <w:t xml:space="preserve"> </w:t>
      </w:r>
      <w:r w:rsidRPr="009A6333">
        <w:rPr>
          <w:rFonts w:asciiTheme="majorHAnsi" w:hAnsiTheme="majorHAnsi"/>
          <w:vanish/>
          <w:sz w:val="14"/>
        </w:rPr>
        <w:t>stringent</w:t>
      </w:r>
      <w:r w:rsidRPr="006667E6">
        <w:rPr>
          <w:rFonts w:asciiTheme="majorHAnsi" w:hAnsiTheme="majorHAnsi"/>
          <w:sz w:val="14"/>
        </w:rPr>
        <w:t xml:space="preserve"> </w:t>
      </w:r>
      <w:r w:rsidRPr="009A6333">
        <w:rPr>
          <w:rFonts w:asciiTheme="majorHAnsi" w:hAnsiTheme="majorHAnsi"/>
          <w:vanish/>
          <w:sz w:val="14"/>
        </w:rPr>
        <w:t>patent</w:t>
      </w:r>
      <w:r w:rsidRPr="006667E6">
        <w:rPr>
          <w:rFonts w:asciiTheme="majorHAnsi" w:hAnsiTheme="majorHAnsi"/>
          <w:sz w:val="14"/>
        </w:rPr>
        <w:t xml:space="preserve"> </w:t>
      </w:r>
      <w:r w:rsidRPr="009A6333">
        <w:rPr>
          <w:rFonts w:asciiTheme="majorHAnsi" w:hAnsiTheme="majorHAnsi"/>
          <w:vanish/>
          <w:sz w:val="14"/>
        </w:rPr>
        <w:t>protections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order</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gain</w:t>
      </w:r>
      <w:r w:rsidRPr="006667E6">
        <w:rPr>
          <w:rFonts w:asciiTheme="majorHAnsi" w:hAnsiTheme="majorHAnsi"/>
          <w:sz w:val="14"/>
        </w:rPr>
        <w:t xml:space="preserve"> </w:t>
      </w:r>
      <w:r w:rsidRPr="009A6333">
        <w:rPr>
          <w:rFonts w:asciiTheme="majorHAnsi" w:hAnsiTheme="majorHAnsi"/>
          <w:vanish/>
          <w:sz w:val="14"/>
        </w:rPr>
        <w:t>trade</w:t>
      </w:r>
      <w:r w:rsidRPr="006667E6">
        <w:rPr>
          <w:rFonts w:asciiTheme="majorHAnsi" w:hAnsiTheme="majorHAnsi"/>
          <w:sz w:val="14"/>
        </w:rPr>
        <w:t xml:space="preserve"> </w:t>
      </w:r>
      <w:r w:rsidRPr="009A6333">
        <w:rPr>
          <w:rFonts w:asciiTheme="majorHAnsi" w:hAnsiTheme="majorHAnsi"/>
          <w:vanish/>
          <w:sz w:val="14"/>
        </w:rPr>
        <w:t>advantages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also</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escape</w:t>
      </w:r>
      <w:r w:rsidRPr="006667E6">
        <w:rPr>
          <w:rFonts w:asciiTheme="majorHAnsi" w:hAnsiTheme="majorHAnsi"/>
          <w:sz w:val="14"/>
        </w:rPr>
        <w:t xml:space="preserve"> </w:t>
      </w:r>
      <w:r w:rsidRPr="009A6333">
        <w:rPr>
          <w:rFonts w:asciiTheme="majorHAnsi" w:hAnsiTheme="majorHAnsi"/>
          <w:vanish/>
          <w:sz w:val="14"/>
        </w:rPr>
        <w:t>trade</w:t>
      </w:r>
      <w:r w:rsidRPr="006667E6">
        <w:rPr>
          <w:rFonts w:asciiTheme="majorHAnsi" w:hAnsiTheme="majorHAnsi"/>
          <w:sz w:val="14"/>
        </w:rPr>
        <w:t xml:space="preserve"> </w:t>
      </w:r>
      <w:r w:rsidRPr="009A6333">
        <w:rPr>
          <w:rFonts w:asciiTheme="majorHAnsi" w:hAnsiTheme="majorHAnsi"/>
          <w:vanish/>
          <w:sz w:val="14"/>
        </w:rPr>
        <w:t>sanctions.</w:t>
      </w:r>
      <w:hyperlink r:id="rId77" w:anchor="ref-30" w:history="1">
        <w:r w:rsidRPr="009A6333">
          <w:rPr>
            <w:rFonts w:asciiTheme="majorHAnsi" w:hAnsiTheme="majorHAnsi"/>
            <w:vanish/>
            <w:sz w:val="14"/>
          </w:rPr>
          <w:t>30</w:t>
        </w:r>
      </w:hyperlink>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so</w:t>
      </w:r>
      <w:r w:rsidRPr="006667E6">
        <w:rPr>
          <w:rFonts w:asciiTheme="majorHAnsi" w:hAnsiTheme="majorHAnsi"/>
          <w:sz w:val="14"/>
        </w:rPr>
        <w:t xml:space="preserve"> </w:t>
      </w:r>
      <w:r w:rsidRPr="009A6333">
        <w:rPr>
          <w:rFonts w:asciiTheme="majorHAnsi" w:hAnsiTheme="majorHAnsi"/>
          <w:vanish/>
          <w:sz w:val="14"/>
        </w:rPr>
        <w:t>doing,</w:t>
      </w:r>
      <w:r w:rsidRPr="006667E6">
        <w:rPr>
          <w:rFonts w:asciiTheme="majorHAnsi" w:hAnsiTheme="majorHAnsi"/>
          <w:sz w:val="14"/>
        </w:rPr>
        <w:t xml:space="preserve"> </w:t>
      </w:r>
      <w:r w:rsidRPr="006667E6">
        <w:rPr>
          <w:rStyle w:val="Emphasis"/>
          <w:rFonts w:asciiTheme="majorHAnsi" w:hAnsiTheme="majorHAnsi"/>
          <w:highlight w:val="cyan"/>
        </w:rPr>
        <w:t xml:space="preserve">IP law </w:t>
      </w:r>
      <w:r w:rsidRPr="009A6333">
        <w:rPr>
          <w:rFonts w:asciiTheme="majorHAnsi" w:hAnsiTheme="majorHAnsi"/>
          <w:vanish/>
          <w:sz w:val="14"/>
        </w:rPr>
        <w:t>commodifies</w:t>
      </w:r>
      <w:r w:rsidRPr="006667E6">
        <w:rPr>
          <w:rFonts w:asciiTheme="majorHAnsi" w:hAnsiTheme="majorHAnsi"/>
          <w:sz w:val="14"/>
        </w:rPr>
        <w:t xml:space="preserve"> </w:t>
      </w:r>
      <w:r w:rsidRPr="009A6333">
        <w:rPr>
          <w:rFonts w:asciiTheme="majorHAnsi" w:hAnsiTheme="majorHAnsi"/>
          <w:vanish/>
          <w:sz w:val="14"/>
        </w:rPr>
        <w:t>medicines</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are</w:t>
      </w:r>
      <w:r w:rsidRPr="006667E6">
        <w:rPr>
          <w:rFonts w:asciiTheme="majorHAnsi" w:hAnsiTheme="majorHAnsi"/>
          <w:sz w:val="14"/>
        </w:rPr>
        <w:t xml:space="preserve"> </w:t>
      </w:r>
      <w:r w:rsidRPr="009A6333">
        <w:rPr>
          <w:rFonts w:asciiTheme="majorHAnsi" w:hAnsiTheme="majorHAnsi"/>
          <w:vanish/>
          <w:sz w:val="14"/>
        </w:rPr>
        <w:t>essential</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human</w:t>
      </w:r>
      <w:r w:rsidRPr="006667E6">
        <w:rPr>
          <w:rFonts w:asciiTheme="majorHAnsi" w:hAnsiTheme="majorHAnsi"/>
          <w:sz w:val="14"/>
        </w:rPr>
        <w:t xml:space="preserve"> </w:t>
      </w:r>
      <w:r w:rsidRPr="009A6333">
        <w:rPr>
          <w:rFonts w:asciiTheme="majorHAnsi" w:hAnsiTheme="majorHAnsi"/>
          <w:vanish/>
          <w:sz w:val="14"/>
        </w:rPr>
        <w:t>survival</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well-being,</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6667E6">
        <w:rPr>
          <w:rStyle w:val="Emphasis"/>
          <w:rFonts w:asciiTheme="majorHAnsi" w:hAnsiTheme="majorHAnsi"/>
          <w:highlight w:val="cyan"/>
        </w:rPr>
        <w:t>sacrifices the lives and health of the poor and otherwise marginalised on the altar of corporate profitability</w:t>
      </w:r>
      <w:r w:rsidRPr="009A6333">
        <w:rPr>
          <w:rFonts w:asciiTheme="majorHAnsi" w:hAnsiTheme="majorHAnsi"/>
          <w:vanish/>
          <w:sz w:val="14"/>
        </w:rPr>
        <w:t>.</w:t>
      </w:r>
      <w:hyperlink r:id="rId78" w:anchor="ref-31" w:history="1">
        <w:r w:rsidRPr="009A6333">
          <w:rPr>
            <w:rFonts w:asciiTheme="majorHAnsi" w:hAnsiTheme="majorHAnsi"/>
            <w:vanish/>
            <w:sz w:val="14"/>
          </w:rPr>
          <w:t>31</w:t>
        </w:r>
      </w:hyperlink>
      <w:r w:rsidRPr="006667E6">
        <w:rPr>
          <w:rFonts w:asciiTheme="majorHAnsi" w:hAnsiTheme="majorHAnsi"/>
          <w:sz w:val="14"/>
        </w:rPr>
        <w:t xml:space="preserve"> </w:t>
      </w:r>
      <w:r w:rsidRPr="009A6333">
        <w:rPr>
          <w:rFonts w:asciiTheme="majorHAnsi" w:hAnsiTheme="majorHAnsi"/>
          <w:vanish/>
          <w:sz w:val="14"/>
        </w:rPr>
        <w:t>Common</w:t>
      </w:r>
      <w:r w:rsidRPr="006667E6">
        <w:rPr>
          <w:rFonts w:asciiTheme="majorHAnsi" w:hAnsiTheme="majorHAnsi"/>
          <w:sz w:val="14"/>
        </w:rPr>
        <w:t xml:space="preserve"> </w:t>
      </w:r>
      <w:r w:rsidRPr="009A6333">
        <w:rPr>
          <w:rFonts w:asciiTheme="majorHAnsi" w:hAnsiTheme="majorHAnsi"/>
          <w:vanish/>
          <w:sz w:val="14"/>
        </w:rPr>
        <w:t>interpretations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understandings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international</w:t>
      </w:r>
      <w:r w:rsidRPr="006667E6">
        <w:rPr>
          <w:rFonts w:asciiTheme="majorHAnsi" w:hAnsiTheme="majorHAnsi"/>
          <w:sz w:val="14"/>
        </w:rPr>
        <w:t xml:space="preserve"> </w:t>
      </w:r>
      <w:r w:rsidRPr="009A6333">
        <w:rPr>
          <w:rFonts w:asciiTheme="majorHAnsi" w:hAnsiTheme="majorHAnsi"/>
          <w:vanish/>
          <w:sz w:val="14"/>
        </w:rPr>
        <w:t>IP</w:t>
      </w:r>
      <w:r w:rsidRPr="006667E6">
        <w:rPr>
          <w:rFonts w:asciiTheme="majorHAnsi" w:hAnsiTheme="majorHAnsi"/>
          <w:sz w:val="14"/>
        </w:rPr>
        <w:t xml:space="preserve"> </w:t>
      </w:r>
      <w:r w:rsidRPr="009A6333">
        <w:rPr>
          <w:rFonts w:asciiTheme="majorHAnsi" w:hAnsiTheme="majorHAnsi"/>
          <w:vanish/>
          <w:sz w:val="14"/>
        </w:rPr>
        <w:t>system</w:t>
      </w:r>
      <w:r w:rsidRPr="006667E6">
        <w:rPr>
          <w:rFonts w:asciiTheme="majorHAnsi" w:hAnsiTheme="majorHAnsi"/>
          <w:sz w:val="14"/>
        </w:rPr>
        <w:t xml:space="preserve"> </w:t>
      </w:r>
      <w:r w:rsidRPr="009A6333">
        <w:rPr>
          <w:rFonts w:asciiTheme="majorHAnsi" w:hAnsiTheme="majorHAnsi"/>
          <w:vanish/>
          <w:sz w:val="14"/>
        </w:rPr>
        <w:t>are</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healthcare</w:t>
      </w:r>
      <w:r w:rsidRPr="006667E6">
        <w:rPr>
          <w:rFonts w:asciiTheme="majorHAnsi" w:hAnsiTheme="majorHAnsi"/>
          <w:sz w:val="14"/>
        </w:rPr>
        <w:t xml:space="preserve"> </w:t>
      </w:r>
      <w:r w:rsidRPr="009A6333">
        <w:rPr>
          <w:rFonts w:asciiTheme="majorHAnsi" w:hAnsiTheme="majorHAnsi"/>
          <w:vanish/>
          <w:sz w:val="14"/>
        </w:rPr>
        <w:t>goods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services</w:t>
      </w:r>
      <w:r w:rsidRPr="006667E6">
        <w:rPr>
          <w:rFonts w:asciiTheme="majorHAnsi" w:hAnsiTheme="majorHAnsi"/>
          <w:sz w:val="14"/>
        </w:rPr>
        <w:t xml:space="preserve"> </w:t>
      </w:r>
      <w:r w:rsidRPr="009A6333">
        <w:rPr>
          <w:rFonts w:asciiTheme="majorHAnsi" w:hAnsiTheme="majorHAnsi"/>
          <w:vanish/>
          <w:sz w:val="14"/>
        </w:rPr>
        <w:t>derive</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value</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tradability.</w:t>
      </w:r>
      <w:hyperlink r:id="rId79" w:anchor="ref-14" w:history="1">
        <w:r w:rsidRPr="009A6333">
          <w:rPr>
            <w:rFonts w:asciiTheme="majorHAnsi" w:hAnsiTheme="majorHAnsi"/>
            <w:vanish/>
            <w:sz w:val="14"/>
          </w:rPr>
          <w:t>14</w:t>
        </w:r>
      </w:hyperlink>
      <w:r w:rsidRPr="006667E6">
        <w:rPr>
          <w:rFonts w:asciiTheme="majorHAnsi" w:hAnsiTheme="majorHAnsi"/>
          <w:sz w:val="14"/>
        </w:rPr>
        <w:t xml:space="preserve"> </w:t>
      </w:r>
      <w:r w:rsidRPr="009A6333">
        <w:rPr>
          <w:rFonts w:asciiTheme="majorHAnsi" w:hAnsiTheme="majorHAnsi"/>
          <w:vanish/>
          <w:sz w:val="14"/>
        </w:rPr>
        <w:t>(‘We</w:t>
      </w:r>
      <w:r w:rsidRPr="006667E6">
        <w:rPr>
          <w:rFonts w:asciiTheme="majorHAnsi" w:hAnsiTheme="majorHAnsi"/>
          <w:sz w:val="14"/>
        </w:rPr>
        <w:t xml:space="preserve"> </w:t>
      </w:r>
      <w:r w:rsidRPr="009A6333">
        <w:rPr>
          <w:rFonts w:asciiTheme="majorHAnsi" w:hAnsiTheme="majorHAnsi"/>
          <w:vanish/>
          <w:sz w:val="14"/>
        </w:rPr>
        <w:t>use</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term</w:t>
      </w:r>
      <w:r w:rsidRPr="006667E6">
        <w:rPr>
          <w:rFonts w:asciiTheme="majorHAnsi" w:hAnsiTheme="majorHAnsi"/>
          <w:sz w:val="14"/>
        </w:rPr>
        <w:t xml:space="preserve"> </w:t>
      </w:r>
      <w:r w:rsidRPr="009A6333">
        <w:rPr>
          <w:rFonts w:asciiTheme="majorHAnsi" w:hAnsiTheme="majorHAnsi"/>
          <w:vanish/>
          <w:sz w:val="14"/>
        </w:rPr>
        <w:t>“public</w:t>
      </w:r>
      <w:r w:rsidRPr="006667E6">
        <w:rPr>
          <w:rFonts w:asciiTheme="majorHAnsi" w:hAnsiTheme="majorHAnsi"/>
          <w:sz w:val="14"/>
        </w:rPr>
        <w:t xml:space="preserve"> </w:t>
      </w:r>
      <w:r w:rsidRPr="009A6333">
        <w:rPr>
          <w:rFonts w:asciiTheme="majorHAnsi" w:hAnsiTheme="majorHAnsi"/>
          <w:vanish/>
          <w:sz w:val="14"/>
        </w:rPr>
        <w:t>good”</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used</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health</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mean</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good</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should</w:t>
      </w:r>
      <w:r w:rsidRPr="006667E6">
        <w:rPr>
          <w:rFonts w:asciiTheme="majorHAnsi" w:hAnsiTheme="majorHAnsi"/>
          <w:sz w:val="14"/>
        </w:rPr>
        <w:t xml:space="preserve"> </w:t>
      </w:r>
      <w:r w:rsidRPr="009A6333">
        <w:rPr>
          <w:rFonts w:asciiTheme="majorHAnsi" w:hAnsiTheme="majorHAnsi"/>
          <w:vanish/>
          <w:sz w:val="14"/>
        </w:rPr>
        <w:t>be</w:t>
      </w:r>
      <w:r w:rsidRPr="006667E6">
        <w:rPr>
          <w:rFonts w:asciiTheme="majorHAnsi" w:hAnsiTheme="majorHAnsi"/>
          <w:sz w:val="14"/>
        </w:rPr>
        <w:t xml:space="preserve"> </w:t>
      </w:r>
      <w:r w:rsidRPr="009A6333">
        <w:rPr>
          <w:rFonts w:asciiTheme="majorHAnsi" w:hAnsiTheme="majorHAnsi"/>
          <w:vanish/>
          <w:sz w:val="14"/>
        </w:rPr>
        <w:t>available</w:t>
      </w:r>
      <w:r w:rsidRPr="006667E6">
        <w:rPr>
          <w:rFonts w:asciiTheme="majorHAnsi" w:hAnsiTheme="majorHAnsi"/>
          <w:sz w:val="14"/>
        </w:rPr>
        <w:t xml:space="preserve"> </w:t>
      </w:r>
      <w:r w:rsidRPr="009A6333">
        <w:rPr>
          <w:rFonts w:asciiTheme="majorHAnsi" w:hAnsiTheme="majorHAnsi"/>
          <w:vanish/>
          <w:sz w:val="14"/>
        </w:rPr>
        <w:t>universally</w:t>
      </w:r>
      <w:r w:rsidRPr="006667E6">
        <w:rPr>
          <w:rFonts w:asciiTheme="majorHAnsi" w:hAnsiTheme="majorHAnsi"/>
          <w:sz w:val="14"/>
        </w:rPr>
        <w:t xml:space="preserve"> </w:t>
      </w:r>
      <w:r w:rsidRPr="009A6333">
        <w:rPr>
          <w:rFonts w:asciiTheme="majorHAnsi" w:hAnsiTheme="majorHAnsi"/>
          <w:vanish/>
          <w:sz w:val="14"/>
        </w:rPr>
        <w:t>because</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its</w:t>
      </w:r>
      <w:r w:rsidRPr="006667E6">
        <w:rPr>
          <w:rFonts w:asciiTheme="majorHAnsi" w:hAnsiTheme="majorHAnsi"/>
          <w:sz w:val="14"/>
        </w:rPr>
        <w:t xml:space="preserve"> </w:t>
      </w:r>
      <w:r w:rsidRPr="009A6333">
        <w:rPr>
          <w:rFonts w:asciiTheme="majorHAnsi" w:hAnsiTheme="majorHAnsi"/>
          <w:vanish/>
          <w:sz w:val="14"/>
        </w:rPr>
        <w:t>critical</w:t>
      </w:r>
      <w:r w:rsidRPr="006667E6">
        <w:rPr>
          <w:rFonts w:asciiTheme="majorHAnsi" w:hAnsiTheme="majorHAnsi"/>
          <w:sz w:val="14"/>
        </w:rPr>
        <w:t xml:space="preserve"> </w:t>
      </w:r>
      <w:r w:rsidRPr="009A6333">
        <w:rPr>
          <w:rFonts w:asciiTheme="majorHAnsi" w:hAnsiTheme="majorHAnsi"/>
          <w:vanish/>
          <w:sz w:val="14"/>
        </w:rPr>
        <w:t>importance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health,</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not</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term</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used</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economics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mean</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good</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both</w:t>
      </w:r>
      <w:r w:rsidRPr="006667E6">
        <w:rPr>
          <w:rFonts w:asciiTheme="majorHAnsi" w:hAnsiTheme="majorHAnsi"/>
          <w:sz w:val="14"/>
        </w:rPr>
        <w:t xml:space="preserve"> </w:t>
      </w:r>
      <w:r w:rsidRPr="009A6333">
        <w:rPr>
          <w:rFonts w:asciiTheme="majorHAnsi" w:hAnsiTheme="majorHAnsi"/>
          <w:vanish/>
          <w:sz w:val="14"/>
        </w:rPr>
        <w:t>non-excludable</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non-rivalrous.’)</w:t>
      </w:r>
      <w:hyperlink r:id="rId80" w:anchor="ref-14" w:history="1">
        <w:r w:rsidRPr="009A6333">
          <w:rPr>
            <w:rFonts w:asciiTheme="majorHAnsi" w:hAnsiTheme="majorHAnsi"/>
            <w:vanish/>
            <w:sz w:val="14"/>
          </w:rPr>
          <w:t>14</w:t>
        </w:r>
        <w:r w:rsidRPr="006667E6">
          <w:rPr>
            <w:rFonts w:asciiTheme="majorHAnsi" w:hAnsiTheme="majorHAnsi"/>
            <w:sz w:val="14"/>
          </w:rPr>
          <w:t xml:space="preserve"> </w:t>
        </w:r>
        <w:r w:rsidRPr="009A6333">
          <w:rPr>
            <w:rFonts w:asciiTheme="majorHAnsi" w:hAnsiTheme="majorHAnsi"/>
            <w:vanish/>
            <w:sz w:val="14"/>
          </w:rPr>
          <w:t>32</w:t>
        </w:r>
      </w:hyperlink>
      <w:r w:rsidRPr="006667E6">
        <w:rPr>
          <w:rFonts w:asciiTheme="majorHAnsi" w:hAnsiTheme="majorHAnsi"/>
          <w:sz w:val="14"/>
        </w:rPr>
        <w:t xml:space="preserve"> </w:t>
      </w:r>
      <w:r w:rsidRPr="009A6333">
        <w:rPr>
          <w:rFonts w:asciiTheme="majorHAnsi" w:hAnsiTheme="majorHAnsi"/>
          <w:vanish/>
          <w:sz w:val="14"/>
        </w:rPr>
        <w:t>However,</w:t>
      </w:r>
      <w:r w:rsidRPr="006667E6">
        <w:rPr>
          <w:rFonts w:asciiTheme="majorHAnsi" w:hAnsiTheme="majorHAnsi"/>
          <w:sz w:val="14"/>
        </w:rPr>
        <w:t xml:space="preserve"> </w:t>
      </w:r>
      <w:r w:rsidRPr="009A6333">
        <w:rPr>
          <w:rFonts w:asciiTheme="majorHAnsi" w:hAnsiTheme="majorHAnsi"/>
          <w:vanish/>
          <w:sz w:val="14"/>
        </w:rPr>
        <w:t>many,</w:t>
      </w:r>
      <w:r w:rsidRPr="006667E6">
        <w:rPr>
          <w:rFonts w:asciiTheme="majorHAnsi" w:hAnsiTheme="majorHAnsi"/>
          <w:sz w:val="14"/>
        </w:rPr>
        <w:t xml:space="preserve"> </w:t>
      </w:r>
      <w:r w:rsidRPr="009A6333">
        <w:rPr>
          <w:rFonts w:asciiTheme="majorHAnsi" w:hAnsiTheme="majorHAnsi"/>
          <w:vanish/>
          <w:sz w:val="14"/>
        </w:rPr>
        <w:t>including</w:t>
      </w:r>
      <w:r w:rsidRPr="006667E6">
        <w:rPr>
          <w:rFonts w:asciiTheme="majorHAnsi" w:hAnsiTheme="majorHAnsi"/>
          <w:sz w:val="14"/>
        </w:rPr>
        <w:t xml:space="preserve"> </w:t>
      </w:r>
      <w:r w:rsidRPr="009A6333">
        <w:rPr>
          <w:rFonts w:asciiTheme="majorHAnsi" w:hAnsiTheme="majorHAnsi"/>
          <w:vanish/>
          <w:sz w:val="14"/>
        </w:rPr>
        <w:t>critical</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South</w:t>
      </w:r>
      <w:r w:rsidRPr="006667E6">
        <w:rPr>
          <w:rFonts w:asciiTheme="majorHAnsi" w:hAnsiTheme="majorHAnsi"/>
          <w:sz w:val="14"/>
        </w:rPr>
        <w:t xml:space="preserve"> </w:t>
      </w:r>
      <w:r w:rsidRPr="009A6333">
        <w:rPr>
          <w:rFonts w:asciiTheme="majorHAnsi" w:hAnsiTheme="majorHAnsi"/>
          <w:vanish/>
          <w:sz w:val="14"/>
        </w:rPr>
        <w:t>scholars,</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questioned</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prioritisation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property</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9A6333">
        <w:rPr>
          <w:rFonts w:asciiTheme="majorHAnsi" w:hAnsiTheme="majorHAnsi"/>
          <w:vanish/>
          <w:sz w:val="14"/>
        </w:rPr>
        <w:t>(including</w:t>
      </w:r>
      <w:r w:rsidRPr="006667E6">
        <w:rPr>
          <w:rFonts w:asciiTheme="majorHAnsi" w:hAnsiTheme="majorHAnsi"/>
          <w:sz w:val="14"/>
        </w:rPr>
        <w:t xml:space="preserve"> </w:t>
      </w:r>
      <w:r w:rsidRPr="009A6333">
        <w:rPr>
          <w:rFonts w:asciiTheme="majorHAnsi" w:hAnsiTheme="majorHAnsi"/>
          <w:vanish/>
          <w:sz w:val="14"/>
        </w:rPr>
        <w:t>IP</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9A6333">
        <w:rPr>
          <w:rFonts w:asciiTheme="majorHAnsi" w:hAnsiTheme="majorHAnsi"/>
          <w:vanish/>
          <w:sz w:val="14"/>
        </w:rPr>
        <w:t>over</w:t>
      </w:r>
      <w:r w:rsidRPr="006667E6">
        <w:rPr>
          <w:rFonts w:asciiTheme="majorHAnsi" w:hAnsiTheme="majorHAnsi"/>
          <w:sz w:val="14"/>
        </w:rPr>
        <w:t xml:space="preserve"> </w:t>
      </w:r>
      <w:r w:rsidRPr="009A6333">
        <w:rPr>
          <w:rFonts w:asciiTheme="majorHAnsi" w:hAnsiTheme="majorHAnsi"/>
          <w:vanish/>
          <w:sz w:val="14"/>
        </w:rPr>
        <w:t>other</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9A6333">
        <w:rPr>
          <w:rFonts w:asciiTheme="majorHAnsi" w:hAnsiTheme="majorHAnsi"/>
          <w:vanish/>
          <w:sz w:val="14"/>
        </w:rPr>
        <w:t>(especially</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health,</w:t>
      </w:r>
      <w:r w:rsidRPr="006667E6">
        <w:rPr>
          <w:rFonts w:asciiTheme="majorHAnsi" w:hAnsiTheme="majorHAnsi"/>
          <w:sz w:val="14"/>
        </w:rPr>
        <w:t xml:space="preserve"> </w:t>
      </w:r>
      <w:r w:rsidRPr="009A6333">
        <w:rPr>
          <w:rFonts w:asciiTheme="majorHAnsi" w:hAnsiTheme="majorHAnsi"/>
          <w:vanish/>
          <w:sz w:val="14"/>
        </w:rPr>
        <w:t>life</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equal</w:t>
      </w:r>
      <w:r w:rsidRPr="006667E6">
        <w:rPr>
          <w:rFonts w:asciiTheme="majorHAnsi" w:hAnsiTheme="majorHAnsi"/>
          <w:sz w:val="14"/>
        </w:rPr>
        <w:t xml:space="preserve"> </w:t>
      </w:r>
      <w:r w:rsidRPr="009A6333">
        <w:rPr>
          <w:rFonts w:asciiTheme="majorHAnsi" w:hAnsiTheme="majorHAnsi"/>
          <w:vanish/>
          <w:sz w:val="14"/>
        </w:rPr>
        <w:t>benefit</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scientific</w:t>
      </w:r>
      <w:r w:rsidRPr="006667E6">
        <w:rPr>
          <w:rFonts w:asciiTheme="majorHAnsi" w:hAnsiTheme="majorHAnsi"/>
          <w:sz w:val="14"/>
        </w:rPr>
        <w:t xml:space="preserve"> </w:t>
      </w:r>
      <w:r w:rsidRPr="009A6333">
        <w:rPr>
          <w:rFonts w:asciiTheme="majorHAnsi" w:hAnsiTheme="majorHAnsi"/>
          <w:vanish/>
          <w:sz w:val="14"/>
        </w:rPr>
        <w:t>progress)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manner</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inconsistent</w:t>
      </w:r>
      <w:r w:rsidRPr="006667E6">
        <w:rPr>
          <w:rFonts w:asciiTheme="majorHAnsi" w:hAnsiTheme="majorHAnsi"/>
          <w:sz w:val="14"/>
        </w:rPr>
        <w:t xml:space="preserve"> </w:t>
      </w:r>
      <w:r w:rsidRPr="009A6333">
        <w:rPr>
          <w:rFonts w:asciiTheme="majorHAnsi" w:hAnsiTheme="majorHAnsi"/>
          <w:vanish/>
          <w:sz w:val="14"/>
        </w:rPr>
        <w:t>with</w:t>
      </w:r>
      <w:r w:rsidRPr="006667E6">
        <w:rPr>
          <w:rFonts w:asciiTheme="majorHAnsi" w:hAnsiTheme="majorHAnsi"/>
          <w:sz w:val="14"/>
        </w:rPr>
        <w:t xml:space="preserve"> </w:t>
      </w:r>
      <w:r w:rsidRPr="009A6333">
        <w:rPr>
          <w:rFonts w:asciiTheme="majorHAnsi" w:hAnsiTheme="majorHAnsi"/>
          <w:vanish/>
          <w:sz w:val="14"/>
        </w:rPr>
        <w:t>international</w:t>
      </w:r>
      <w:r w:rsidRPr="006667E6">
        <w:rPr>
          <w:rFonts w:asciiTheme="majorHAnsi" w:hAnsiTheme="majorHAnsi"/>
          <w:sz w:val="14"/>
        </w:rPr>
        <w:t xml:space="preserve"> </w:t>
      </w:r>
      <w:r w:rsidRPr="009A6333">
        <w:rPr>
          <w:rFonts w:asciiTheme="majorHAnsi" w:hAnsiTheme="majorHAnsi"/>
          <w:vanish/>
          <w:sz w:val="14"/>
        </w:rPr>
        <w:t>human</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9A6333">
        <w:rPr>
          <w:rFonts w:asciiTheme="majorHAnsi" w:hAnsiTheme="majorHAnsi"/>
          <w:vanish/>
          <w:sz w:val="14"/>
        </w:rPr>
        <w:t>law.</w:t>
      </w:r>
      <w:hyperlink r:id="rId81" w:anchor="ref-31" w:history="1">
        <w:r w:rsidRPr="009A6333">
          <w:rPr>
            <w:rFonts w:asciiTheme="majorHAnsi" w:hAnsiTheme="majorHAnsi"/>
            <w:vanish/>
            <w:sz w:val="14"/>
          </w:rPr>
          <w:t>31</w:t>
        </w:r>
      </w:hyperlink>
      <w:r w:rsidRPr="006667E6">
        <w:rPr>
          <w:rFonts w:asciiTheme="majorHAnsi" w:hAnsiTheme="majorHAnsi"/>
          <w:sz w:val="14"/>
        </w:rPr>
        <w:t xml:space="preserve"> </w:t>
      </w:r>
      <w:r w:rsidRPr="009A6333">
        <w:rPr>
          <w:rFonts w:asciiTheme="majorHAnsi" w:hAnsiTheme="majorHAnsi"/>
          <w:vanish/>
          <w:sz w:val="14"/>
        </w:rPr>
        <w:t>Many</w:t>
      </w:r>
      <w:r w:rsidRPr="006667E6">
        <w:rPr>
          <w:rFonts w:asciiTheme="majorHAnsi" w:hAnsiTheme="majorHAnsi"/>
          <w:sz w:val="14"/>
        </w:rPr>
        <w:t xml:space="preserve"> </w:t>
      </w:r>
      <w:r w:rsidRPr="009A6333">
        <w:rPr>
          <w:rFonts w:asciiTheme="majorHAnsi" w:hAnsiTheme="majorHAnsi"/>
          <w:vanish/>
          <w:sz w:val="14"/>
        </w:rPr>
        <w:t>low-income</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long</w:t>
      </w:r>
      <w:r w:rsidRPr="006667E6">
        <w:rPr>
          <w:rFonts w:asciiTheme="majorHAnsi" w:hAnsiTheme="majorHAnsi"/>
          <w:sz w:val="14"/>
        </w:rPr>
        <w:t xml:space="preserve"> </w:t>
      </w:r>
      <w:r w:rsidRPr="009A6333">
        <w:rPr>
          <w:rFonts w:asciiTheme="majorHAnsi" w:hAnsiTheme="majorHAnsi"/>
          <w:vanish/>
          <w:sz w:val="14"/>
        </w:rPr>
        <w:t>been</w:t>
      </w:r>
      <w:r w:rsidRPr="006667E6">
        <w:rPr>
          <w:rFonts w:asciiTheme="majorHAnsi" w:hAnsiTheme="majorHAnsi"/>
          <w:sz w:val="14"/>
        </w:rPr>
        <w:t xml:space="preserve"> </w:t>
      </w:r>
      <w:r w:rsidRPr="009A6333">
        <w:rPr>
          <w:rFonts w:asciiTheme="majorHAnsi" w:hAnsiTheme="majorHAnsi"/>
          <w:vanish/>
          <w:sz w:val="14"/>
        </w:rPr>
        <w:t>active</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resisting</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IP</w:t>
      </w:r>
      <w:r w:rsidRPr="006667E6">
        <w:rPr>
          <w:rFonts w:asciiTheme="majorHAnsi" w:hAnsiTheme="majorHAnsi"/>
          <w:sz w:val="14"/>
        </w:rPr>
        <w:t xml:space="preserve"> </w:t>
      </w:r>
      <w:r w:rsidRPr="009A6333">
        <w:rPr>
          <w:rFonts w:asciiTheme="majorHAnsi" w:hAnsiTheme="majorHAnsi"/>
          <w:vanish/>
          <w:sz w:val="14"/>
        </w:rPr>
        <w:t>system</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an</w:t>
      </w:r>
      <w:r w:rsidRPr="006667E6">
        <w:rPr>
          <w:rFonts w:asciiTheme="majorHAnsi" w:hAnsiTheme="majorHAnsi"/>
          <w:sz w:val="14"/>
        </w:rPr>
        <w:t xml:space="preserve"> </w:t>
      </w:r>
      <w:r w:rsidRPr="009A6333">
        <w:rPr>
          <w:rFonts w:asciiTheme="majorHAnsi" w:hAnsiTheme="majorHAnsi"/>
          <w:vanish/>
          <w:sz w:val="14"/>
        </w:rPr>
        <w:t>unjust</w:t>
      </w:r>
      <w:r w:rsidRPr="006667E6">
        <w:rPr>
          <w:rFonts w:asciiTheme="majorHAnsi" w:hAnsiTheme="majorHAnsi"/>
          <w:sz w:val="14"/>
        </w:rPr>
        <w:t xml:space="preserve"> </w:t>
      </w:r>
      <w:r w:rsidRPr="009A6333">
        <w:rPr>
          <w:rFonts w:asciiTheme="majorHAnsi" w:hAnsiTheme="majorHAnsi"/>
          <w:vanish/>
          <w:sz w:val="14"/>
        </w:rPr>
        <w:t>extension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colonial</w:t>
      </w:r>
      <w:r w:rsidRPr="006667E6">
        <w:rPr>
          <w:rFonts w:asciiTheme="majorHAnsi" w:hAnsiTheme="majorHAnsi"/>
          <w:sz w:val="14"/>
        </w:rPr>
        <w:t xml:space="preserve"> </w:t>
      </w:r>
      <w:r w:rsidRPr="009A6333">
        <w:rPr>
          <w:rFonts w:asciiTheme="majorHAnsi" w:hAnsiTheme="majorHAnsi"/>
          <w:vanish/>
          <w:sz w:val="14"/>
        </w:rPr>
        <w:t>trade</w:t>
      </w:r>
      <w:r w:rsidRPr="006667E6">
        <w:rPr>
          <w:rFonts w:asciiTheme="majorHAnsi" w:hAnsiTheme="majorHAnsi"/>
          <w:sz w:val="14"/>
        </w:rPr>
        <w:t xml:space="preserve"> </w:t>
      </w:r>
      <w:r w:rsidRPr="009A6333">
        <w:rPr>
          <w:rFonts w:asciiTheme="majorHAnsi" w:hAnsiTheme="majorHAnsi"/>
          <w:vanish/>
          <w:sz w:val="14"/>
        </w:rPr>
        <w:t>system.</w:t>
      </w:r>
      <w:r w:rsidRPr="006667E6">
        <w:rPr>
          <w:rFonts w:asciiTheme="majorHAnsi" w:hAnsiTheme="majorHAnsi"/>
          <w:sz w:val="14"/>
        </w:rPr>
        <w:t xml:space="preserve"> </w:t>
      </w:r>
      <w:r w:rsidRPr="009A6333">
        <w:rPr>
          <w:rFonts w:asciiTheme="majorHAnsi" w:hAnsiTheme="majorHAnsi"/>
          <w:vanish/>
          <w:sz w:val="14"/>
        </w:rPr>
        <w:t>At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height</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HIV</w:t>
      </w:r>
      <w:r w:rsidRPr="006667E6">
        <w:rPr>
          <w:rFonts w:asciiTheme="majorHAnsi" w:hAnsiTheme="majorHAnsi"/>
          <w:sz w:val="14"/>
        </w:rPr>
        <w:t xml:space="preserve"> </w:t>
      </w:r>
      <w:r w:rsidRPr="009A6333">
        <w:rPr>
          <w:rFonts w:asciiTheme="majorHAnsi" w:hAnsiTheme="majorHAnsi"/>
          <w:vanish/>
          <w:sz w:val="14"/>
        </w:rPr>
        <w:t>pandemic,</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millions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people</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South</w:t>
      </w:r>
      <w:r w:rsidRPr="006667E6">
        <w:rPr>
          <w:rFonts w:asciiTheme="majorHAnsi" w:hAnsiTheme="majorHAnsi"/>
          <w:sz w:val="14"/>
        </w:rPr>
        <w:t xml:space="preserve"> </w:t>
      </w:r>
      <w:r w:rsidRPr="009A6333">
        <w:rPr>
          <w:rFonts w:asciiTheme="majorHAnsi" w:hAnsiTheme="majorHAnsi"/>
          <w:vanish/>
          <w:sz w:val="14"/>
        </w:rPr>
        <w:t>were</w:t>
      </w:r>
      <w:r w:rsidRPr="006667E6">
        <w:rPr>
          <w:rFonts w:asciiTheme="majorHAnsi" w:hAnsiTheme="majorHAnsi"/>
          <w:sz w:val="14"/>
        </w:rPr>
        <w:t xml:space="preserve"> </w:t>
      </w:r>
      <w:r w:rsidRPr="009A6333">
        <w:rPr>
          <w:rFonts w:asciiTheme="majorHAnsi" w:hAnsiTheme="majorHAnsi"/>
          <w:vanish/>
          <w:sz w:val="14"/>
        </w:rPr>
        <w:t>denied</w:t>
      </w:r>
      <w:r w:rsidRPr="006667E6">
        <w:rPr>
          <w:rFonts w:asciiTheme="majorHAnsi" w:hAnsiTheme="majorHAnsi"/>
          <w:sz w:val="14"/>
        </w:rPr>
        <w:t xml:space="preserve"> </w:t>
      </w:r>
      <w:r w:rsidRPr="009A6333">
        <w:rPr>
          <w:rFonts w:asciiTheme="majorHAnsi" w:hAnsiTheme="majorHAnsi"/>
          <w:vanish/>
          <w:sz w:val="14"/>
        </w:rPr>
        <w:t>life-saving</w:t>
      </w:r>
      <w:r w:rsidRPr="006667E6">
        <w:rPr>
          <w:rFonts w:asciiTheme="majorHAnsi" w:hAnsiTheme="majorHAnsi"/>
          <w:sz w:val="14"/>
        </w:rPr>
        <w:t xml:space="preserve"> </w:t>
      </w:r>
      <w:r w:rsidRPr="009A6333">
        <w:rPr>
          <w:rFonts w:asciiTheme="majorHAnsi" w:hAnsiTheme="majorHAnsi"/>
          <w:vanish/>
          <w:sz w:val="14"/>
        </w:rPr>
        <w:t>medicines,</w:t>
      </w:r>
      <w:r w:rsidRPr="006667E6">
        <w:rPr>
          <w:rFonts w:asciiTheme="majorHAnsi" w:hAnsiTheme="majorHAnsi"/>
          <w:sz w:val="14"/>
        </w:rPr>
        <w:t xml:space="preserve"> </w:t>
      </w:r>
      <w:r w:rsidRPr="009A6333">
        <w:rPr>
          <w:rFonts w:asciiTheme="majorHAnsi" w:hAnsiTheme="majorHAnsi"/>
          <w:vanish/>
          <w:sz w:val="14"/>
        </w:rPr>
        <w:t>civil</w:t>
      </w:r>
      <w:r w:rsidRPr="006667E6">
        <w:rPr>
          <w:rFonts w:asciiTheme="majorHAnsi" w:hAnsiTheme="majorHAnsi"/>
          <w:sz w:val="14"/>
        </w:rPr>
        <w:t xml:space="preserve"> </w:t>
      </w:r>
      <w:r w:rsidRPr="009A6333">
        <w:rPr>
          <w:rFonts w:asciiTheme="majorHAnsi" w:hAnsiTheme="majorHAnsi"/>
          <w:vanish/>
          <w:sz w:val="14"/>
        </w:rPr>
        <w:t>society</w:t>
      </w:r>
      <w:r w:rsidRPr="006667E6">
        <w:rPr>
          <w:rFonts w:asciiTheme="majorHAnsi" w:hAnsiTheme="majorHAnsi"/>
          <w:sz w:val="14"/>
        </w:rPr>
        <w:t xml:space="preserve"> </w:t>
      </w:r>
      <w:r w:rsidRPr="009A6333">
        <w:rPr>
          <w:rFonts w:asciiTheme="majorHAnsi" w:hAnsiTheme="majorHAnsi"/>
          <w:vanish/>
          <w:sz w:val="14"/>
        </w:rPr>
        <w:t>treatment</w:t>
      </w:r>
      <w:r w:rsidRPr="006667E6">
        <w:rPr>
          <w:rFonts w:asciiTheme="majorHAnsi" w:hAnsiTheme="majorHAnsi"/>
          <w:sz w:val="14"/>
        </w:rPr>
        <w:t xml:space="preserve"> </w:t>
      </w:r>
      <w:r w:rsidRPr="009A6333">
        <w:rPr>
          <w:rFonts w:asciiTheme="majorHAnsi" w:hAnsiTheme="majorHAnsi"/>
          <w:vanish/>
          <w:sz w:val="14"/>
        </w:rPr>
        <w:t>access</w:t>
      </w:r>
      <w:r w:rsidRPr="006667E6">
        <w:rPr>
          <w:rFonts w:asciiTheme="majorHAnsi" w:hAnsiTheme="majorHAnsi"/>
          <w:sz w:val="14"/>
        </w:rPr>
        <w:t xml:space="preserve"> </w:t>
      </w:r>
      <w:r w:rsidRPr="009A6333">
        <w:rPr>
          <w:rFonts w:asciiTheme="majorHAnsi" w:hAnsiTheme="majorHAnsi"/>
          <w:vanish/>
          <w:sz w:val="14"/>
        </w:rPr>
        <w:t>campaigns</w:t>
      </w:r>
      <w:r w:rsidRPr="006667E6">
        <w:rPr>
          <w:rFonts w:asciiTheme="majorHAnsi" w:hAnsiTheme="majorHAnsi"/>
          <w:sz w:val="14"/>
        </w:rPr>
        <w:t xml:space="preserve"> </w:t>
      </w:r>
      <w:r w:rsidRPr="009A6333">
        <w:rPr>
          <w:rFonts w:asciiTheme="majorHAnsi" w:hAnsiTheme="majorHAnsi"/>
          <w:vanish/>
          <w:sz w:val="14"/>
        </w:rPr>
        <w:t>galvanised</w:t>
      </w:r>
      <w:r w:rsidRPr="006667E6">
        <w:rPr>
          <w:rFonts w:asciiTheme="majorHAnsi" w:hAnsiTheme="majorHAnsi"/>
          <w:sz w:val="14"/>
        </w:rPr>
        <w:t xml:space="preserve"> </w:t>
      </w:r>
      <w:r w:rsidRPr="009A6333">
        <w:rPr>
          <w:rFonts w:asciiTheme="majorHAnsi" w:hAnsiTheme="majorHAnsi"/>
          <w:vanish/>
          <w:sz w:val="14"/>
        </w:rPr>
        <w:t>states</w:t>
      </w:r>
      <w:r w:rsidRPr="006667E6">
        <w:rPr>
          <w:rFonts w:asciiTheme="majorHAnsi" w:hAnsiTheme="majorHAnsi"/>
          <w:sz w:val="14"/>
        </w:rPr>
        <w:t xml:space="preserve"> </w:t>
      </w:r>
      <w:r w:rsidRPr="009A6333">
        <w:rPr>
          <w:rFonts w:asciiTheme="majorHAnsi" w:hAnsiTheme="majorHAnsi"/>
          <w:vanish/>
          <w:sz w:val="14"/>
        </w:rPr>
        <w:t>within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World</w:t>
      </w:r>
      <w:r w:rsidRPr="006667E6">
        <w:rPr>
          <w:rFonts w:asciiTheme="majorHAnsi" w:hAnsiTheme="majorHAnsi"/>
          <w:sz w:val="14"/>
        </w:rPr>
        <w:t xml:space="preserve"> </w:t>
      </w:r>
      <w:r w:rsidRPr="009A6333">
        <w:rPr>
          <w:rFonts w:asciiTheme="majorHAnsi" w:hAnsiTheme="majorHAnsi"/>
          <w:vanish/>
          <w:sz w:val="14"/>
        </w:rPr>
        <w:t>Trade</w:t>
      </w:r>
      <w:r w:rsidRPr="006667E6">
        <w:rPr>
          <w:rFonts w:asciiTheme="majorHAnsi" w:hAnsiTheme="majorHAnsi"/>
          <w:sz w:val="14"/>
        </w:rPr>
        <w:t xml:space="preserve"> </w:t>
      </w:r>
      <w:r w:rsidRPr="009A6333">
        <w:rPr>
          <w:rFonts w:asciiTheme="majorHAnsi" w:hAnsiTheme="majorHAnsi"/>
          <w:vanish/>
          <w:sz w:val="14"/>
        </w:rPr>
        <w:t>Organization</w:t>
      </w:r>
      <w:r w:rsidRPr="006667E6">
        <w:rPr>
          <w:rFonts w:asciiTheme="majorHAnsi" w:hAnsiTheme="majorHAnsi"/>
          <w:sz w:val="14"/>
        </w:rPr>
        <w:t xml:space="preserve"> </w:t>
      </w:r>
      <w:r w:rsidRPr="009A6333">
        <w:rPr>
          <w:rFonts w:asciiTheme="majorHAnsi" w:hAnsiTheme="majorHAnsi"/>
          <w:vanish/>
          <w:sz w:val="14"/>
        </w:rPr>
        <w:t>(WTO)</w:t>
      </w:r>
      <w:r w:rsidRPr="006667E6">
        <w:rPr>
          <w:rFonts w:asciiTheme="majorHAnsi" w:hAnsiTheme="majorHAnsi"/>
          <w:sz w:val="14"/>
        </w:rPr>
        <w:t xml:space="preserve"> </w:t>
      </w:r>
      <w:r w:rsidRPr="009A6333">
        <w:rPr>
          <w:rFonts w:asciiTheme="majorHAnsi" w:hAnsiTheme="majorHAnsi"/>
          <w:vanish/>
          <w:sz w:val="14"/>
        </w:rPr>
        <w:t>into</w:t>
      </w:r>
      <w:r w:rsidRPr="006667E6">
        <w:rPr>
          <w:rFonts w:asciiTheme="majorHAnsi" w:hAnsiTheme="majorHAnsi"/>
          <w:sz w:val="14"/>
        </w:rPr>
        <w:t xml:space="preserve"> </w:t>
      </w:r>
      <w:r w:rsidRPr="009A6333">
        <w:rPr>
          <w:rFonts w:asciiTheme="majorHAnsi" w:hAnsiTheme="majorHAnsi"/>
          <w:vanish/>
          <w:sz w:val="14"/>
        </w:rPr>
        <w:t>agreeing</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Doha</w:t>
      </w:r>
      <w:r w:rsidRPr="006667E6">
        <w:rPr>
          <w:rFonts w:asciiTheme="majorHAnsi" w:hAnsiTheme="majorHAnsi"/>
          <w:sz w:val="14"/>
        </w:rPr>
        <w:t xml:space="preserve"> </w:t>
      </w:r>
      <w:r w:rsidRPr="009A6333">
        <w:rPr>
          <w:rFonts w:asciiTheme="majorHAnsi" w:hAnsiTheme="majorHAnsi"/>
          <w:vanish/>
          <w:sz w:val="14"/>
        </w:rPr>
        <w:t>Declaration</w:t>
      </w:r>
      <w:r w:rsidRPr="006667E6">
        <w:rPr>
          <w:rFonts w:asciiTheme="majorHAnsi" w:hAnsiTheme="majorHAnsi"/>
          <w:sz w:val="14"/>
        </w:rPr>
        <w:t xml:space="preserve"> </w:t>
      </w:r>
      <w:r w:rsidRPr="009A6333">
        <w:rPr>
          <w:rFonts w:asciiTheme="majorHAnsi" w:hAnsiTheme="majorHAnsi"/>
          <w:vanish/>
          <w:sz w:val="14"/>
        </w:rPr>
        <w:t>on</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Public</w:t>
      </w:r>
      <w:r w:rsidRPr="006667E6">
        <w:rPr>
          <w:rFonts w:asciiTheme="majorHAnsi" w:hAnsiTheme="majorHAnsi"/>
          <w:sz w:val="14"/>
        </w:rPr>
        <w:t xml:space="preserve"> </w:t>
      </w:r>
      <w:r w:rsidRPr="009A6333">
        <w:rPr>
          <w:rFonts w:asciiTheme="majorHAnsi" w:hAnsiTheme="majorHAnsi"/>
          <w:vanish/>
          <w:sz w:val="14"/>
        </w:rPr>
        <w:t>Health.</w:t>
      </w:r>
      <w:hyperlink r:id="rId82" w:anchor="ref-33" w:history="1">
        <w:r w:rsidRPr="009A6333">
          <w:rPr>
            <w:rFonts w:asciiTheme="majorHAnsi" w:hAnsiTheme="majorHAnsi"/>
            <w:vanish/>
            <w:sz w:val="14"/>
          </w:rPr>
          <w:t>33</w:t>
        </w:r>
      </w:hyperlink>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WTO</w:t>
      </w:r>
      <w:r w:rsidRPr="006667E6">
        <w:rPr>
          <w:rFonts w:asciiTheme="majorHAnsi" w:hAnsiTheme="majorHAnsi"/>
          <w:sz w:val="14"/>
        </w:rPr>
        <w:t xml:space="preserve"> </w:t>
      </w:r>
      <w:r w:rsidRPr="009A6333">
        <w:rPr>
          <w:rFonts w:asciiTheme="majorHAnsi" w:hAnsiTheme="majorHAnsi"/>
          <w:vanish/>
          <w:sz w:val="14"/>
        </w:rPr>
        <w:t>Declaration</w:t>
      </w:r>
      <w:r w:rsidRPr="006667E6">
        <w:rPr>
          <w:rFonts w:asciiTheme="majorHAnsi" w:hAnsiTheme="majorHAnsi"/>
          <w:sz w:val="14"/>
        </w:rPr>
        <w:t xml:space="preserve"> </w:t>
      </w:r>
      <w:r w:rsidRPr="009A6333">
        <w:rPr>
          <w:rFonts w:asciiTheme="majorHAnsi" w:hAnsiTheme="majorHAnsi"/>
          <w:vanish/>
          <w:sz w:val="14"/>
        </w:rPr>
        <w:t>recognises</w:t>
      </w:r>
      <w:r w:rsidRPr="006667E6">
        <w:rPr>
          <w:rFonts w:asciiTheme="majorHAnsi" w:hAnsiTheme="majorHAnsi"/>
          <w:sz w:val="14"/>
        </w:rPr>
        <w:t xml:space="preserve"> </w:t>
      </w:r>
      <w:r w:rsidRPr="009A6333">
        <w:rPr>
          <w:rFonts w:asciiTheme="majorHAnsi" w:hAnsiTheme="majorHAnsi"/>
          <w:vanish/>
          <w:sz w:val="14"/>
        </w:rPr>
        <w:t>human</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allows</w:t>
      </w:r>
      <w:r w:rsidRPr="006667E6">
        <w:rPr>
          <w:rFonts w:asciiTheme="majorHAnsi" w:hAnsiTheme="majorHAnsi"/>
          <w:sz w:val="14"/>
        </w:rPr>
        <w:t xml:space="preserve"> </w:t>
      </w:r>
      <w:r w:rsidRPr="009A6333">
        <w:rPr>
          <w:rFonts w:asciiTheme="majorHAnsi" w:hAnsiTheme="majorHAnsi"/>
          <w:vanish/>
          <w:sz w:val="14"/>
        </w:rPr>
        <w:t>states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use</w:t>
      </w:r>
      <w:r w:rsidRPr="006667E6">
        <w:rPr>
          <w:rFonts w:asciiTheme="majorHAnsi" w:hAnsiTheme="majorHAnsi"/>
          <w:sz w:val="14"/>
        </w:rPr>
        <w:t xml:space="preserve"> </w:t>
      </w:r>
      <w:r w:rsidRPr="009A6333">
        <w:rPr>
          <w:rFonts w:asciiTheme="majorHAnsi" w:hAnsiTheme="majorHAnsi"/>
          <w:vanish/>
          <w:sz w:val="14"/>
        </w:rPr>
        <w:t>all</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‘flexibilities’</w:t>
      </w:r>
      <w:r w:rsidRPr="006667E6">
        <w:rPr>
          <w:rFonts w:asciiTheme="majorHAnsi" w:hAnsiTheme="majorHAnsi"/>
          <w:sz w:val="14"/>
        </w:rPr>
        <w:t xml:space="preserve"> </w:t>
      </w:r>
      <w:r w:rsidRPr="009A6333">
        <w:rPr>
          <w:rFonts w:asciiTheme="majorHAnsi" w:hAnsiTheme="majorHAnsi"/>
          <w:vanish/>
          <w:sz w:val="14"/>
        </w:rPr>
        <w:t>within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regime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protect</w:t>
      </w:r>
      <w:r w:rsidRPr="006667E6">
        <w:rPr>
          <w:rFonts w:asciiTheme="majorHAnsi" w:hAnsiTheme="majorHAnsi"/>
          <w:sz w:val="14"/>
        </w:rPr>
        <w:t xml:space="preserve"> </w:t>
      </w:r>
      <w:r w:rsidRPr="009A6333">
        <w:rPr>
          <w:rFonts w:asciiTheme="majorHAnsi" w:hAnsiTheme="majorHAnsi"/>
          <w:vanish/>
          <w:sz w:val="14"/>
        </w:rPr>
        <w:t>public</w:t>
      </w:r>
      <w:r w:rsidRPr="006667E6">
        <w:rPr>
          <w:rFonts w:asciiTheme="majorHAnsi" w:hAnsiTheme="majorHAnsi"/>
          <w:sz w:val="14"/>
        </w:rPr>
        <w:t xml:space="preserve"> </w:t>
      </w:r>
      <w:r w:rsidRPr="009A6333">
        <w:rPr>
          <w:rFonts w:asciiTheme="majorHAnsi" w:hAnsiTheme="majorHAnsi"/>
          <w:vanish/>
          <w:sz w:val="14"/>
        </w:rPr>
        <w:t>health,</w:t>
      </w:r>
      <w:r w:rsidRPr="006667E6">
        <w:rPr>
          <w:rFonts w:asciiTheme="majorHAnsi" w:hAnsiTheme="majorHAnsi"/>
          <w:sz w:val="14"/>
        </w:rPr>
        <w:t xml:space="preserve"> </w:t>
      </w:r>
      <w:r w:rsidRPr="009A6333">
        <w:rPr>
          <w:rFonts w:asciiTheme="majorHAnsi" w:hAnsiTheme="majorHAnsi"/>
          <w:vanish/>
          <w:sz w:val="14"/>
        </w:rPr>
        <w:t>acknowledging</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need</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access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medicines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public</w:t>
      </w:r>
      <w:r w:rsidRPr="006667E6">
        <w:rPr>
          <w:rFonts w:asciiTheme="majorHAnsi" w:hAnsiTheme="majorHAnsi"/>
          <w:sz w:val="14"/>
        </w:rPr>
        <w:t xml:space="preserve"> </w:t>
      </w:r>
      <w:r w:rsidRPr="009A6333">
        <w:rPr>
          <w:rFonts w:asciiTheme="majorHAnsi" w:hAnsiTheme="majorHAnsi"/>
          <w:vanish/>
          <w:sz w:val="14"/>
        </w:rPr>
        <w:t>health</w:t>
      </w:r>
      <w:r w:rsidRPr="006667E6">
        <w:rPr>
          <w:rFonts w:asciiTheme="majorHAnsi" w:hAnsiTheme="majorHAnsi"/>
          <w:sz w:val="14"/>
        </w:rPr>
        <w:t xml:space="preserve"> </w:t>
      </w:r>
      <w:r w:rsidRPr="009A6333">
        <w:rPr>
          <w:rFonts w:asciiTheme="majorHAnsi" w:hAnsiTheme="majorHAnsi"/>
          <w:vanish/>
          <w:sz w:val="14"/>
        </w:rPr>
        <w:t>emergency.</w:t>
      </w:r>
      <w:hyperlink r:id="rId83" w:anchor="ref-34" w:history="1">
        <w:r w:rsidRPr="009A6333">
          <w:rPr>
            <w:rFonts w:asciiTheme="majorHAnsi" w:hAnsiTheme="majorHAnsi"/>
            <w:vanish/>
            <w:sz w:val="14"/>
          </w:rPr>
          <w:t>34</w:t>
        </w:r>
      </w:hyperlink>
      <w:r w:rsidRPr="006667E6">
        <w:rPr>
          <w:rFonts w:asciiTheme="majorHAnsi" w:hAnsiTheme="majorHAnsi"/>
          <w:sz w:val="14"/>
        </w:rPr>
        <w:t xml:space="preserve"> </w:t>
      </w:r>
      <w:r w:rsidRPr="009A6333">
        <w:rPr>
          <w:rFonts w:asciiTheme="majorHAnsi" w:hAnsiTheme="majorHAnsi"/>
          <w:vanish/>
          <w:sz w:val="14"/>
        </w:rPr>
        <w:t>However,</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international</w:t>
      </w:r>
      <w:r w:rsidRPr="006667E6">
        <w:rPr>
          <w:rFonts w:asciiTheme="majorHAnsi" w:hAnsiTheme="majorHAnsi"/>
          <w:sz w:val="14"/>
        </w:rPr>
        <w:t xml:space="preserve"> </w:t>
      </w:r>
      <w:r w:rsidRPr="009A6333">
        <w:rPr>
          <w:rFonts w:asciiTheme="majorHAnsi" w:hAnsiTheme="majorHAnsi"/>
          <w:vanish/>
          <w:sz w:val="14"/>
        </w:rPr>
        <w:t>consensus</w:t>
      </w:r>
      <w:r w:rsidRPr="006667E6">
        <w:rPr>
          <w:rFonts w:asciiTheme="majorHAnsi" w:hAnsiTheme="majorHAnsi"/>
          <w:sz w:val="14"/>
        </w:rPr>
        <w:t xml:space="preserve"> </w:t>
      </w:r>
      <w:r w:rsidRPr="009A6333">
        <w:rPr>
          <w:rFonts w:asciiTheme="majorHAnsi" w:hAnsiTheme="majorHAnsi"/>
          <w:vanish/>
          <w:sz w:val="14"/>
        </w:rPr>
        <w:t>on</w:t>
      </w:r>
      <w:r w:rsidRPr="006667E6">
        <w:rPr>
          <w:rFonts w:asciiTheme="majorHAnsi" w:hAnsiTheme="majorHAnsi"/>
          <w:sz w:val="14"/>
        </w:rPr>
        <w:t xml:space="preserve"> </w:t>
      </w:r>
      <w:r w:rsidRPr="009A6333">
        <w:rPr>
          <w:rFonts w:asciiTheme="majorHAnsi" w:hAnsiTheme="majorHAnsi"/>
          <w:vanish/>
          <w:sz w:val="14"/>
        </w:rPr>
        <w:t>IP</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always</w:t>
      </w:r>
      <w:r w:rsidRPr="006667E6">
        <w:rPr>
          <w:rFonts w:asciiTheme="majorHAnsi" w:hAnsiTheme="majorHAnsi"/>
          <w:sz w:val="14"/>
        </w:rPr>
        <w:t xml:space="preserve"> </w:t>
      </w:r>
      <w:r w:rsidRPr="009A6333">
        <w:rPr>
          <w:rFonts w:asciiTheme="majorHAnsi" w:hAnsiTheme="majorHAnsi"/>
          <w:vanish/>
          <w:sz w:val="14"/>
        </w:rPr>
        <w:t>been</w:t>
      </w:r>
      <w:r w:rsidRPr="006667E6">
        <w:rPr>
          <w:rFonts w:asciiTheme="majorHAnsi" w:hAnsiTheme="majorHAnsi"/>
          <w:sz w:val="14"/>
        </w:rPr>
        <w:t xml:space="preserve"> </w:t>
      </w:r>
      <w:r w:rsidRPr="009A6333">
        <w:rPr>
          <w:rFonts w:asciiTheme="majorHAnsi" w:hAnsiTheme="majorHAnsi"/>
          <w:vanish/>
          <w:sz w:val="14"/>
        </w:rPr>
        <w:t>strongly</w:t>
      </w:r>
      <w:r w:rsidRPr="006667E6">
        <w:rPr>
          <w:rFonts w:asciiTheme="majorHAnsi" w:hAnsiTheme="majorHAnsi"/>
          <w:sz w:val="14"/>
        </w:rPr>
        <w:t xml:space="preserve"> </w:t>
      </w:r>
      <w:r w:rsidRPr="009A6333">
        <w:rPr>
          <w:rFonts w:asciiTheme="majorHAnsi" w:hAnsiTheme="majorHAnsi"/>
          <w:vanish/>
          <w:sz w:val="14"/>
        </w:rPr>
        <w:t>contested</w:t>
      </w:r>
      <w:r w:rsidRPr="006667E6">
        <w:rPr>
          <w:rFonts w:asciiTheme="majorHAnsi" w:hAnsiTheme="majorHAnsi"/>
          <w:sz w:val="14"/>
        </w:rPr>
        <w:t xml:space="preserve"> </w:t>
      </w:r>
      <w:r w:rsidRPr="009A6333">
        <w:rPr>
          <w:rFonts w:asciiTheme="majorHAnsi" w:hAnsiTheme="majorHAnsi"/>
          <w:vanish/>
          <w:sz w:val="14"/>
        </w:rPr>
        <w:t>by</w:t>
      </w:r>
      <w:r w:rsidRPr="006667E6">
        <w:rPr>
          <w:rFonts w:asciiTheme="majorHAnsi" w:hAnsiTheme="majorHAnsi"/>
          <w:sz w:val="14"/>
        </w:rPr>
        <w:t xml:space="preserve"> </w:t>
      </w:r>
      <w:r w:rsidRPr="009A6333">
        <w:rPr>
          <w:rFonts w:asciiTheme="majorHAnsi" w:hAnsiTheme="majorHAnsi"/>
          <w:vanish/>
          <w:sz w:val="14"/>
        </w:rPr>
        <w:t>pharmaceutical</w:t>
      </w:r>
      <w:r w:rsidRPr="006667E6">
        <w:rPr>
          <w:rFonts w:asciiTheme="majorHAnsi" w:hAnsiTheme="majorHAnsi"/>
          <w:sz w:val="14"/>
        </w:rPr>
        <w:t xml:space="preserve"> </w:t>
      </w:r>
      <w:r w:rsidRPr="009A6333">
        <w:rPr>
          <w:rFonts w:asciiTheme="majorHAnsi" w:hAnsiTheme="majorHAnsi"/>
          <w:vanish/>
          <w:sz w:val="14"/>
        </w:rPr>
        <w:t>companies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host</w:t>
      </w:r>
      <w:r w:rsidRPr="006667E6">
        <w:rPr>
          <w:rFonts w:asciiTheme="majorHAnsi" w:hAnsiTheme="majorHAnsi"/>
          <w:sz w:val="14"/>
        </w:rPr>
        <w:t xml:space="preserve"> </w:t>
      </w:r>
      <w:r w:rsidRPr="009A6333">
        <w:rPr>
          <w:rFonts w:asciiTheme="majorHAnsi" w:hAnsiTheme="majorHAnsi"/>
          <w:vanish/>
          <w:sz w:val="14"/>
        </w:rPr>
        <w:t>governments,</w:t>
      </w:r>
      <w:r w:rsidRPr="006667E6">
        <w:rPr>
          <w:rFonts w:asciiTheme="majorHAnsi" w:hAnsiTheme="majorHAnsi"/>
          <w:sz w:val="14"/>
        </w:rPr>
        <w:t xml:space="preserve"> </w:t>
      </w:r>
      <w:r w:rsidRPr="009A6333">
        <w:rPr>
          <w:rFonts w:asciiTheme="majorHAnsi" w:hAnsiTheme="majorHAnsi"/>
          <w:vanish/>
          <w:sz w:val="14"/>
        </w:rPr>
        <w:t>predominantly</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North.</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remarkably</w:t>
      </w:r>
      <w:r w:rsidRPr="006667E6">
        <w:rPr>
          <w:rFonts w:asciiTheme="majorHAnsi" w:hAnsiTheme="majorHAnsi"/>
          <w:sz w:val="14"/>
        </w:rPr>
        <w:t xml:space="preserve"> </w:t>
      </w:r>
      <w:r w:rsidRPr="009A6333">
        <w:rPr>
          <w:rFonts w:asciiTheme="majorHAnsi" w:hAnsiTheme="majorHAnsi"/>
          <w:vanish/>
          <w:sz w:val="14"/>
        </w:rPr>
        <w:t>strong</w:t>
      </w:r>
      <w:r w:rsidRPr="006667E6">
        <w:rPr>
          <w:rFonts w:asciiTheme="majorHAnsi" w:hAnsiTheme="majorHAnsi"/>
          <w:sz w:val="14"/>
        </w:rPr>
        <w:t xml:space="preserve"> </w:t>
      </w:r>
      <w:r w:rsidRPr="009A6333">
        <w:rPr>
          <w:rFonts w:asciiTheme="majorHAnsi" w:hAnsiTheme="majorHAnsi"/>
          <w:vanish/>
          <w:sz w:val="14"/>
        </w:rPr>
        <w:t>resistance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employing</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flexibilities</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continued</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current</w:t>
      </w:r>
      <w:r w:rsidRPr="006667E6">
        <w:rPr>
          <w:rFonts w:asciiTheme="majorHAnsi" w:hAnsiTheme="majorHAnsi"/>
          <w:sz w:val="14"/>
        </w:rPr>
        <w:t xml:space="preserve"> </w:t>
      </w:r>
      <w:r w:rsidRPr="009A6333">
        <w:rPr>
          <w:rFonts w:asciiTheme="majorHAnsi" w:hAnsiTheme="majorHAnsi"/>
          <w:vanish/>
          <w:sz w:val="14"/>
        </w:rPr>
        <w:t>COVID-19</w:t>
      </w:r>
      <w:r w:rsidRPr="006667E6">
        <w:rPr>
          <w:rFonts w:asciiTheme="majorHAnsi" w:hAnsiTheme="majorHAnsi"/>
          <w:sz w:val="14"/>
        </w:rPr>
        <w:t xml:space="preserve"> </w:t>
      </w:r>
      <w:r w:rsidRPr="009A6333">
        <w:rPr>
          <w:rFonts w:asciiTheme="majorHAnsi" w:hAnsiTheme="majorHAnsi"/>
          <w:vanish/>
          <w:sz w:val="14"/>
        </w:rPr>
        <w:t>crisis,</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attempts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largely</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South</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try</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obtain</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waiver</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increase</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supply</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vaccines</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COVID-19</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been</w:t>
      </w:r>
      <w:r w:rsidRPr="006667E6">
        <w:rPr>
          <w:rFonts w:asciiTheme="majorHAnsi" w:hAnsiTheme="majorHAnsi"/>
          <w:sz w:val="14"/>
        </w:rPr>
        <w:t xml:space="preserve"> </w:t>
      </w:r>
      <w:r w:rsidRPr="009A6333">
        <w:rPr>
          <w:rFonts w:asciiTheme="majorHAnsi" w:hAnsiTheme="majorHAnsi"/>
          <w:vanish/>
          <w:sz w:val="14"/>
        </w:rPr>
        <w:t>unsuccessful.</w:t>
      </w:r>
      <w:r w:rsidRPr="006667E6">
        <w:rPr>
          <w:rFonts w:asciiTheme="majorHAnsi" w:hAnsiTheme="majorHAnsi"/>
          <w:sz w:val="14"/>
        </w:rPr>
        <w:t xml:space="preserve"> </w:t>
      </w:r>
      <w:r w:rsidRPr="009A6333">
        <w:rPr>
          <w:rFonts w:asciiTheme="majorHAnsi" w:hAnsiTheme="majorHAnsi"/>
          <w:vanish/>
          <w:sz w:val="14"/>
        </w:rPr>
        <w:t>Although</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USA</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recently</w:t>
      </w:r>
      <w:r w:rsidRPr="006667E6">
        <w:rPr>
          <w:rFonts w:asciiTheme="majorHAnsi" w:hAnsiTheme="majorHAnsi"/>
          <w:sz w:val="14"/>
        </w:rPr>
        <w:t xml:space="preserve"> </w:t>
      </w:r>
      <w:r w:rsidRPr="009A6333">
        <w:rPr>
          <w:rFonts w:asciiTheme="majorHAnsi" w:hAnsiTheme="majorHAnsi"/>
          <w:vanish/>
          <w:sz w:val="14"/>
        </w:rPr>
        <w:t>supported</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watered-down</w:t>
      </w:r>
      <w:r w:rsidRPr="006667E6">
        <w:rPr>
          <w:rFonts w:asciiTheme="majorHAnsi" w:hAnsiTheme="majorHAnsi"/>
          <w:sz w:val="14"/>
        </w:rPr>
        <w:t xml:space="preserve"> </w:t>
      </w:r>
      <w:r w:rsidRPr="009A6333">
        <w:rPr>
          <w:rFonts w:asciiTheme="majorHAnsi" w:hAnsiTheme="majorHAnsi"/>
          <w:vanish/>
          <w:sz w:val="14"/>
        </w:rPr>
        <w:t>version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waiver,</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remains</w:t>
      </w:r>
      <w:r w:rsidRPr="006667E6">
        <w:rPr>
          <w:rFonts w:asciiTheme="majorHAnsi" w:hAnsiTheme="majorHAnsi"/>
          <w:sz w:val="14"/>
        </w:rPr>
        <w:t xml:space="preserve"> </w:t>
      </w:r>
      <w:r w:rsidRPr="009A6333">
        <w:rPr>
          <w:rFonts w:asciiTheme="majorHAnsi" w:hAnsiTheme="majorHAnsi"/>
          <w:vanish/>
          <w:sz w:val="14"/>
        </w:rPr>
        <w:t>far</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certain</w:t>
      </w:r>
      <w:r w:rsidRPr="006667E6">
        <w:rPr>
          <w:rFonts w:asciiTheme="majorHAnsi" w:hAnsiTheme="majorHAnsi"/>
          <w:sz w:val="14"/>
        </w:rPr>
        <w:t xml:space="preserve"> </w:t>
      </w:r>
      <w:r w:rsidRPr="009A6333">
        <w:rPr>
          <w:rFonts w:asciiTheme="majorHAnsi" w:hAnsiTheme="majorHAnsi"/>
          <w:vanish/>
          <w:sz w:val="14"/>
        </w:rPr>
        <w:t>whether</w:t>
      </w:r>
      <w:r w:rsidRPr="006667E6">
        <w:rPr>
          <w:rFonts w:asciiTheme="majorHAnsi" w:hAnsiTheme="majorHAnsi"/>
          <w:sz w:val="14"/>
        </w:rPr>
        <w:t xml:space="preserve"> </w:t>
      </w:r>
      <w:r w:rsidRPr="009A6333">
        <w:rPr>
          <w:rFonts w:asciiTheme="majorHAnsi" w:hAnsiTheme="majorHAnsi"/>
          <w:vanish/>
          <w:sz w:val="14"/>
        </w:rPr>
        <w:t>other</w:t>
      </w:r>
      <w:r w:rsidRPr="006667E6">
        <w:rPr>
          <w:rFonts w:asciiTheme="majorHAnsi" w:hAnsiTheme="majorHAnsi"/>
          <w:sz w:val="14"/>
        </w:rPr>
        <w:t xml:space="preserve"> </w:t>
      </w:r>
      <w:r w:rsidRPr="009A6333">
        <w:rPr>
          <w:rFonts w:asciiTheme="majorHAnsi" w:hAnsiTheme="majorHAnsi"/>
          <w:vanish/>
          <w:sz w:val="14"/>
        </w:rPr>
        <w:t>states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North</w:t>
      </w:r>
      <w:r w:rsidRPr="006667E6">
        <w:rPr>
          <w:rFonts w:asciiTheme="majorHAnsi" w:hAnsiTheme="majorHAnsi"/>
          <w:sz w:val="14"/>
        </w:rPr>
        <w:t xml:space="preserve"> </w:t>
      </w:r>
      <w:r w:rsidRPr="009A6333">
        <w:rPr>
          <w:rFonts w:asciiTheme="majorHAnsi" w:hAnsiTheme="majorHAnsi"/>
          <w:vanish/>
          <w:sz w:val="14"/>
        </w:rPr>
        <w:t>will</w:t>
      </w:r>
      <w:r w:rsidRPr="006667E6">
        <w:rPr>
          <w:rFonts w:asciiTheme="majorHAnsi" w:hAnsiTheme="majorHAnsi"/>
          <w:sz w:val="14"/>
        </w:rPr>
        <w:t xml:space="preserve"> </w:t>
      </w:r>
      <w:r w:rsidRPr="009A6333">
        <w:rPr>
          <w:rFonts w:asciiTheme="majorHAnsi" w:hAnsiTheme="majorHAnsi"/>
          <w:vanish/>
          <w:sz w:val="14"/>
        </w:rPr>
        <w:t>support</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prioritisation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health</w:t>
      </w:r>
      <w:r w:rsidRPr="006667E6">
        <w:rPr>
          <w:rFonts w:asciiTheme="majorHAnsi" w:hAnsiTheme="majorHAnsi"/>
          <w:sz w:val="14"/>
        </w:rPr>
        <w:t xml:space="preserve"> </w:t>
      </w:r>
      <w:r w:rsidRPr="009A6333">
        <w:rPr>
          <w:rFonts w:asciiTheme="majorHAnsi" w:hAnsiTheme="majorHAnsi"/>
          <w:vanish/>
          <w:sz w:val="14"/>
        </w:rPr>
        <w:t>over</w:t>
      </w:r>
      <w:r w:rsidRPr="006667E6">
        <w:rPr>
          <w:rFonts w:asciiTheme="majorHAnsi" w:hAnsiTheme="majorHAnsi"/>
          <w:sz w:val="14"/>
        </w:rPr>
        <w:t xml:space="preserve"> </w:t>
      </w:r>
      <w:r w:rsidRPr="009A6333">
        <w:rPr>
          <w:rFonts w:asciiTheme="majorHAnsi" w:hAnsiTheme="majorHAnsi"/>
          <w:vanish/>
          <w:sz w:val="14"/>
        </w:rPr>
        <w:t>IP</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9A6333">
        <w:rPr>
          <w:rFonts w:asciiTheme="majorHAnsi" w:hAnsiTheme="majorHAnsi"/>
          <w:vanish/>
          <w:sz w:val="14"/>
        </w:rPr>
        <w:t>or</w:t>
      </w:r>
      <w:r w:rsidRPr="006667E6">
        <w:rPr>
          <w:rFonts w:asciiTheme="majorHAnsi" w:hAnsiTheme="majorHAnsi"/>
          <w:sz w:val="14"/>
        </w:rPr>
        <w:t xml:space="preserve"> </w:t>
      </w:r>
      <w:r w:rsidRPr="009A6333">
        <w:rPr>
          <w:rFonts w:asciiTheme="majorHAnsi" w:hAnsiTheme="majorHAnsi"/>
          <w:vanish/>
          <w:sz w:val="14"/>
        </w:rPr>
        <w:t>whether</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would</w:t>
      </w:r>
      <w:r w:rsidRPr="006667E6">
        <w:rPr>
          <w:rFonts w:asciiTheme="majorHAnsi" w:hAnsiTheme="majorHAnsi"/>
          <w:sz w:val="14"/>
        </w:rPr>
        <w:t xml:space="preserve"> </w:t>
      </w:r>
      <w:r w:rsidRPr="009A6333">
        <w:rPr>
          <w:rFonts w:asciiTheme="majorHAnsi" w:hAnsiTheme="majorHAnsi"/>
          <w:vanish/>
          <w:sz w:val="14"/>
        </w:rPr>
        <w:t>be</w:t>
      </w:r>
      <w:r w:rsidRPr="006667E6">
        <w:rPr>
          <w:rFonts w:asciiTheme="majorHAnsi" w:hAnsiTheme="majorHAnsi"/>
          <w:sz w:val="14"/>
        </w:rPr>
        <w:t xml:space="preserve"> </w:t>
      </w:r>
      <w:r w:rsidRPr="009A6333">
        <w:rPr>
          <w:rFonts w:asciiTheme="majorHAnsi" w:hAnsiTheme="majorHAnsi"/>
          <w:vanish/>
          <w:sz w:val="14"/>
        </w:rPr>
        <w:t>sufficient,</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we</w:t>
      </w:r>
      <w:r w:rsidRPr="006667E6">
        <w:rPr>
          <w:rFonts w:asciiTheme="majorHAnsi" w:hAnsiTheme="majorHAnsi"/>
          <w:sz w:val="14"/>
        </w:rPr>
        <w:t xml:space="preserve"> </w:t>
      </w:r>
      <w:r w:rsidRPr="009A6333">
        <w:rPr>
          <w:rFonts w:asciiTheme="majorHAnsi" w:hAnsiTheme="majorHAnsi"/>
          <w:vanish/>
          <w:sz w:val="14"/>
        </w:rPr>
        <w:t>discuss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section</w:t>
      </w:r>
      <w:r w:rsidRPr="006667E6">
        <w:rPr>
          <w:rFonts w:asciiTheme="majorHAnsi" w:hAnsiTheme="majorHAnsi"/>
          <w:sz w:val="14"/>
        </w:rPr>
        <w:t xml:space="preserve"> </w:t>
      </w:r>
      <w:r w:rsidRPr="009A6333">
        <w:rPr>
          <w:rFonts w:asciiTheme="majorHAnsi" w:hAnsiTheme="majorHAnsi"/>
          <w:vanish/>
          <w:sz w:val="14"/>
        </w:rPr>
        <w:t>on</w:t>
      </w:r>
      <w:r w:rsidRPr="006667E6">
        <w:rPr>
          <w:rFonts w:asciiTheme="majorHAnsi" w:hAnsiTheme="majorHAnsi"/>
          <w:sz w:val="14"/>
        </w:rPr>
        <w:t xml:space="preserve"> </w:t>
      </w:r>
      <w:r w:rsidRPr="009A6333">
        <w:rPr>
          <w:rFonts w:asciiTheme="majorHAnsi" w:hAnsiTheme="majorHAnsi"/>
          <w:vanish/>
          <w:sz w:val="14"/>
        </w:rPr>
        <w:t>flexibilities</w:t>
      </w:r>
      <w:r w:rsidRPr="006667E6">
        <w:rPr>
          <w:rFonts w:asciiTheme="majorHAnsi" w:hAnsiTheme="majorHAnsi"/>
          <w:sz w:val="14"/>
        </w:rPr>
        <w:t xml:space="preserve"> </w:t>
      </w:r>
      <w:r w:rsidRPr="009A6333">
        <w:rPr>
          <w:rFonts w:asciiTheme="majorHAnsi" w:hAnsiTheme="majorHAnsi"/>
          <w:vanish/>
          <w:sz w:val="14"/>
        </w:rPr>
        <w:t>below.</w:t>
      </w:r>
      <w:r w:rsidRPr="006667E6">
        <w:rPr>
          <w:rFonts w:asciiTheme="majorHAnsi" w:hAnsiTheme="majorHAnsi"/>
          <w:sz w:val="14"/>
        </w:rPr>
        <w:t xml:space="preserve"> </w:t>
      </w:r>
      <w:r w:rsidRPr="006667E6">
        <w:rPr>
          <w:rStyle w:val="Emphasis"/>
          <w:rFonts w:asciiTheme="majorHAnsi" w:hAnsiTheme="majorHAnsi"/>
          <w:highlight w:val="cyan"/>
        </w:rPr>
        <w:t>Rather than allowing for equitable vaccine access</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human</w:t>
      </w:r>
      <w:r w:rsidRPr="006667E6">
        <w:rPr>
          <w:rFonts w:asciiTheme="majorHAnsi" w:hAnsiTheme="majorHAnsi"/>
          <w:sz w:val="14"/>
        </w:rPr>
        <w:t xml:space="preserve"> </w:t>
      </w:r>
      <w:r w:rsidRPr="009A6333">
        <w:rPr>
          <w:rFonts w:asciiTheme="majorHAnsi" w:hAnsiTheme="majorHAnsi"/>
          <w:vanish/>
          <w:sz w:val="14"/>
        </w:rPr>
        <w:t>right</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all</w:t>
      </w:r>
      <w:r w:rsidRPr="006667E6">
        <w:rPr>
          <w:rFonts w:asciiTheme="majorHAnsi" w:hAnsiTheme="majorHAnsi"/>
          <w:sz w:val="14"/>
        </w:rPr>
        <w:t xml:space="preserve"> </w:t>
      </w:r>
      <w:r w:rsidRPr="009A6333">
        <w:rPr>
          <w:rFonts w:asciiTheme="majorHAnsi" w:hAnsiTheme="majorHAnsi"/>
          <w:vanish/>
          <w:sz w:val="14"/>
        </w:rPr>
        <w:t>people</w:t>
      </w:r>
      <w:r w:rsidRPr="006667E6">
        <w:rPr>
          <w:rFonts w:asciiTheme="majorHAnsi" w:hAnsiTheme="majorHAnsi"/>
          <w:sz w:val="14"/>
        </w:rPr>
        <w:t xml:space="preserve"> </w:t>
      </w:r>
      <w:r w:rsidRPr="009A6333">
        <w:rPr>
          <w:rFonts w:asciiTheme="majorHAnsi" w:hAnsiTheme="majorHAnsi"/>
          <w:vanish/>
          <w:sz w:val="14"/>
        </w:rPr>
        <w:t>everywhere,</w:t>
      </w:r>
      <w:r w:rsidRPr="006667E6">
        <w:rPr>
          <w:rFonts w:asciiTheme="majorHAnsi" w:hAnsiTheme="majorHAnsi"/>
          <w:sz w:val="14"/>
        </w:rPr>
        <w:t xml:space="preserve"> </w:t>
      </w:r>
      <w:r w:rsidRPr="006667E6">
        <w:rPr>
          <w:rStyle w:val="Emphasis"/>
          <w:rFonts w:asciiTheme="majorHAnsi" w:hAnsiTheme="majorHAnsi"/>
          <w:highlight w:val="cyan"/>
        </w:rPr>
        <w:t xml:space="preserve">states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instead</w:t>
      </w:r>
      <w:r w:rsidRPr="006667E6">
        <w:rPr>
          <w:rStyle w:val="Emphasis"/>
          <w:rFonts w:asciiTheme="majorHAnsi" w:hAnsiTheme="majorHAnsi"/>
          <w:highlight w:val="cyan"/>
        </w:rPr>
        <w:t xml:space="preserve"> turned to a charitable donation and market purchase scheme</w:t>
      </w:r>
      <w:r w:rsidRPr="006667E6">
        <w:rPr>
          <w:rFonts w:asciiTheme="majorHAnsi" w:hAnsiTheme="majorHAnsi"/>
          <w:sz w:val="14"/>
        </w:rPr>
        <w:t xml:space="preserve"> </w:t>
      </w:r>
      <w:r w:rsidRPr="009A6333">
        <w:rPr>
          <w:rFonts w:asciiTheme="majorHAnsi" w:hAnsiTheme="majorHAnsi"/>
          <w:vanish/>
          <w:sz w:val="14"/>
        </w:rPr>
        <w:t>through</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COVAX</w:t>
      </w:r>
      <w:r w:rsidRPr="006667E6">
        <w:rPr>
          <w:rFonts w:asciiTheme="majorHAnsi" w:hAnsiTheme="majorHAnsi"/>
          <w:sz w:val="14"/>
        </w:rPr>
        <w:t xml:space="preserve"> </w:t>
      </w:r>
      <w:r w:rsidRPr="009A6333">
        <w:rPr>
          <w:rFonts w:asciiTheme="majorHAnsi" w:hAnsiTheme="majorHAnsi"/>
          <w:vanish/>
          <w:sz w:val="14"/>
        </w:rPr>
        <w:t>initiative</w:t>
      </w:r>
      <w:r w:rsidRPr="006667E6">
        <w:rPr>
          <w:rStyle w:val="Emphasis"/>
          <w:rFonts w:asciiTheme="majorHAnsi" w:hAnsiTheme="majorHAnsi"/>
          <w:highlight w:val="cyan"/>
        </w:rPr>
        <w:t xml:space="preserve">. This </w:t>
      </w:r>
      <w:r w:rsidRPr="009A6333">
        <w:rPr>
          <w:rFonts w:asciiTheme="majorHAnsi" w:hAnsiTheme="majorHAnsi"/>
          <w:vanish/>
          <w:sz w:val="14"/>
        </w:rPr>
        <w:t>type</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model,</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focuses</w:t>
      </w:r>
      <w:r w:rsidRPr="006667E6">
        <w:rPr>
          <w:rFonts w:asciiTheme="majorHAnsi" w:hAnsiTheme="majorHAnsi"/>
          <w:sz w:val="14"/>
        </w:rPr>
        <w:t xml:space="preserve"> </w:t>
      </w:r>
      <w:r w:rsidRPr="009A6333">
        <w:rPr>
          <w:rFonts w:asciiTheme="majorHAnsi" w:hAnsiTheme="majorHAnsi"/>
          <w:vanish/>
          <w:sz w:val="14"/>
        </w:rPr>
        <w:t>on</w:t>
      </w:r>
      <w:r w:rsidRPr="006667E6">
        <w:rPr>
          <w:rFonts w:asciiTheme="majorHAnsi" w:hAnsiTheme="majorHAnsi"/>
          <w:sz w:val="14"/>
        </w:rPr>
        <w:t xml:space="preserve"> </w:t>
      </w:r>
      <w:r w:rsidRPr="009A6333">
        <w:rPr>
          <w:rFonts w:asciiTheme="majorHAnsi" w:hAnsiTheme="majorHAnsi"/>
          <w:vanish/>
          <w:sz w:val="14"/>
        </w:rPr>
        <w:t>charity</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not</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6667E6">
        <w:rPr>
          <w:rStyle w:val="Emphasis"/>
          <w:rFonts w:asciiTheme="majorHAnsi" w:hAnsiTheme="majorHAnsi"/>
          <w:highlight w:val="cyan"/>
        </w:rPr>
        <w:t>is consistent with exactly the kind of understandings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human</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public</w:t>
      </w:r>
      <w:r w:rsidRPr="006667E6">
        <w:rPr>
          <w:rFonts w:asciiTheme="majorHAnsi" w:hAnsiTheme="majorHAnsi"/>
          <w:sz w:val="14"/>
        </w:rPr>
        <w:t xml:space="preserve"> </w:t>
      </w:r>
      <w:r w:rsidRPr="009A6333">
        <w:rPr>
          <w:rFonts w:asciiTheme="majorHAnsi" w:hAnsiTheme="majorHAnsi"/>
          <w:vanish/>
          <w:sz w:val="14"/>
        </w:rPr>
        <w:t>health</w:t>
      </w:r>
      <w:r w:rsidRPr="006667E6">
        <w:rPr>
          <w:rFonts w:asciiTheme="majorHAnsi" w:hAnsiTheme="majorHAnsi"/>
          <w:sz w:val="14"/>
        </w:rPr>
        <w:t xml:space="preserve"> </w:t>
      </w:r>
      <w:r w:rsidRPr="006667E6">
        <w:rPr>
          <w:rStyle w:val="Emphasis"/>
          <w:rFonts w:asciiTheme="majorHAnsi" w:hAnsiTheme="majorHAnsi"/>
          <w:highlight w:val="cyan"/>
        </w:rPr>
        <w:t>that are in need of decolonisation</w:t>
      </w:r>
      <w:r w:rsidRPr="009A6333">
        <w:rPr>
          <w:rFonts w:asciiTheme="majorHAnsi" w:hAnsiTheme="majorHAnsi"/>
          <w:vanish/>
          <w:sz w:val="14"/>
        </w:rPr>
        <w:t>.</w:t>
      </w:r>
      <w:r w:rsidRPr="006667E6">
        <w:rPr>
          <w:rFonts w:asciiTheme="majorHAnsi" w:hAnsiTheme="majorHAnsi"/>
          <w:sz w:val="14"/>
        </w:rPr>
        <w:t xml:space="preserve"> </w:t>
      </w:r>
      <w:r w:rsidRPr="009A6333">
        <w:rPr>
          <w:rFonts w:asciiTheme="majorHAnsi" w:hAnsiTheme="majorHAnsi"/>
          <w:vanish/>
          <w:sz w:val="14"/>
        </w:rPr>
        <w:t>While</w:t>
      </w:r>
      <w:r w:rsidRPr="006667E6">
        <w:rPr>
          <w:rFonts w:asciiTheme="majorHAnsi" w:hAnsiTheme="majorHAnsi"/>
          <w:sz w:val="14"/>
        </w:rPr>
        <w:t xml:space="preserve"> </w:t>
      </w:r>
      <w:r w:rsidRPr="009A6333">
        <w:rPr>
          <w:rFonts w:asciiTheme="majorHAnsi" w:hAnsiTheme="majorHAnsi"/>
          <w:vanish/>
          <w:sz w:val="14"/>
        </w:rPr>
        <w:t>there</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been</w:t>
      </w:r>
      <w:r w:rsidRPr="006667E6">
        <w:rPr>
          <w:rFonts w:asciiTheme="majorHAnsi" w:hAnsiTheme="majorHAnsi"/>
          <w:sz w:val="14"/>
        </w:rPr>
        <w:t xml:space="preserve"> </w:t>
      </w:r>
      <w:r w:rsidRPr="009A6333">
        <w:rPr>
          <w:rFonts w:asciiTheme="majorHAnsi" w:hAnsiTheme="majorHAnsi"/>
          <w:vanish/>
          <w:sz w:val="14"/>
        </w:rPr>
        <w:t>public</w:t>
      </w:r>
      <w:r w:rsidRPr="006667E6">
        <w:rPr>
          <w:rFonts w:asciiTheme="majorHAnsi" w:hAnsiTheme="majorHAnsi"/>
          <w:sz w:val="14"/>
        </w:rPr>
        <w:t xml:space="preserve"> </w:t>
      </w:r>
      <w:r w:rsidRPr="009A6333">
        <w:rPr>
          <w:rFonts w:asciiTheme="majorHAnsi" w:hAnsiTheme="majorHAnsi"/>
          <w:vanish/>
          <w:sz w:val="14"/>
        </w:rPr>
        <w:t>consensus</w:t>
      </w:r>
      <w:r w:rsidRPr="006667E6">
        <w:rPr>
          <w:rFonts w:asciiTheme="majorHAnsi" w:hAnsiTheme="majorHAnsi"/>
          <w:sz w:val="14"/>
        </w:rPr>
        <w:t xml:space="preserve"> </w:t>
      </w:r>
      <w:r w:rsidRPr="009A6333">
        <w:rPr>
          <w:rFonts w:asciiTheme="majorHAnsi" w:hAnsiTheme="majorHAnsi"/>
          <w:vanish/>
          <w:sz w:val="14"/>
        </w:rPr>
        <w:t>statements</w:t>
      </w:r>
      <w:r w:rsidRPr="006667E6">
        <w:rPr>
          <w:rFonts w:asciiTheme="majorHAnsi" w:hAnsiTheme="majorHAnsi"/>
          <w:sz w:val="14"/>
        </w:rPr>
        <w:t xml:space="preserve"> </w:t>
      </w:r>
      <w:r w:rsidRPr="009A6333">
        <w:rPr>
          <w:rFonts w:asciiTheme="majorHAnsi" w:hAnsiTheme="majorHAnsi"/>
          <w:vanish/>
          <w:sz w:val="14"/>
        </w:rPr>
        <w:t>issued</w:t>
      </w:r>
      <w:r w:rsidRPr="006667E6">
        <w:rPr>
          <w:rFonts w:asciiTheme="majorHAnsi" w:hAnsiTheme="majorHAnsi"/>
          <w:sz w:val="14"/>
        </w:rPr>
        <w:t xml:space="preserve"> </w:t>
      </w:r>
      <w:r w:rsidRPr="009A6333">
        <w:rPr>
          <w:rFonts w:asciiTheme="majorHAnsi" w:hAnsiTheme="majorHAnsi"/>
          <w:vanish/>
          <w:sz w:val="14"/>
        </w:rPr>
        <w:t>by</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Human</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9A6333">
        <w:rPr>
          <w:rFonts w:asciiTheme="majorHAnsi" w:hAnsiTheme="majorHAnsi"/>
          <w:vanish/>
          <w:sz w:val="14"/>
        </w:rPr>
        <w:t>Council,</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states</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agreed</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all</w:t>
      </w:r>
      <w:r w:rsidRPr="006667E6">
        <w:rPr>
          <w:rFonts w:asciiTheme="majorHAnsi" w:hAnsiTheme="majorHAnsi"/>
          <w:sz w:val="14"/>
        </w:rPr>
        <w:t xml:space="preserve"> </w:t>
      </w:r>
      <w:r w:rsidRPr="009A6333">
        <w:rPr>
          <w:rFonts w:asciiTheme="majorHAnsi" w:hAnsiTheme="majorHAnsi"/>
          <w:vanish/>
          <w:sz w:val="14"/>
        </w:rPr>
        <w:t>states</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right</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access</w:t>
      </w:r>
      <w:r w:rsidRPr="006667E6">
        <w:rPr>
          <w:rFonts w:asciiTheme="majorHAnsi" w:hAnsiTheme="majorHAnsi"/>
          <w:sz w:val="14"/>
        </w:rPr>
        <w:t xml:space="preserve"> </w:t>
      </w:r>
      <w:r w:rsidRPr="009A6333">
        <w:rPr>
          <w:rFonts w:asciiTheme="majorHAnsi" w:hAnsiTheme="majorHAnsi"/>
          <w:vanish/>
          <w:sz w:val="14"/>
        </w:rPr>
        <w:t>vaccines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right</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use</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flexibilities,</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statement</w:t>
      </w:r>
      <w:r w:rsidRPr="006667E6">
        <w:rPr>
          <w:rFonts w:asciiTheme="majorHAnsi" w:hAnsiTheme="majorHAnsi"/>
          <w:sz w:val="14"/>
        </w:rPr>
        <w:t xml:space="preserve"> </w:t>
      </w:r>
      <w:r w:rsidRPr="009A6333">
        <w:rPr>
          <w:rFonts w:asciiTheme="majorHAnsi" w:hAnsiTheme="majorHAnsi"/>
          <w:vanish/>
          <w:sz w:val="14"/>
        </w:rPr>
        <w:t>reflects</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disappointing</w:t>
      </w:r>
      <w:r w:rsidRPr="006667E6">
        <w:rPr>
          <w:rFonts w:asciiTheme="majorHAnsi" w:hAnsiTheme="majorHAnsi"/>
          <w:sz w:val="14"/>
        </w:rPr>
        <w:t xml:space="preserve"> </w:t>
      </w:r>
      <w:r w:rsidRPr="009A6333">
        <w:rPr>
          <w:rFonts w:asciiTheme="majorHAnsi" w:hAnsiTheme="majorHAnsi"/>
          <w:vanish/>
          <w:sz w:val="14"/>
        </w:rPr>
        <w:t>failure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acknowledge</w:t>
      </w:r>
      <w:r w:rsidRPr="006667E6">
        <w:rPr>
          <w:rFonts w:asciiTheme="majorHAnsi" w:hAnsiTheme="majorHAnsi"/>
          <w:sz w:val="14"/>
        </w:rPr>
        <w:t xml:space="preserve"> </w:t>
      </w:r>
      <w:r w:rsidRPr="009A6333">
        <w:rPr>
          <w:rFonts w:asciiTheme="majorHAnsi" w:hAnsiTheme="majorHAnsi"/>
          <w:vanish/>
          <w:sz w:val="14"/>
        </w:rPr>
        <w:t>any</w:t>
      </w:r>
      <w:r w:rsidRPr="006667E6">
        <w:rPr>
          <w:rFonts w:asciiTheme="majorHAnsi" w:hAnsiTheme="majorHAnsi"/>
          <w:sz w:val="14"/>
        </w:rPr>
        <w:t xml:space="preserve"> </w:t>
      </w:r>
      <w:r w:rsidRPr="009A6333">
        <w:rPr>
          <w:rFonts w:asciiTheme="majorHAnsi" w:hAnsiTheme="majorHAnsi"/>
          <w:vanish/>
          <w:sz w:val="14"/>
        </w:rPr>
        <w:t>corresponding</w:t>
      </w:r>
      <w:r w:rsidRPr="006667E6">
        <w:rPr>
          <w:rFonts w:asciiTheme="majorHAnsi" w:hAnsiTheme="majorHAnsi"/>
          <w:sz w:val="14"/>
        </w:rPr>
        <w:t xml:space="preserve"> </w:t>
      </w:r>
      <w:r w:rsidRPr="009A6333">
        <w:rPr>
          <w:rFonts w:asciiTheme="majorHAnsi" w:hAnsiTheme="majorHAnsi"/>
          <w:vanish/>
          <w:sz w:val="14"/>
        </w:rPr>
        <w:t>state</w:t>
      </w:r>
      <w:r w:rsidRPr="006667E6">
        <w:rPr>
          <w:rFonts w:asciiTheme="majorHAnsi" w:hAnsiTheme="majorHAnsi"/>
          <w:sz w:val="14"/>
        </w:rPr>
        <w:t xml:space="preserve"> </w:t>
      </w:r>
      <w:r w:rsidRPr="009A6333">
        <w:rPr>
          <w:rFonts w:asciiTheme="majorHAnsi" w:hAnsiTheme="majorHAnsi"/>
          <w:vanish/>
          <w:sz w:val="14"/>
        </w:rPr>
        <w:t>obligations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employ</w:t>
      </w:r>
      <w:r w:rsidRPr="006667E6">
        <w:rPr>
          <w:rFonts w:asciiTheme="majorHAnsi" w:hAnsiTheme="majorHAnsi"/>
          <w:sz w:val="14"/>
        </w:rPr>
        <w:t xml:space="preserve"> </w:t>
      </w:r>
      <w:r w:rsidRPr="009A6333">
        <w:rPr>
          <w:rFonts w:asciiTheme="majorHAnsi" w:hAnsiTheme="majorHAnsi"/>
          <w:vanish/>
          <w:sz w:val="14"/>
        </w:rPr>
        <w:t>such</w:t>
      </w:r>
      <w:r w:rsidRPr="006667E6">
        <w:rPr>
          <w:rFonts w:asciiTheme="majorHAnsi" w:hAnsiTheme="majorHAnsi"/>
          <w:sz w:val="14"/>
        </w:rPr>
        <w:t xml:space="preserve"> </w:t>
      </w:r>
      <w:r w:rsidRPr="009A6333">
        <w:rPr>
          <w:rFonts w:asciiTheme="majorHAnsi" w:hAnsiTheme="majorHAnsi"/>
          <w:vanish/>
          <w:sz w:val="14"/>
        </w:rPr>
        <w:t>flexibilities.</w:t>
      </w:r>
      <w:hyperlink r:id="rId84" w:anchor="ref-35" w:history="1">
        <w:r w:rsidRPr="009A6333">
          <w:rPr>
            <w:rFonts w:asciiTheme="majorHAnsi" w:hAnsiTheme="majorHAnsi"/>
            <w:vanish/>
            <w:sz w:val="14"/>
          </w:rPr>
          <w:t>35</w:t>
        </w:r>
      </w:hyperlink>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allowed</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North,</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few</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South</w:t>
      </w:r>
      <w:r w:rsidRPr="006667E6">
        <w:rPr>
          <w:rFonts w:asciiTheme="majorHAnsi" w:hAnsiTheme="majorHAnsi"/>
          <w:sz w:val="14"/>
        </w:rPr>
        <w:t xml:space="preserve"> </w:t>
      </w:r>
      <w:r w:rsidRPr="009A6333">
        <w:rPr>
          <w:rFonts w:asciiTheme="majorHAnsi" w:hAnsiTheme="majorHAnsi"/>
          <w:vanish/>
          <w:sz w:val="14"/>
        </w:rPr>
        <w:t>allies,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agree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statement</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support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right</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vaccine</w:t>
      </w:r>
      <w:r w:rsidRPr="006667E6">
        <w:rPr>
          <w:rFonts w:asciiTheme="majorHAnsi" w:hAnsiTheme="majorHAnsi"/>
          <w:sz w:val="14"/>
        </w:rPr>
        <w:t xml:space="preserve"> </w:t>
      </w:r>
      <w:r w:rsidRPr="009A6333">
        <w:rPr>
          <w:rFonts w:asciiTheme="majorHAnsi" w:hAnsiTheme="majorHAnsi"/>
          <w:vanish/>
          <w:sz w:val="14"/>
        </w:rPr>
        <w:t>access</w:t>
      </w:r>
      <w:r w:rsidRPr="006667E6">
        <w:rPr>
          <w:rFonts w:asciiTheme="majorHAnsi" w:hAnsiTheme="majorHAnsi"/>
          <w:sz w:val="14"/>
        </w:rPr>
        <w:t xml:space="preserve"> </w:t>
      </w:r>
      <w:r w:rsidRPr="009A6333">
        <w:rPr>
          <w:rFonts w:asciiTheme="majorHAnsi" w:hAnsiTheme="majorHAnsi"/>
          <w:vanish/>
          <w:sz w:val="14"/>
        </w:rPr>
        <w:t>rhetorically,</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principle</w:t>
      </w:r>
      <w:r w:rsidRPr="006667E6">
        <w:rPr>
          <w:rFonts w:asciiTheme="majorHAnsi" w:hAnsiTheme="majorHAnsi"/>
          <w:sz w:val="14"/>
        </w:rPr>
        <w:t xml:space="preserve"> </w:t>
      </w:r>
      <w:r w:rsidRPr="009A6333">
        <w:rPr>
          <w:rFonts w:asciiTheme="majorHAnsi" w:hAnsiTheme="majorHAnsi"/>
          <w:vanish/>
          <w:sz w:val="14"/>
        </w:rPr>
        <w:t>within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Human</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9A6333">
        <w:rPr>
          <w:rFonts w:asciiTheme="majorHAnsi" w:hAnsiTheme="majorHAnsi"/>
          <w:vanish/>
          <w:sz w:val="14"/>
        </w:rPr>
        <w:t>Council,</w:t>
      </w:r>
      <w:r w:rsidRPr="006667E6">
        <w:rPr>
          <w:rFonts w:asciiTheme="majorHAnsi" w:hAnsiTheme="majorHAnsi"/>
          <w:sz w:val="14"/>
        </w:rPr>
        <w:t xml:space="preserve"> </w:t>
      </w:r>
      <w:r w:rsidRPr="009A6333">
        <w:rPr>
          <w:rFonts w:asciiTheme="majorHAnsi" w:hAnsiTheme="majorHAnsi"/>
          <w:vanish/>
          <w:sz w:val="14"/>
        </w:rPr>
        <w:t>while</w:t>
      </w:r>
      <w:r w:rsidRPr="006667E6">
        <w:rPr>
          <w:rFonts w:asciiTheme="majorHAnsi" w:hAnsiTheme="majorHAnsi"/>
          <w:sz w:val="14"/>
        </w:rPr>
        <w:t xml:space="preserve"> </w:t>
      </w:r>
      <w:r w:rsidRPr="009A6333">
        <w:rPr>
          <w:rFonts w:asciiTheme="majorHAnsi" w:hAnsiTheme="majorHAnsi"/>
          <w:vanish/>
          <w:sz w:val="14"/>
        </w:rPr>
        <w:t>resisting</w:t>
      </w:r>
      <w:r w:rsidRPr="006667E6">
        <w:rPr>
          <w:rFonts w:asciiTheme="majorHAnsi" w:hAnsiTheme="majorHAnsi"/>
          <w:sz w:val="14"/>
        </w:rPr>
        <w:t xml:space="preserve"> </w:t>
      </w:r>
      <w:r w:rsidRPr="009A6333">
        <w:rPr>
          <w:rFonts w:asciiTheme="majorHAnsi" w:hAnsiTheme="majorHAnsi"/>
          <w:vanish/>
          <w:sz w:val="14"/>
        </w:rPr>
        <w:t>any</w:t>
      </w:r>
      <w:r w:rsidRPr="006667E6">
        <w:rPr>
          <w:rFonts w:asciiTheme="majorHAnsi" w:hAnsiTheme="majorHAnsi"/>
          <w:sz w:val="14"/>
        </w:rPr>
        <w:t xml:space="preserve"> </w:t>
      </w:r>
      <w:r w:rsidRPr="009A6333">
        <w:rPr>
          <w:rFonts w:asciiTheme="majorHAnsi" w:hAnsiTheme="majorHAnsi"/>
          <w:vanish/>
          <w:sz w:val="14"/>
        </w:rPr>
        <w:t>calls</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waiver</w:t>
      </w:r>
      <w:r w:rsidRPr="006667E6">
        <w:rPr>
          <w:rFonts w:asciiTheme="majorHAnsi" w:hAnsiTheme="majorHAnsi"/>
          <w:sz w:val="14"/>
        </w:rPr>
        <w:t xml:space="preserve"> </w:t>
      </w:r>
      <w:r w:rsidRPr="009A6333">
        <w:rPr>
          <w:rFonts w:asciiTheme="majorHAnsi" w:hAnsiTheme="majorHAnsi"/>
          <w:vanish/>
          <w:sz w:val="14"/>
        </w:rPr>
        <w:t>within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WTO,</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thus</w:t>
      </w:r>
      <w:r w:rsidRPr="006667E6">
        <w:rPr>
          <w:rFonts w:asciiTheme="majorHAnsi" w:hAnsiTheme="majorHAnsi"/>
          <w:sz w:val="14"/>
        </w:rPr>
        <w:t xml:space="preserve"> </w:t>
      </w:r>
      <w:r w:rsidRPr="009A6333">
        <w:rPr>
          <w:rFonts w:asciiTheme="majorHAnsi" w:hAnsiTheme="majorHAnsi"/>
          <w:vanish/>
          <w:sz w:val="14"/>
        </w:rPr>
        <w:t>consolidating</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denial</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obligations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employ</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flexibilities.</w:t>
      </w:r>
      <w:r w:rsidRPr="006667E6">
        <w:rPr>
          <w:rFonts w:asciiTheme="majorHAnsi" w:hAnsiTheme="majorHAnsi"/>
          <w:sz w:val="14"/>
        </w:rPr>
        <w:t xml:space="preserve"> </w:t>
      </w:r>
      <w:r w:rsidRPr="009A6333">
        <w:rPr>
          <w:rFonts w:asciiTheme="majorHAnsi" w:hAnsiTheme="majorHAnsi"/>
          <w:vanish/>
          <w:sz w:val="14"/>
        </w:rPr>
        <w:t>Although</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South</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option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engaging</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flexibilities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absence</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general</w:t>
      </w:r>
      <w:r w:rsidRPr="006667E6">
        <w:rPr>
          <w:rFonts w:asciiTheme="majorHAnsi" w:hAnsiTheme="majorHAnsi"/>
          <w:sz w:val="14"/>
        </w:rPr>
        <w:t xml:space="preserve"> </w:t>
      </w:r>
      <w:r w:rsidRPr="009A6333">
        <w:rPr>
          <w:rFonts w:asciiTheme="majorHAnsi" w:hAnsiTheme="majorHAnsi"/>
          <w:vanish/>
          <w:sz w:val="14"/>
        </w:rPr>
        <w:t>waiver,</w:t>
      </w:r>
      <w:r w:rsidRPr="006667E6">
        <w:rPr>
          <w:rFonts w:asciiTheme="majorHAnsi" w:hAnsiTheme="majorHAnsi"/>
          <w:sz w:val="14"/>
        </w:rPr>
        <w:t xml:space="preserve"> </w:t>
      </w:r>
      <w:r w:rsidRPr="009A6333">
        <w:rPr>
          <w:rFonts w:asciiTheme="majorHAnsi" w:hAnsiTheme="majorHAnsi"/>
          <w:vanish/>
          <w:sz w:val="14"/>
        </w:rPr>
        <w:t>they</w:t>
      </w:r>
      <w:r w:rsidRPr="006667E6">
        <w:rPr>
          <w:rFonts w:asciiTheme="majorHAnsi" w:hAnsiTheme="majorHAnsi"/>
          <w:sz w:val="14"/>
        </w:rPr>
        <w:t xml:space="preserve"> </w:t>
      </w:r>
      <w:r w:rsidRPr="009A6333">
        <w:rPr>
          <w:rFonts w:asciiTheme="majorHAnsi" w:hAnsiTheme="majorHAnsi"/>
          <w:vanish/>
          <w:sz w:val="14"/>
        </w:rPr>
        <w:t>often</w:t>
      </w:r>
      <w:r w:rsidRPr="006667E6">
        <w:rPr>
          <w:rFonts w:asciiTheme="majorHAnsi" w:hAnsiTheme="majorHAnsi"/>
          <w:sz w:val="14"/>
        </w:rPr>
        <w:t xml:space="preserve"> </w:t>
      </w:r>
      <w:r w:rsidRPr="009A6333">
        <w:rPr>
          <w:rFonts w:asciiTheme="majorHAnsi" w:hAnsiTheme="majorHAnsi"/>
          <w:vanish/>
          <w:sz w:val="14"/>
        </w:rPr>
        <w:t>do</w:t>
      </w:r>
      <w:r w:rsidRPr="006667E6">
        <w:rPr>
          <w:rFonts w:asciiTheme="majorHAnsi" w:hAnsiTheme="majorHAnsi"/>
          <w:sz w:val="14"/>
        </w:rPr>
        <w:t xml:space="preserve"> </w:t>
      </w:r>
      <w:r w:rsidRPr="009A6333">
        <w:rPr>
          <w:rFonts w:asciiTheme="majorHAnsi" w:hAnsiTheme="majorHAnsi"/>
          <w:vanish/>
          <w:sz w:val="14"/>
        </w:rPr>
        <w:t>not</w:t>
      </w:r>
      <w:r w:rsidRPr="006667E6">
        <w:rPr>
          <w:rFonts w:asciiTheme="majorHAnsi" w:hAnsiTheme="majorHAnsi"/>
          <w:sz w:val="14"/>
        </w:rPr>
        <w:t xml:space="preserve"> </w:t>
      </w:r>
      <w:r w:rsidRPr="009A6333">
        <w:rPr>
          <w:rFonts w:asciiTheme="majorHAnsi" w:hAnsiTheme="majorHAnsi"/>
          <w:vanish/>
          <w:sz w:val="14"/>
        </w:rPr>
        <w:t>do</w:t>
      </w:r>
      <w:r w:rsidRPr="006667E6">
        <w:rPr>
          <w:rFonts w:asciiTheme="majorHAnsi" w:hAnsiTheme="majorHAnsi"/>
          <w:sz w:val="14"/>
        </w:rPr>
        <w:t xml:space="preserve"> </w:t>
      </w:r>
      <w:r w:rsidRPr="009A6333">
        <w:rPr>
          <w:rFonts w:asciiTheme="majorHAnsi" w:hAnsiTheme="majorHAnsi"/>
          <w:vanish/>
          <w:sz w:val="14"/>
        </w:rPr>
        <w:t>so</w:t>
      </w:r>
      <w:r w:rsidRPr="006667E6">
        <w:rPr>
          <w:rFonts w:asciiTheme="majorHAnsi" w:hAnsiTheme="majorHAnsi"/>
          <w:sz w:val="14"/>
        </w:rPr>
        <w:t xml:space="preserve"> </w:t>
      </w:r>
      <w:r w:rsidRPr="009A6333">
        <w:rPr>
          <w:rFonts w:asciiTheme="majorHAnsi" w:hAnsiTheme="majorHAnsi"/>
          <w:vanish/>
          <w:sz w:val="14"/>
        </w:rPr>
        <w:t>because</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process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using</w:t>
      </w:r>
      <w:r w:rsidRPr="006667E6">
        <w:rPr>
          <w:rFonts w:asciiTheme="majorHAnsi" w:hAnsiTheme="majorHAnsi"/>
          <w:sz w:val="14"/>
        </w:rPr>
        <w:t xml:space="preserve"> </w:t>
      </w:r>
      <w:r w:rsidRPr="009A6333">
        <w:rPr>
          <w:rFonts w:asciiTheme="majorHAnsi" w:hAnsiTheme="majorHAnsi"/>
          <w:vanish/>
          <w:sz w:val="14"/>
        </w:rPr>
        <w:t>these</w:t>
      </w:r>
      <w:r w:rsidRPr="006667E6">
        <w:rPr>
          <w:rFonts w:asciiTheme="majorHAnsi" w:hAnsiTheme="majorHAnsi"/>
          <w:sz w:val="14"/>
        </w:rPr>
        <w:t xml:space="preserve"> </w:t>
      </w:r>
      <w:r w:rsidRPr="009A6333">
        <w:rPr>
          <w:rFonts w:asciiTheme="majorHAnsi" w:hAnsiTheme="majorHAnsi"/>
          <w:vanish/>
          <w:sz w:val="14"/>
        </w:rPr>
        <w:t>flexibilities</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often</w:t>
      </w:r>
      <w:r w:rsidRPr="006667E6">
        <w:rPr>
          <w:rFonts w:asciiTheme="majorHAnsi" w:hAnsiTheme="majorHAnsi"/>
          <w:sz w:val="14"/>
        </w:rPr>
        <w:t xml:space="preserve"> </w:t>
      </w:r>
      <w:r w:rsidRPr="009A6333">
        <w:rPr>
          <w:rFonts w:asciiTheme="majorHAnsi" w:hAnsiTheme="majorHAnsi"/>
          <w:vanish/>
          <w:sz w:val="14"/>
        </w:rPr>
        <w:t>stacked</w:t>
      </w:r>
      <w:r w:rsidRPr="006667E6">
        <w:rPr>
          <w:rFonts w:asciiTheme="majorHAnsi" w:hAnsiTheme="majorHAnsi"/>
          <w:sz w:val="14"/>
        </w:rPr>
        <w:t xml:space="preserve"> </w:t>
      </w:r>
      <w:r w:rsidRPr="009A6333">
        <w:rPr>
          <w:rFonts w:asciiTheme="majorHAnsi" w:hAnsiTheme="majorHAnsi"/>
          <w:vanish/>
          <w:sz w:val="14"/>
        </w:rPr>
        <w:t>against</w:t>
      </w:r>
      <w:r w:rsidRPr="006667E6">
        <w:rPr>
          <w:rFonts w:asciiTheme="majorHAnsi" w:hAnsiTheme="majorHAnsi"/>
          <w:sz w:val="14"/>
        </w:rPr>
        <w:t xml:space="preserve"> </w:t>
      </w:r>
      <w:r w:rsidRPr="009A6333">
        <w:rPr>
          <w:rFonts w:asciiTheme="majorHAnsi" w:hAnsiTheme="majorHAnsi"/>
          <w:vanish/>
          <w:sz w:val="14"/>
        </w:rPr>
        <w:t>them,</w:t>
      </w:r>
      <w:r w:rsidRPr="006667E6">
        <w:rPr>
          <w:rFonts w:asciiTheme="majorHAnsi" w:hAnsiTheme="majorHAnsi"/>
          <w:sz w:val="14"/>
        </w:rPr>
        <w:t xml:space="preserve"> </w:t>
      </w:r>
      <w:r w:rsidRPr="009A6333">
        <w:rPr>
          <w:rFonts w:asciiTheme="majorHAnsi" w:hAnsiTheme="majorHAnsi"/>
          <w:vanish/>
          <w:sz w:val="14"/>
        </w:rPr>
        <w:t>reproducing</w:t>
      </w:r>
      <w:r w:rsidRPr="006667E6">
        <w:rPr>
          <w:rFonts w:asciiTheme="majorHAnsi" w:hAnsiTheme="majorHAnsi"/>
          <w:sz w:val="14"/>
        </w:rPr>
        <w:t xml:space="preserve"> </w:t>
      </w:r>
      <w:r w:rsidRPr="009A6333">
        <w:rPr>
          <w:rFonts w:asciiTheme="majorHAnsi" w:hAnsiTheme="majorHAnsi"/>
          <w:vanish/>
          <w:sz w:val="14"/>
        </w:rPr>
        <w:t>neocolonial</w:t>
      </w:r>
      <w:r w:rsidRPr="006667E6">
        <w:rPr>
          <w:rFonts w:asciiTheme="majorHAnsi" w:hAnsiTheme="majorHAnsi"/>
          <w:sz w:val="14"/>
        </w:rPr>
        <w:t xml:space="preserve"> </w:t>
      </w:r>
      <w:r w:rsidRPr="009A6333">
        <w:rPr>
          <w:rFonts w:asciiTheme="majorHAnsi" w:hAnsiTheme="majorHAnsi"/>
          <w:vanish/>
          <w:sz w:val="14"/>
        </w:rPr>
        <w:t>dynamics.</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instance,</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allows</w:t>
      </w:r>
      <w:r w:rsidRPr="006667E6">
        <w:rPr>
          <w:rFonts w:asciiTheme="majorHAnsi" w:hAnsiTheme="majorHAnsi"/>
          <w:sz w:val="14"/>
        </w:rPr>
        <w:t xml:space="preserve"> </w:t>
      </w:r>
      <w:r w:rsidRPr="009A6333">
        <w:rPr>
          <w:rFonts w:asciiTheme="majorHAnsi" w:hAnsiTheme="majorHAnsi"/>
          <w:vanish/>
          <w:sz w:val="14"/>
        </w:rPr>
        <w:t>states</w:t>
      </w:r>
      <w:r w:rsidRPr="006667E6">
        <w:rPr>
          <w:rFonts w:asciiTheme="majorHAnsi" w:hAnsiTheme="majorHAnsi"/>
          <w:sz w:val="14"/>
        </w:rPr>
        <w:t xml:space="preserve"> </w:t>
      </w:r>
      <w:r w:rsidRPr="009A6333">
        <w:rPr>
          <w:rFonts w:asciiTheme="majorHAnsi" w:hAnsiTheme="majorHAnsi"/>
          <w:vanish/>
          <w:sz w:val="14"/>
        </w:rPr>
        <w:t>with</w:t>
      </w:r>
      <w:r w:rsidRPr="006667E6">
        <w:rPr>
          <w:rFonts w:asciiTheme="majorHAnsi" w:hAnsiTheme="majorHAnsi"/>
          <w:sz w:val="14"/>
        </w:rPr>
        <w:t xml:space="preserve"> </w:t>
      </w:r>
      <w:r w:rsidRPr="009A6333">
        <w:rPr>
          <w:rFonts w:asciiTheme="majorHAnsi" w:hAnsiTheme="majorHAnsi"/>
          <w:vanish/>
          <w:sz w:val="14"/>
        </w:rPr>
        <w:t>limited</w:t>
      </w:r>
      <w:r w:rsidRPr="006667E6">
        <w:rPr>
          <w:rFonts w:asciiTheme="majorHAnsi" w:hAnsiTheme="majorHAnsi"/>
          <w:sz w:val="14"/>
        </w:rPr>
        <w:t xml:space="preserve"> </w:t>
      </w:r>
      <w:r w:rsidRPr="009A6333">
        <w:rPr>
          <w:rFonts w:asciiTheme="majorHAnsi" w:hAnsiTheme="majorHAnsi"/>
          <w:vanish/>
          <w:sz w:val="14"/>
        </w:rPr>
        <w:t>manufacturing</w:t>
      </w:r>
      <w:r w:rsidRPr="006667E6">
        <w:rPr>
          <w:rFonts w:asciiTheme="majorHAnsi" w:hAnsiTheme="majorHAnsi"/>
          <w:sz w:val="14"/>
        </w:rPr>
        <w:t xml:space="preserve"> </w:t>
      </w:r>
      <w:r w:rsidRPr="009A6333">
        <w:rPr>
          <w:rFonts w:asciiTheme="majorHAnsi" w:hAnsiTheme="majorHAnsi"/>
          <w:vanish/>
          <w:sz w:val="14"/>
        </w:rPr>
        <w:t>capacity</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waive</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patent</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limited</w:t>
      </w:r>
      <w:r w:rsidRPr="006667E6">
        <w:rPr>
          <w:rFonts w:asciiTheme="majorHAnsi" w:hAnsiTheme="majorHAnsi"/>
          <w:sz w:val="14"/>
        </w:rPr>
        <w:t xml:space="preserve"> </w:t>
      </w:r>
      <w:r w:rsidRPr="009A6333">
        <w:rPr>
          <w:rFonts w:asciiTheme="majorHAnsi" w:hAnsiTheme="majorHAnsi"/>
          <w:vanish/>
          <w:sz w:val="14"/>
        </w:rPr>
        <w:t>duration</w:t>
      </w:r>
      <w:r w:rsidRPr="006667E6">
        <w:rPr>
          <w:rFonts w:asciiTheme="majorHAnsi" w:hAnsiTheme="majorHAnsi"/>
          <w:sz w:val="14"/>
        </w:rPr>
        <w:t xml:space="preserve"> </w:t>
      </w:r>
      <w:r w:rsidRPr="009A6333">
        <w:rPr>
          <w:rFonts w:asciiTheme="majorHAnsi" w:hAnsiTheme="majorHAnsi"/>
          <w:vanish/>
          <w:sz w:val="14"/>
        </w:rPr>
        <w:t>so</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import</w:t>
      </w:r>
      <w:r w:rsidRPr="006667E6">
        <w:rPr>
          <w:rFonts w:asciiTheme="majorHAnsi" w:hAnsiTheme="majorHAnsi"/>
          <w:sz w:val="14"/>
        </w:rPr>
        <w:t xml:space="preserve"> </w:t>
      </w:r>
      <w:r w:rsidRPr="009A6333">
        <w:rPr>
          <w:rFonts w:asciiTheme="majorHAnsi" w:hAnsiTheme="majorHAnsi"/>
          <w:vanish/>
          <w:sz w:val="14"/>
        </w:rPr>
        <w:t>essential</w:t>
      </w:r>
      <w:r w:rsidRPr="006667E6">
        <w:rPr>
          <w:rFonts w:asciiTheme="majorHAnsi" w:hAnsiTheme="majorHAnsi"/>
          <w:sz w:val="14"/>
        </w:rPr>
        <w:t xml:space="preserve"> </w:t>
      </w:r>
      <w:r w:rsidRPr="009A6333">
        <w:rPr>
          <w:rFonts w:asciiTheme="majorHAnsi" w:hAnsiTheme="majorHAnsi"/>
          <w:vanish/>
          <w:sz w:val="14"/>
        </w:rPr>
        <w:t>medicines</w:t>
      </w:r>
      <w:r w:rsidRPr="006667E6">
        <w:rPr>
          <w:rFonts w:asciiTheme="majorHAnsi" w:hAnsiTheme="majorHAnsi"/>
          <w:sz w:val="14"/>
        </w:rPr>
        <w:t xml:space="preserve"> </w:t>
      </w:r>
      <w:r w:rsidRPr="009A6333">
        <w:rPr>
          <w:rFonts w:asciiTheme="majorHAnsi" w:hAnsiTheme="majorHAnsi"/>
          <w:vanish/>
          <w:sz w:val="14"/>
        </w:rPr>
        <w:t>through</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compulsory</w:t>
      </w:r>
      <w:r w:rsidRPr="006667E6">
        <w:rPr>
          <w:rFonts w:asciiTheme="majorHAnsi" w:hAnsiTheme="majorHAnsi"/>
          <w:sz w:val="14"/>
        </w:rPr>
        <w:t xml:space="preserve"> </w:t>
      </w:r>
      <w:r w:rsidRPr="009A6333">
        <w:rPr>
          <w:rFonts w:asciiTheme="majorHAnsi" w:hAnsiTheme="majorHAnsi"/>
          <w:vanish/>
          <w:sz w:val="14"/>
        </w:rPr>
        <w:t>licence.</w:t>
      </w:r>
      <w:r w:rsidRPr="006667E6">
        <w:rPr>
          <w:rFonts w:asciiTheme="majorHAnsi" w:hAnsiTheme="majorHAnsi"/>
          <w:sz w:val="14"/>
        </w:rPr>
        <w:t xml:space="preserve"> </w:t>
      </w:r>
      <w:r w:rsidRPr="009A6333">
        <w:rPr>
          <w:rFonts w:asciiTheme="majorHAnsi" w:hAnsiTheme="majorHAnsi"/>
          <w:vanish/>
          <w:sz w:val="14"/>
        </w:rPr>
        <w:t>However,</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practice,</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process</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lengthy</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complex,</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relies</w:t>
      </w:r>
      <w:r w:rsidRPr="006667E6">
        <w:rPr>
          <w:rFonts w:asciiTheme="majorHAnsi" w:hAnsiTheme="majorHAnsi"/>
          <w:sz w:val="14"/>
        </w:rPr>
        <w:t xml:space="preserve"> </w:t>
      </w:r>
      <w:r w:rsidRPr="009A6333">
        <w:rPr>
          <w:rFonts w:asciiTheme="majorHAnsi" w:hAnsiTheme="majorHAnsi"/>
          <w:vanish/>
          <w:sz w:val="14"/>
        </w:rPr>
        <w:t>on</w:t>
      </w:r>
      <w:r w:rsidRPr="006667E6">
        <w:rPr>
          <w:rFonts w:asciiTheme="majorHAnsi" w:hAnsiTheme="majorHAnsi"/>
          <w:sz w:val="14"/>
        </w:rPr>
        <w:t xml:space="preserve"> </w:t>
      </w:r>
      <w:r w:rsidRPr="009A6333">
        <w:rPr>
          <w:rFonts w:asciiTheme="majorHAnsi" w:hAnsiTheme="majorHAnsi"/>
          <w:vanish/>
          <w:sz w:val="14"/>
        </w:rPr>
        <w:t>ensuring</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both</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importing</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exporting</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enacted</w:t>
      </w:r>
      <w:r w:rsidRPr="006667E6">
        <w:rPr>
          <w:rFonts w:asciiTheme="majorHAnsi" w:hAnsiTheme="majorHAnsi"/>
          <w:sz w:val="14"/>
        </w:rPr>
        <w:t xml:space="preserve"> </w:t>
      </w:r>
      <w:r w:rsidRPr="009A6333">
        <w:rPr>
          <w:rFonts w:asciiTheme="majorHAnsi" w:hAnsiTheme="majorHAnsi"/>
          <w:vanish/>
          <w:sz w:val="14"/>
        </w:rPr>
        <w:t>local</w:t>
      </w:r>
      <w:r w:rsidRPr="006667E6">
        <w:rPr>
          <w:rFonts w:asciiTheme="majorHAnsi" w:hAnsiTheme="majorHAnsi"/>
          <w:sz w:val="14"/>
        </w:rPr>
        <w:t xml:space="preserve"> </w:t>
      </w:r>
      <w:r w:rsidRPr="009A6333">
        <w:rPr>
          <w:rFonts w:asciiTheme="majorHAnsi" w:hAnsiTheme="majorHAnsi"/>
          <w:vanish/>
          <w:sz w:val="14"/>
        </w:rPr>
        <w:t>laws</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permit</w:t>
      </w:r>
      <w:r w:rsidRPr="006667E6">
        <w:rPr>
          <w:rFonts w:asciiTheme="majorHAnsi" w:hAnsiTheme="majorHAnsi"/>
          <w:sz w:val="14"/>
        </w:rPr>
        <w:t xml:space="preserve"> </w:t>
      </w:r>
      <w:r w:rsidRPr="009A6333">
        <w:rPr>
          <w:rFonts w:asciiTheme="majorHAnsi" w:hAnsiTheme="majorHAnsi"/>
          <w:vanish/>
          <w:sz w:val="14"/>
        </w:rPr>
        <w:t>them</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use</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flexibilities.</w:t>
      </w:r>
      <w:r w:rsidRPr="006667E6">
        <w:rPr>
          <w:rFonts w:asciiTheme="majorHAnsi" w:hAnsiTheme="majorHAnsi"/>
          <w:sz w:val="14"/>
        </w:rPr>
        <w:t xml:space="preserve"> </w:t>
      </w:r>
      <w:r w:rsidRPr="009A6333">
        <w:rPr>
          <w:rFonts w:asciiTheme="majorHAnsi" w:hAnsiTheme="majorHAnsi"/>
          <w:vanish/>
          <w:sz w:val="14"/>
        </w:rPr>
        <w:t>Further,</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importing</w:t>
      </w:r>
      <w:r w:rsidRPr="006667E6">
        <w:rPr>
          <w:rFonts w:asciiTheme="majorHAnsi" w:hAnsiTheme="majorHAnsi"/>
          <w:sz w:val="14"/>
        </w:rPr>
        <w:t xml:space="preserve"> </w:t>
      </w:r>
      <w:r w:rsidRPr="009A6333">
        <w:rPr>
          <w:rFonts w:asciiTheme="majorHAnsi" w:hAnsiTheme="majorHAnsi"/>
          <w:vanish/>
          <w:sz w:val="14"/>
        </w:rPr>
        <w:t>country</w:t>
      </w:r>
      <w:r w:rsidRPr="006667E6">
        <w:rPr>
          <w:rFonts w:asciiTheme="majorHAnsi" w:hAnsiTheme="majorHAnsi"/>
          <w:sz w:val="14"/>
        </w:rPr>
        <w:t xml:space="preserve"> </w:t>
      </w:r>
      <w:r w:rsidRPr="009A6333">
        <w:rPr>
          <w:rFonts w:asciiTheme="majorHAnsi" w:hAnsiTheme="majorHAnsi"/>
          <w:vanish/>
          <w:sz w:val="14"/>
        </w:rPr>
        <w:t>needs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negotiate</w:t>
      </w:r>
      <w:r w:rsidRPr="006667E6">
        <w:rPr>
          <w:rFonts w:asciiTheme="majorHAnsi" w:hAnsiTheme="majorHAnsi"/>
          <w:sz w:val="14"/>
        </w:rPr>
        <w:t xml:space="preserve"> </w:t>
      </w:r>
      <w:r w:rsidRPr="009A6333">
        <w:rPr>
          <w:rFonts w:asciiTheme="majorHAnsi" w:hAnsiTheme="majorHAnsi"/>
          <w:vanish/>
          <w:sz w:val="14"/>
        </w:rPr>
        <w:t>with</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pharmaceutical</w:t>
      </w:r>
      <w:r w:rsidRPr="006667E6">
        <w:rPr>
          <w:rFonts w:asciiTheme="majorHAnsi" w:hAnsiTheme="majorHAnsi"/>
          <w:sz w:val="14"/>
        </w:rPr>
        <w:t xml:space="preserve"> </w:t>
      </w:r>
      <w:r w:rsidRPr="009A6333">
        <w:rPr>
          <w:rFonts w:asciiTheme="majorHAnsi" w:hAnsiTheme="majorHAnsi"/>
          <w:vanish/>
          <w:sz w:val="14"/>
        </w:rPr>
        <w:t>company</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order</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establish</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fair</w:t>
      </w:r>
      <w:r w:rsidRPr="006667E6">
        <w:rPr>
          <w:rFonts w:asciiTheme="majorHAnsi" w:hAnsiTheme="majorHAnsi"/>
          <w:sz w:val="14"/>
        </w:rPr>
        <w:t xml:space="preserve"> </w:t>
      </w:r>
      <w:r w:rsidRPr="009A6333">
        <w:rPr>
          <w:rFonts w:asciiTheme="majorHAnsi" w:hAnsiTheme="majorHAnsi"/>
          <w:vanish/>
          <w:sz w:val="14"/>
        </w:rPr>
        <w:t>price,</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always</w:t>
      </w:r>
      <w:r w:rsidRPr="006667E6">
        <w:rPr>
          <w:rFonts w:asciiTheme="majorHAnsi" w:hAnsiTheme="majorHAnsi"/>
          <w:sz w:val="14"/>
        </w:rPr>
        <w:t xml:space="preserve"> </w:t>
      </w:r>
      <w:r w:rsidRPr="009A6333">
        <w:rPr>
          <w:rFonts w:asciiTheme="majorHAnsi" w:hAnsiTheme="majorHAnsi"/>
          <w:vanish/>
          <w:sz w:val="14"/>
        </w:rPr>
        <w:t>tricky,</w:t>
      </w:r>
      <w:r w:rsidRPr="006667E6">
        <w:rPr>
          <w:rFonts w:asciiTheme="majorHAnsi" w:hAnsiTheme="majorHAnsi"/>
          <w:sz w:val="14"/>
        </w:rPr>
        <w:t xml:space="preserve"> </w:t>
      </w:r>
      <w:r w:rsidRPr="009A6333">
        <w:rPr>
          <w:rFonts w:asciiTheme="majorHAnsi" w:hAnsiTheme="majorHAnsi"/>
          <w:vanish/>
          <w:sz w:val="14"/>
        </w:rPr>
        <w:t>but</w:t>
      </w:r>
      <w:r w:rsidRPr="006667E6">
        <w:rPr>
          <w:rFonts w:asciiTheme="majorHAnsi" w:hAnsiTheme="majorHAnsi"/>
          <w:sz w:val="14"/>
        </w:rPr>
        <w:t xml:space="preserve"> </w:t>
      </w:r>
      <w:r w:rsidRPr="009A6333">
        <w:rPr>
          <w:rFonts w:asciiTheme="majorHAnsi" w:hAnsiTheme="majorHAnsi"/>
          <w:vanish/>
          <w:sz w:val="14"/>
        </w:rPr>
        <w:t>made</w:t>
      </w:r>
      <w:r w:rsidRPr="006667E6">
        <w:rPr>
          <w:rFonts w:asciiTheme="majorHAnsi" w:hAnsiTheme="majorHAnsi"/>
          <w:sz w:val="14"/>
        </w:rPr>
        <w:t xml:space="preserve"> </w:t>
      </w:r>
      <w:r w:rsidRPr="009A6333">
        <w:rPr>
          <w:rFonts w:asciiTheme="majorHAnsi" w:hAnsiTheme="majorHAnsi"/>
          <w:vanish/>
          <w:sz w:val="14"/>
        </w:rPr>
        <w:t>significantly</w:t>
      </w:r>
      <w:r w:rsidRPr="006667E6">
        <w:rPr>
          <w:rFonts w:asciiTheme="majorHAnsi" w:hAnsiTheme="majorHAnsi"/>
          <w:sz w:val="14"/>
        </w:rPr>
        <w:t xml:space="preserve"> </w:t>
      </w:r>
      <w:r w:rsidRPr="009A6333">
        <w:rPr>
          <w:rFonts w:asciiTheme="majorHAnsi" w:hAnsiTheme="majorHAnsi"/>
          <w:vanish/>
          <w:sz w:val="14"/>
        </w:rPr>
        <w:t>more</w:t>
      </w:r>
      <w:r w:rsidRPr="006667E6">
        <w:rPr>
          <w:rFonts w:asciiTheme="majorHAnsi" w:hAnsiTheme="majorHAnsi"/>
          <w:sz w:val="14"/>
        </w:rPr>
        <w:t xml:space="preserve"> </w:t>
      </w:r>
      <w:r w:rsidRPr="009A6333">
        <w:rPr>
          <w:rFonts w:asciiTheme="majorHAnsi" w:hAnsiTheme="majorHAnsi"/>
          <w:vanish/>
          <w:sz w:val="14"/>
        </w:rPr>
        <w:t>difficult</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crisis.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date,</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process</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been</w:t>
      </w:r>
      <w:r w:rsidRPr="006667E6">
        <w:rPr>
          <w:rFonts w:asciiTheme="majorHAnsi" w:hAnsiTheme="majorHAnsi"/>
          <w:sz w:val="14"/>
        </w:rPr>
        <w:t xml:space="preserve"> </w:t>
      </w:r>
      <w:r w:rsidRPr="009A6333">
        <w:rPr>
          <w:rFonts w:asciiTheme="majorHAnsi" w:hAnsiTheme="majorHAnsi"/>
          <w:vanish/>
          <w:sz w:val="14"/>
        </w:rPr>
        <w:t>used</w:t>
      </w:r>
      <w:r w:rsidRPr="006667E6">
        <w:rPr>
          <w:rFonts w:asciiTheme="majorHAnsi" w:hAnsiTheme="majorHAnsi"/>
          <w:sz w:val="14"/>
        </w:rPr>
        <w:t xml:space="preserve"> </w:t>
      </w:r>
      <w:r w:rsidRPr="009A6333">
        <w:rPr>
          <w:rFonts w:asciiTheme="majorHAnsi" w:hAnsiTheme="majorHAnsi"/>
          <w:vanish/>
          <w:sz w:val="14"/>
        </w:rPr>
        <w:t>only</w:t>
      </w:r>
      <w:r w:rsidRPr="006667E6">
        <w:rPr>
          <w:rFonts w:asciiTheme="majorHAnsi" w:hAnsiTheme="majorHAnsi"/>
          <w:sz w:val="14"/>
        </w:rPr>
        <w:t xml:space="preserve"> </w:t>
      </w:r>
      <w:r w:rsidRPr="009A6333">
        <w:rPr>
          <w:rFonts w:asciiTheme="majorHAnsi" w:hAnsiTheme="majorHAnsi"/>
          <w:vanish/>
          <w:sz w:val="14"/>
        </w:rPr>
        <w:t>once,</w:t>
      </w:r>
      <w:r w:rsidRPr="006667E6">
        <w:rPr>
          <w:rFonts w:asciiTheme="majorHAnsi" w:hAnsiTheme="majorHAnsi"/>
          <w:sz w:val="14"/>
        </w:rPr>
        <w:t xml:space="preserve"> </w:t>
      </w:r>
      <w:r w:rsidRPr="009A6333">
        <w:rPr>
          <w:rFonts w:asciiTheme="majorHAnsi" w:hAnsiTheme="majorHAnsi"/>
          <w:vanish/>
          <w:sz w:val="14"/>
        </w:rPr>
        <w:t>when</w:t>
      </w:r>
      <w:r w:rsidRPr="006667E6">
        <w:rPr>
          <w:rFonts w:asciiTheme="majorHAnsi" w:hAnsiTheme="majorHAnsi"/>
          <w:sz w:val="14"/>
        </w:rPr>
        <w:t xml:space="preserve"> </w:t>
      </w:r>
      <w:r w:rsidRPr="009A6333">
        <w:rPr>
          <w:rFonts w:asciiTheme="majorHAnsi" w:hAnsiTheme="majorHAnsi"/>
          <w:vanish/>
          <w:sz w:val="14"/>
        </w:rPr>
        <w:t>Rwanda</w:t>
      </w:r>
      <w:r w:rsidRPr="006667E6">
        <w:rPr>
          <w:rFonts w:asciiTheme="majorHAnsi" w:hAnsiTheme="majorHAnsi"/>
          <w:sz w:val="14"/>
        </w:rPr>
        <w:t xml:space="preserve"> </w:t>
      </w:r>
      <w:r w:rsidRPr="009A6333">
        <w:rPr>
          <w:rFonts w:asciiTheme="majorHAnsi" w:hAnsiTheme="majorHAnsi"/>
          <w:vanish/>
          <w:sz w:val="14"/>
        </w:rPr>
        <w:t>obtained</w:t>
      </w:r>
      <w:r w:rsidRPr="006667E6">
        <w:rPr>
          <w:rFonts w:asciiTheme="majorHAnsi" w:hAnsiTheme="majorHAnsi"/>
          <w:sz w:val="14"/>
        </w:rPr>
        <w:t xml:space="preserve"> </w:t>
      </w:r>
      <w:r w:rsidRPr="009A6333">
        <w:rPr>
          <w:rFonts w:asciiTheme="majorHAnsi" w:hAnsiTheme="majorHAnsi"/>
          <w:vanish/>
          <w:sz w:val="14"/>
        </w:rPr>
        <w:t>access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generic</w:t>
      </w:r>
      <w:r w:rsidRPr="006667E6">
        <w:rPr>
          <w:rFonts w:asciiTheme="majorHAnsi" w:hAnsiTheme="majorHAnsi"/>
          <w:sz w:val="14"/>
        </w:rPr>
        <w:t xml:space="preserve"> </w:t>
      </w:r>
      <w:r w:rsidRPr="009A6333">
        <w:rPr>
          <w:rFonts w:asciiTheme="majorHAnsi" w:hAnsiTheme="majorHAnsi"/>
          <w:vanish/>
          <w:sz w:val="14"/>
        </w:rPr>
        <w:t>antiretrovirals</w:t>
      </w:r>
      <w:r w:rsidRPr="006667E6">
        <w:rPr>
          <w:rFonts w:asciiTheme="majorHAnsi" w:hAnsiTheme="majorHAnsi"/>
          <w:sz w:val="14"/>
        </w:rPr>
        <w:t xml:space="preserve"> </w:t>
      </w:r>
      <w:r w:rsidRPr="009A6333">
        <w:rPr>
          <w:rFonts w:asciiTheme="majorHAnsi" w:hAnsiTheme="majorHAnsi"/>
          <w:vanish/>
          <w:sz w:val="14"/>
        </w:rPr>
        <w:t>through</w:t>
      </w:r>
      <w:r w:rsidRPr="006667E6">
        <w:rPr>
          <w:rFonts w:asciiTheme="majorHAnsi" w:hAnsiTheme="majorHAnsi"/>
          <w:sz w:val="14"/>
        </w:rPr>
        <w:t xml:space="preserve"> </w:t>
      </w:r>
      <w:r w:rsidRPr="009A6333">
        <w:rPr>
          <w:rFonts w:asciiTheme="majorHAnsi" w:hAnsiTheme="majorHAnsi"/>
          <w:vanish/>
          <w:sz w:val="14"/>
        </w:rPr>
        <w:t>an</w:t>
      </w:r>
      <w:r w:rsidRPr="006667E6">
        <w:rPr>
          <w:rFonts w:asciiTheme="majorHAnsi" w:hAnsiTheme="majorHAnsi"/>
          <w:sz w:val="14"/>
        </w:rPr>
        <w:t xml:space="preserve"> </w:t>
      </w:r>
      <w:r w:rsidRPr="009A6333">
        <w:rPr>
          <w:rFonts w:asciiTheme="majorHAnsi" w:hAnsiTheme="majorHAnsi"/>
          <w:vanish/>
          <w:sz w:val="14"/>
        </w:rPr>
        <w:t>importation</w:t>
      </w:r>
      <w:r w:rsidRPr="006667E6">
        <w:rPr>
          <w:rFonts w:asciiTheme="majorHAnsi" w:hAnsiTheme="majorHAnsi"/>
          <w:sz w:val="14"/>
        </w:rPr>
        <w:t xml:space="preserve"> </w:t>
      </w:r>
      <w:r w:rsidRPr="009A6333">
        <w:rPr>
          <w:rFonts w:asciiTheme="majorHAnsi" w:hAnsiTheme="majorHAnsi"/>
          <w:vanish/>
          <w:sz w:val="14"/>
        </w:rPr>
        <w:t>agreement</w:t>
      </w:r>
      <w:r w:rsidRPr="006667E6">
        <w:rPr>
          <w:rFonts w:asciiTheme="majorHAnsi" w:hAnsiTheme="majorHAnsi"/>
          <w:sz w:val="14"/>
        </w:rPr>
        <w:t xml:space="preserve"> </w:t>
      </w:r>
      <w:r w:rsidRPr="009A6333">
        <w:rPr>
          <w:rFonts w:asciiTheme="majorHAnsi" w:hAnsiTheme="majorHAnsi"/>
          <w:vanish/>
          <w:sz w:val="14"/>
        </w:rPr>
        <w:t>with</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Canadian</w:t>
      </w:r>
      <w:r w:rsidRPr="006667E6">
        <w:rPr>
          <w:rFonts w:asciiTheme="majorHAnsi" w:hAnsiTheme="majorHAnsi"/>
          <w:sz w:val="14"/>
        </w:rPr>
        <w:t xml:space="preserve"> </w:t>
      </w:r>
      <w:r w:rsidRPr="009A6333">
        <w:rPr>
          <w:rFonts w:asciiTheme="majorHAnsi" w:hAnsiTheme="majorHAnsi"/>
          <w:vanish/>
          <w:sz w:val="14"/>
        </w:rPr>
        <w:t>company</w:t>
      </w:r>
      <w:r w:rsidRPr="006667E6">
        <w:rPr>
          <w:rFonts w:asciiTheme="majorHAnsi" w:hAnsiTheme="majorHAnsi"/>
          <w:sz w:val="14"/>
        </w:rPr>
        <w:t xml:space="preserve"> </w:t>
      </w:r>
      <w:r w:rsidRPr="009A6333">
        <w:rPr>
          <w:rFonts w:asciiTheme="majorHAnsi" w:hAnsiTheme="majorHAnsi"/>
          <w:vanish/>
          <w:sz w:val="14"/>
        </w:rPr>
        <w:t>Apotex.</w:t>
      </w:r>
      <w:r w:rsidRPr="006667E6">
        <w:rPr>
          <w:rFonts w:asciiTheme="majorHAnsi" w:hAnsiTheme="majorHAnsi"/>
          <w:sz w:val="14"/>
        </w:rPr>
        <w:t xml:space="preserve"> </w:t>
      </w:r>
      <w:r w:rsidRPr="009A6333">
        <w:rPr>
          <w:rFonts w:asciiTheme="majorHAnsi" w:hAnsiTheme="majorHAnsi"/>
          <w:vanish/>
          <w:sz w:val="14"/>
        </w:rPr>
        <w:t>However,</w:t>
      </w:r>
      <w:r w:rsidRPr="006667E6">
        <w:rPr>
          <w:rFonts w:asciiTheme="majorHAnsi" w:hAnsiTheme="majorHAnsi"/>
          <w:sz w:val="14"/>
        </w:rPr>
        <w:t xml:space="preserve"> </w:t>
      </w:r>
      <w:r w:rsidRPr="009A6333">
        <w:rPr>
          <w:rFonts w:asciiTheme="majorHAnsi" w:hAnsiTheme="majorHAnsi"/>
          <w:vanish/>
          <w:sz w:val="14"/>
        </w:rPr>
        <w:t>even</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context,</w:t>
      </w:r>
      <w:r w:rsidRPr="006667E6">
        <w:rPr>
          <w:rFonts w:asciiTheme="majorHAnsi" w:hAnsiTheme="majorHAnsi"/>
          <w:sz w:val="14"/>
        </w:rPr>
        <w:t xml:space="preserve"> </w:t>
      </w:r>
      <w:r w:rsidRPr="009A6333">
        <w:rPr>
          <w:rFonts w:asciiTheme="majorHAnsi" w:hAnsiTheme="majorHAnsi"/>
          <w:vanish/>
          <w:sz w:val="14"/>
        </w:rPr>
        <w:t>although</w:t>
      </w:r>
      <w:r w:rsidRPr="006667E6">
        <w:rPr>
          <w:rFonts w:asciiTheme="majorHAnsi" w:hAnsiTheme="majorHAnsi"/>
          <w:sz w:val="14"/>
        </w:rPr>
        <w:t xml:space="preserve"> </w:t>
      </w:r>
      <w:r w:rsidRPr="009A6333">
        <w:rPr>
          <w:rFonts w:asciiTheme="majorHAnsi" w:hAnsiTheme="majorHAnsi"/>
          <w:vanish/>
          <w:sz w:val="14"/>
        </w:rPr>
        <w:t>Rwanda</w:t>
      </w:r>
      <w:r w:rsidRPr="006667E6">
        <w:rPr>
          <w:rFonts w:asciiTheme="majorHAnsi" w:hAnsiTheme="majorHAnsi"/>
          <w:sz w:val="14"/>
        </w:rPr>
        <w:t xml:space="preserve"> </w:t>
      </w:r>
      <w:r w:rsidRPr="009A6333">
        <w:rPr>
          <w:rFonts w:asciiTheme="majorHAnsi" w:hAnsiTheme="majorHAnsi"/>
          <w:vanish/>
          <w:sz w:val="14"/>
        </w:rPr>
        <w:t>notified</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WTO</w:t>
      </w:r>
      <w:r w:rsidRPr="006667E6">
        <w:rPr>
          <w:rFonts w:asciiTheme="majorHAnsi" w:hAnsiTheme="majorHAnsi"/>
          <w:sz w:val="14"/>
        </w:rPr>
        <w:t xml:space="preserve"> </w:t>
      </w:r>
      <w:r w:rsidRPr="009A6333">
        <w:rPr>
          <w:rFonts w:asciiTheme="majorHAnsi" w:hAnsiTheme="majorHAnsi"/>
          <w:vanish/>
          <w:sz w:val="14"/>
        </w:rPr>
        <w:t>Council</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its</w:t>
      </w:r>
      <w:r w:rsidRPr="006667E6">
        <w:rPr>
          <w:rFonts w:asciiTheme="majorHAnsi" w:hAnsiTheme="majorHAnsi"/>
          <w:sz w:val="14"/>
        </w:rPr>
        <w:t xml:space="preserve"> </w:t>
      </w:r>
      <w:r w:rsidRPr="009A6333">
        <w:rPr>
          <w:rFonts w:asciiTheme="majorHAnsi" w:hAnsiTheme="majorHAnsi"/>
          <w:vanish/>
          <w:sz w:val="14"/>
        </w:rPr>
        <w:t>intention</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use</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mechanism</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July</w:t>
      </w:r>
      <w:r w:rsidRPr="006667E6">
        <w:rPr>
          <w:rFonts w:asciiTheme="majorHAnsi" w:hAnsiTheme="majorHAnsi"/>
          <w:sz w:val="14"/>
        </w:rPr>
        <w:t xml:space="preserve"> </w:t>
      </w:r>
      <w:r w:rsidRPr="009A6333">
        <w:rPr>
          <w:rFonts w:asciiTheme="majorHAnsi" w:hAnsiTheme="majorHAnsi"/>
          <w:vanish/>
          <w:sz w:val="14"/>
        </w:rPr>
        <w:t>2007,</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took</w:t>
      </w:r>
      <w:r w:rsidRPr="006667E6">
        <w:rPr>
          <w:rFonts w:asciiTheme="majorHAnsi" w:hAnsiTheme="majorHAnsi"/>
          <w:sz w:val="14"/>
        </w:rPr>
        <w:t xml:space="preserve"> </w:t>
      </w:r>
      <w:r w:rsidRPr="009A6333">
        <w:rPr>
          <w:rFonts w:asciiTheme="majorHAnsi" w:hAnsiTheme="majorHAnsi"/>
          <w:vanish/>
          <w:sz w:val="14"/>
        </w:rPr>
        <w:t>15</w:t>
      </w:r>
      <w:r w:rsidRPr="006667E6">
        <w:rPr>
          <w:rFonts w:asciiTheme="majorHAnsi" w:hAnsiTheme="majorHAnsi"/>
          <w:sz w:val="14"/>
        </w:rPr>
        <w:t xml:space="preserve"> </w:t>
      </w:r>
      <w:r w:rsidRPr="009A6333">
        <w:rPr>
          <w:rFonts w:asciiTheme="majorHAnsi" w:hAnsiTheme="majorHAnsi"/>
          <w:vanish/>
          <w:sz w:val="14"/>
        </w:rPr>
        <w:t>months</w:t>
      </w:r>
      <w:r w:rsidRPr="006667E6">
        <w:rPr>
          <w:rFonts w:asciiTheme="majorHAnsi" w:hAnsiTheme="majorHAnsi"/>
          <w:sz w:val="14"/>
        </w:rPr>
        <w:t xml:space="preserve"> </w:t>
      </w:r>
      <w:r w:rsidRPr="009A6333">
        <w:rPr>
          <w:rFonts w:asciiTheme="majorHAnsi" w:hAnsiTheme="majorHAnsi"/>
          <w:vanish/>
          <w:sz w:val="14"/>
        </w:rPr>
        <w:t>before</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could</w:t>
      </w:r>
      <w:r w:rsidRPr="006667E6">
        <w:rPr>
          <w:rFonts w:asciiTheme="majorHAnsi" w:hAnsiTheme="majorHAnsi"/>
          <w:sz w:val="14"/>
        </w:rPr>
        <w:t xml:space="preserve"> </w:t>
      </w:r>
      <w:r w:rsidRPr="009A6333">
        <w:rPr>
          <w:rFonts w:asciiTheme="majorHAnsi" w:hAnsiTheme="majorHAnsi"/>
          <w:vanish/>
          <w:sz w:val="14"/>
        </w:rPr>
        <w:t>import</w:t>
      </w:r>
      <w:r w:rsidRPr="006667E6">
        <w:rPr>
          <w:rFonts w:asciiTheme="majorHAnsi" w:hAnsiTheme="majorHAnsi"/>
          <w:sz w:val="14"/>
        </w:rPr>
        <w:t xml:space="preserve"> </w:t>
      </w:r>
      <w:r w:rsidRPr="009A6333">
        <w:rPr>
          <w:rFonts w:asciiTheme="majorHAnsi" w:hAnsiTheme="majorHAnsi"/>
          <w:vanish/>
          <w:sz w:val="14"/>
        </w:rPr>
        <w:t>its</w:t>
      </w:r>
      <w:r w:rsidRPr="006667E6">
        <w:rPr>
          <w:rFonts w:asciiTheme="majorHAnsi" w:hAnsiTheme="majorHAnsi"/>
          <w:sz w:val="14"/>
        </w:rPr>
        <w:t xml:space="preserve"> </w:t>
      </w:r>
      <w:r w:rsidRPr="009A6333">
        <w:rPr>
          <w:rFonts w:asciiTheme="majorHAnsi" w:hAnsiTheme="majorHAnsi"/>
          <w:vanish/>
          <w:sz w:val="14"/>
        </w:rPr>
        <w:t>first</w:t>
      </w:r>
      <w:r w:rsidRPr="006667E6">
        <w:rPr>
          <w:rFonts w:asciiTheme="majorHAnsi" w:hAnsiTheme="majorHAnsi"/>
          <w:sz w:val="14"/>
        </w:rPr>
        <w:t xml:space="preserve"> </w:t>
      </w:r>
      <w:r w:rsidRPr="009A6333">
        <w:rPr>
          <w:rFonts w:asciiTheme="majorHAnsi" w:hAnsiTheme="majorHAnsi"/>
          <w:vanish/>
          <w:sz w:val="14"/>
        </w:rPr>
        <w:t>batch</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antiretrovirals.</w:t>
      </w:r>
      <w:r w:rsidRPr="006667E6">
        <w:rPr>
          <w:rFonts w:asciiTheme="majorHAnsi" w:hAnsiTheme="majorHAnsi"/>
          <w:sz w:val="14"/>
        </w:rPr>
        <w:t xml:space="preserve"> </w:t>
      </w:r>
      <w:r w:rsidRPr="009A6333">
        <w:rPr>
          <w:rFonts w:asciiTheme="majorHAnsi" w:hAnsiTheme="majorHAnsi"/>
          <w:vanish/>
          <w:sz w:val="14"/>
        </w:rPr>
        <w:t>Despite</w:t>
      </w:r>
      <w:r w:rsidRPr="006667E6">
        <w:rPr>
          <w:rFonts w:asciiTheme="majorHAnsi" w:hAnsiTheme="majorHAnsi"/>
          <w:sz w:val="14"/>
        </w:rPr>
        <w:t xml:space="preserve"> </w:t>
      </w:r>
      <w:r w:rsidRPr="009A6333">
        <w:rPr>
          <w:rFonts w:asciiTheme="majorHAnsi" w:hAnsiTheme="majorHAnsi"/>
          <w:vanish/>
          <w:sz w:val="14"/>
        </w:rPr>
        <w:t>its</w:t>
      </w:r>
      <w:r w:rsidRPr="006667E6">
        <w:rPr>
          <w:rFonts w:asciiTheme="majorHAnsi" w:hAnsiTheme="majorHAnsi"/>
          <w:sz w:val="14"/>
        </w:rPr>
        <w:t xml:space="preserve"> </w:t>
      </w:r>
      <w:r w:rsidRPr="009A6333">
        <w:rPr>
          <w:rFonts w:asciiTheme="majorHAnsi" w:hAnsiTheme="majorHAnsi"/>
          <w:vanish/>
          <w:sz w:val="14"/>
        </w:rPr>
        <w:t>strong</w:t>
      </w:r>
      <w:r w:rsidRPr="006667E6">
        <w:rPr>
          <w:rFonts w:asciiTheme="majorHAnsi" w:hAnsiTheme="majorHAnsi"/>
          <w:sz w:val="14"/>
        </w:rPr>
        <w:t xml:space="preserve"> </w:t>
      </w:r>
      <w:r w:rsidRPr="009A6333">
        <w:rPr>
          <w:rFonts w:asciiTheme="majorHAnsi" w:hAnsiTheme="majorHAnsi"/>
          <w:vanish/>
          <w:sz w:val="14"/>
        </w:rPr>
        <w:t>support,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manufacturer</w:t>
      </w:r>
      <w:r w:rsidRPr="006667E6">
        <w:rPr>
          <w:rFonts w:asciiTheme="majorHAnsi" w:hAnsiTheme="majorHAnsi"/>
          <w:sz w:val="14"/>
        </w:rPr>
        <w:t xml:space="preserve"> </w:t>
      </w:r>
      <w:r w:rsidRPr="009A6333">
        <w:rPr>
          <w:rFonts w:asciiTheme="majorHAnsi" w:hAnsiTheme="majorHAnsi"/>
          <w:vanish/>
          <w:sz w:val="14"/>
        </w:rPr>
        <w:t>Apotex</w:t>
      </w:r>
      <w:r w:rsidRPr="006667E6">
        <w:rPr>
          <w:rFonts w:asciiTheme="majorHAnsi" w:hAnsiTheme="majorHAnsi"/>
          <w:sz w:val="14"/>
        </w:rPr>
        <w:t xml:space="preserve"> </w:t>
      </w:r>
      <w:r w:rsidRPr="009A6333">
        <w:rPr>
          <w:rFonts w:asciiTheme="majorHAnsi" w:hAnsiTheme="majorHAnsi"/>
          <w:vanish/>
          <w:sz w:val="14"/>
        </w:rPr>
        <w:t>felt</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process</w:t>
      </w:r>
      <w:r w:rsidRPr="006667E6">
        <w:rPr>
          <w:rFonts w:asciiTheme="majorHAnsi" w:hAnsiTheme="majorHAnsi"/>
          <w:sz w:val="14"/>
        </w:rPr>
        <w:t xml:space="preserve"> </w:t>
      </w:r>
      <w:r w:rsidRPr="009A6333">
        <w:rPr>
          <w:rFonts w:asciiTheme="majorHAnsi" w:hAnsiTheme="majorHAnsi"/>
          <w:vanish/>
          <w:sz w:val="14"/>
        </w:rPr>
        <w:t>was</w:t>
      </w:r>
      <w:r w:rsidRPr="006667E6">
        <w:rPr>
          <w:rFonts w:asciiTheme="majorHAnsi" w:hAnsiTheme="majorHAnsi"/>
          <w:sz w:val="14"/>
        </w:rPr>
        <w:t xml:space="preserve"> </w:t>
      </w:r>
      <w:r w:rsidRPr="009A6333">
        <w:rPr>
          <w:rFonts w:asciiTheme="majorHAnsi" w:hAnsiTheme="majorHAnsi"/>
          <w:vanish/>
          <w:sz w:val="14"/>
        </w:rPr>
        <w:t>too</w:t>
      </w:r>
      <w:r w:rsidRPr="006667E6">
        <w:rPr>
          <w:rFonts w:asciiTheme="majorHAnsi" w:hAnsiTheme="majorHAnsi"/>
          <w:sz w:val="14"/>
        </w:rPr>
        <w:t xml:space="preserve"> </w:t>
      </w:r>
      <w:r w:rsidRPr="009A6333">
        <w:rPr>
          <w:rFonts w:asciiTheme="majorHAnsi" w:hAnsiTheme="majorHAnsi"/>
          <w:vanish/>
          <w:sz w:val="14"/>
        </w:rPr>
        <w:t>cumbersome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use</w:t>
      </w:r>
      <w:r w:rsidRPr="006667E6">
        <w:rPr>
          <w:rFonts w:asciiTheme="majorHAnsi" w:hAnsiTheme="majorHAnsi"/>
          <w:sz w:val="14"/>
        </w:rPr>
        <w:t xml:space="preserve"> </w:t>
      </w:r>
      <w:r w:rsidRPr="009A6333">
        <w:rPr>
          <w:rFonts w:asciiTheme="majorHAnsi" w:hAnsiTheme="majorHAnsi"/>
          <w:vanish/>
          <w:sz w:val="14"/>
        </w:rPr>
        <w:t>again.</w:t>
      </w:r>
      <w:hyperlink r:id="rId85" w:anchor="ref-36" w:history="1">
        <w:r w:rsidRPr="009A6333">
          <w:rPr>
            <w:rFonts w:asciiTheme="majorHAnsi" w:hAnsiTheme="majorHAnsi"/>
            <w:vanish/>
            <w:sz w:val="14"/>
          </w:rPr>
          <w:t>36</w:t>
        </w:r>
      </w:hyperlink>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complexity</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been</w:t>
      </w:r>
      <w:r w:rsidRPr="006667E6">
        <w:rPr>
          <w:rFonts w:asciiTheme="majorHAnsi" w:hAnsiTheme="majorHAnsi"/>
          <w:sz w:val="14"/>
        </w:rPr>
        <w:t xml:space="preserve"> </w:t>
      </w:r>
      <w:r w:rsidRPr="009A6333">
        <w:rPr>
          <w:rFonts w:asciiTheme="majorHAnsi" w:hAnsiTheme="majorHAnsi"/>
          <w:vanish/>
          <w:sz w:val="14"/>
        </w:rPr>
        <w:t>heightened</w:t>
      </w:r>
      <w:r w:rsidRPr="006667E6">
        <w:rPr>
          <w:rFonts w:asciiTheme="majorHAnsi" w:hAnsiTheme="majorHAnsi"/>
          <w:sz w:val="14"/>
        </w:rPr>
        <w:t xml:space="preserve"> </w:t>
      </w:r>
      <w:r w:rsidRPr="009A6333">
        <w:rPr>
          <w:rFonts w:asciiTheme="majorHAnsi" w:hAnsiTheme="majorHAnsi"/>
          <w:vanish/>
          <w:sz w:val="14"/>
        </w:rPr>
        <w:t>during</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COVID-19</w:t>
      </w:r>
      <w:r w:rsidRPr="006667E6">
        <w:rPr>
          <w:rFonts w:asciiTheme="majorHAnsi" w:hAnsiTheme="majorHAnsi"/>
          <w:sz w:val="14"/>
        </w:rPr>
        <w:t xml:space="preserve"> </w:t>
      </w:r>
      <w:r w:rsidRPr="009A6333">
        <w:rPr>
          <w:rFonts w:asciiTheme="majorHAnsi" w:hAnsiTheme="majorHAnsi"/>
          <w:vanish/>
          <w:sz w:val="14"/>
        </w:rPr>
        <w:t>crisis</w:t>
      </w:r>
      <w:r w:rsidRPr="006667E6">
        <w:rPr>
          <w:rFonts w:asciiTheme="majorHAnsi" w:hAnsiTheme="majorHAnsi"/>
          <w:sz w:val="14"/>
        </w:rPr>
        <w:t xml:space="preserve"> </w:t>
      </w:r>
      <w:r w:rsidRPr="009A6333">
        <w:rPr>
          <w:rFonts w:asciiTheme="majorHAnsi" w:hAnsiTheme="majorHAnsi"/>
          <w:vanish/>
          <w:sz w:val="14"/>
        </w:rPr>
        <w:t>due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speed</w:t>
      </w:r>
      <w:r w:rsidRPr="006667E6">
        <w:rPr>
          <w:rFonts w:asciiTheme="majorHAnsi" w:hAnsiTheme="majorHAnsi"/>
          <w:sz w:val="14"/>
        </w:rPr>
        <w:t xml:space="preserve"> </w:t>
      </w:r>
      <w:r w:rsidRPr="009A6333">
        <w:rPr>
          <w:rFonts w:asciiTheme="majorHAnsi" w:hAnsiTheme="majorHAnsi"/>
          <w:vanish/>
          <w:sz w:val="14"/>
        </w:rPr>
        <w:t>at</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vaccines</w:t>
      </w:r>
      <w:r w:rsidRPr="006667E6">
        <w:rPr>
          <w:rFonts w:asciiTheme="majorHAnsi" w:hAnsiTheme="majorHAnsi"/>
          <w:sz w:val="14"/>
        </w:rPr>
        <w:t xml:space="preserve"> </w:t>
      </w:r>
      <w:r w:rsidRPr="009A6333">
        <w:rPr>
          <w:rFonts w:asciiTheme="majorHAnsi" w:hAnsiTheme="majorHAnsi"/>
          <w:vanish/>
          <w:sz w:val="14"/>
        </w:rPr>
        <w:t>were</w:t>
      </w:r>
      <w:r w:rsidRPr="006667E6">
        <w:rPr>
          <w:rFonts w:asciiTheme="majorHAnsi" w:hAnsiTheme="majorHAnsi"/>
          <w:sz w:val="14"/>
        </w:rPr>
        <w:t xml:space="preserve"> </w:t>
      </w:r>
      <w:r w:rsidRPr="009A6333">
        <w:rPr>
          <w:rFonts w:asciiTheme="majorHAnsi" w:hAnsiTheme="majorHAnsi"/>
          <w:vanish/>
          <w:sz w:val="14"/>
        </w:rPr>
        <w:t>manufactured,</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created</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lack</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transparency</w:t>
      </w:r>
      <w:r w:rsidRPr="006667E6">
        <w:rPr>
          <w:rFonts w:asciiTheme="majorHAnsi" w:hAnsiTheme="majorHAnsi"/>
          <w:sz w:val="14"/>
        </w:rPr>
        <w:t xml:space="preserve"> </w:t>
      </w:r>
      <w:r w:rsidRPr="009A6333">
        <w:rPr>
          <w:rFonts w:asciiTheme="majorHAnsi" w:hAnsiTheme="majorHAnsi"/>
          <w:vanish/>
          <w:sz w:val="14"/>
        </w:rPr>
        <w:t>around</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patent</w:t>
      </w:r>
      <w:r w:rsidRPr="006667E6">
        <w:rPr>
          <w:rFonts w:asciiTheme="majorHAnsi" w:hAnsiTheme="majorHAnsi"/>
          <w:sz w:val="14"/>
        </w:rPr>
        <w:t xml:space="preserve"> </w:t>
      </w:r>
      <w:r w:rsidRPr="009A6333">
        <w:rPr>
          <w:rFonts w:asciiTheme="majorHAnsi" w:hAnsiTheme="majorHAnsi"/>
          <w:vanish/>
          <w:sz w:val="14"/>
        </w:rPr>
        <w:t>process.</w:t>
      </w:r>
      <w:hyperlink r:id="rId86" w:anchor="ref-37" w:history="1">
        <w:r w:rsidRPr="009A6333">
          <w:rPr>
            <w:rFonts w:asciiTheme="majorHAnsi" w:hAnsiTheme="majorHAnsi"/>
            <w:vanish/>
            <w:sz w:val="14"/>
          </w:rPr>
          <w:t>37</w:t>
        </w:r>
      </w:hyperlink>
      <w:r w:rsidRPr="006667E6">
        <w:rPr>
          <w:rFonts w:asciiTheme="majorHAnsi" w:hAnsiTheme="majorHAnsi"/>
          <w:sz w:val="14"/>
        </w:rPr>
        <w:t xml:space="preserve"> </w:t>
      </w:r>
      <w:r w:rsidRPr="009A6333">
        <w:rPr>
          <w:rFonts w:asciiTheme="majorHAnsi" w:hAnsiTheme="majorHAnsi"/>
          <w:vanish/>
          <w:sz w:val="14"/>
        </w:rPr>
        <w:t>Thus,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Bolivian</w:t>
      </w:r>
      <w:r w:rsidRPr="006667E6">
        <w:rPr>
          <w:rFonts w:asciiTheme="majorHAnsi" w:hAnsiTheme="majorHAnsi"/>
          <w:sz w:val="14"/>
        </w:rPr>
        <w:t xml:space="preserve"> </w:t>
      </w:r>
      <w:r w:rsidRPr="009A6333">
        <w:rPr>
          <w:rFonts w:asciiTheme="majorHAnsi" w:hAnsiTheme="majorHAnsi"/>
          <w:vanish/>
          <w:sz w:val="14"/>
        </w:rPr>
        <w:t>government,</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seeking</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use</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flexibilities</w:t>
      </w:r>
      <w:r w:rsidRPr="006667E6">
        <w:rPr>
          <w:rFonts w:asciiTheme="majorHAnsi" w:hAnsiTheme="majorHAnsi"/>
          <w:sz w:val="14"/>
        </w:rPr>
        <w:t xml:space="preserve"> </w:t>
      </w:r>
      <w:r w:rsidRPr="009A6333">
        <w:rPr>
          <w:rFonts w:asciiTheme="majorHAnsi" w:hAnsiTheme="majorHAnsi"/>
          <w:vanish/>
          <w:sz w:val="14"/>
        </w:rPr>
        <w:t>through</w:t>
      </w:r>
      <w:r w:rsidRPr="006667E6">
        <w:rPr>
          <w:rFonts w:asciiTheme="majorHAnsi" w:hAnsiTheme="majorHAnsi"/>
          <w:sz w:val="14"/>
        </w:rPr>
        <w:t xml:space="preserve"> </w:t>
      </w:r>
      <w:r w:rsidRPr="009A6333">
        <w:rPr>
          <w:rFonts w:asciiTheme="majorHAnsi" w:hAnsiTheme="majorHAnsi"/>
          <w:vanish/>
          <w:sz w:val="14"/>
        </w:rPr>
        <w:t>compulsory</w:t>
      </w:r>
      <w:r w:rsidRPr="006667E6">
        <w:rPr>
          <w:rFonts w:asciiTheme="majorHAnsi" w:hAnsiTheme="majorHAnsi"/>
          <w:sz w:val="14"/>
        </w:rPr>
        <w:t xml:space="preserve"> </w:t>
      </w:r>
      <w:r w:rsidRPr="009A6333">
        <w:rPr>
          <w:rFonts w:asciiTheme="majorHAnsi" w:hAnsiTheme="majorHAnsi"/>
          <w:vanish/>
          <w:sz w:val="14"/>
        </w:rPr>
        <w:t>licences,</w:t>
      </w:r>
      <w:r w:rsidRPr="006667E6">
        <w:rPr>
          <w:rFonts w:asciiTheme="majorHAnsi" w:hAnsiTheme="majorHAnsi"/>
          <w:sz w:val="14"/>
        </w:rPr>
        <w:t xml:space="preserve"> </w:t>
      </w:r>
      <w:r w:rsidRPr="009A6333">
        <w:rPr>
          <w:rFonts w:asciiTheme="majorHAnsi" w:hAnsiTheme="majorHAnsi"/>
          <w:vanish/>
          <w:sz w:val="14"/>
        </w:rPr>
        <w:t>recognises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application</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there</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lack</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clarity</w:t>
      </w:r>
      <w:r w:rsidRPr="006667E6">
        <w:rPr>
          <w:rFonts w:asciiTheme="majorHAnsi" w:hAnsiTheme="majorHAnsi"/>
          <w:sz w:val="14"/>
        </w:rPr>
        <w:t xml:space="preserve"> </w:t>
      </w:r>
      <w:r w:rsidRPr="009A6333">
        <w:rPr>
          <w:rFonts w:asciiTheme="majorHAnsi" w:hAnsiTheme="majorHAnsi"/>
          <w:vanish/>
          <w:sz w:val="14"/>
        </w:rPr>
        <w:t>around</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exact</w:t>
      </w:r>
      <w:r w:rsidRPr="006667E6">
        <w:rPr>
          <w:rFonts w:asciiTheme="majorHAnsi" w:hAnsiTheme="majorHAnsi"/>
          <w:sz w:val="14"/>
        </w:rPr>
        <w:t xml:space="preserve"> </w:t>
      </w:r>
      <w:r w:rsidRPr="009A6333">
        <w:rPr>
          <w:rFonts w:asciiTheme="majorHAnsi" w:hAnsiTheme="majorHAnsi"/>
          <w:vanish/>
          <w:sz w:val="14"/>
        </w:rPr>
        <w:t>extent</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product</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process</w:t>
      </w:r>
      <w:r w:rsidRPr="006667E6">
        <w:rPr>
          <w:rFonts w:asciiTheme="majorHAnsi" w:hAnsiTheme="majorHAnsi"/>
          <w:sz w:val="14"/>
        </w:rPr>
        <w:t xml:space="preserve"> </w:t>
      </w:r>
      <w:r w:rsidRPr="009A6333">
        <w:rPr>
          <w:rFonts w:asciiTheme="majorHAnsi" w:hAnsiTheme="majorHAnsi"/>
          <w:vanish/>
          <w:sz w:val="14"/>
        </w:rPr>
        <w:t>patents</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any</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existing</w:t>
      </w:r>
      <w:r w:rsidRPr="006667E6">
        <w:rPr>
          <w:rFonts w:asciiTheme="majorHAnsi" w:hAnsiTheme="majorHAnsi"/>
          <w:sz w:val="14"/>
        </w:rPr>
        <w:t xml:space="preserve"> </w:t>
      </w:r>
      <w:r w:rsidRPr="009A6333">
        <w:rPr>
          <w:rFonts w:asciiTheme="majorHAnsi" w:hAnsiTheme="majorHAnsi"/>
          <w:vanish/>
          <w:sz w:val="14"/>
        </w:rPr>
        <w:t>COVID-19</w:t>
      </w:r>
      <w:r w:rsidRPr="006667E6">
        <w:rPr>
          <w:rFonts w:asciiTheme="majorHAnsi" w:hAnsiTheme="majorHAnsi"/>
          <w:sz w:val="14"/>
        </w:rPr>
        <w:t xml:space="preserve"> </w:t>
      </w:r>
      <w:r w:rsidRPr="009A6333">
        <w:rPr>
          <w:rFonts w:asciiTheme="majorHAnsi" w:hAnsiTheme="majorHAnsi"/>
          <w:vanish/>
          <w:sz w:val="14"/>
        </w:rPr>
        <w:t>vaccines</w:t>
      </w:r>
      <w:r w:rsidRPr="006667E6">
        <w:rPr>
          <w:rFonts w:asciiTheme="majorHAnsi" w:hAnsiTheme="majorHAnsi"/>
          <w:sz w:val="14"/>
        </w:rPr>
        <w:t xml:space="preserve"> </w:t>
      </w:r>
      <w:r w:rsidRPr="009A6333">
        <w:rPr>
          <w:rFonts w:asciiTheme="majorHAnsi" w:hAnsiTheme="majorHAnsi"/>
          <w:vanish/>
          <w:sz w:val="14"/>
        </w:rPr>
        <w:t>due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inadequate</w:t>
      </w:r>
      <w:r w:rsidRPr="006667E6">
        <w:rPr>
          <w:rFonts w:asciiTheme="majorHAnsi" w:hAnsiTheme="majorHAnsi"/>
          <w:sz w:val="14"/>
        </w:rPr>
        <w:t xml:space="preserve"> </w:t>
      </w:r>
      <w:r w:rsidRPr="009A6333">
        <w:rPr>
          <w:rFonts w:asciiTheme="majorHAnsi" w:hAnsiTheme="majorHAnsi"/>
          <w:vanish/>
          <w:sz w:val="14"/>
        </w:rPr>
        <w:t>information</w:t>
      </w:r>
      <w:r w:rsidRPr="006667E6">
        <w:rPr>
          <w:rFonts w:asciiTheme="majorHAnsi" w:hAnsiTheme="majorHAnsi"/>
          <w:sz w:val="14"/>
        </w:rPr>
        <w:t xml:space="preserve"> </w:t>
      </w:r>
      <w:r w:rsidRPr="009A6333">
        <w:rPr>
          <w:rFonts w:asciiTheme="majorHAnsi" w:hAnsiTheme="majorHAnsi"/>
          <w:vanish/>
          <w:sz w:val="14"/>
        </w:rPr>
        <w:t>about</w:t>
      </w:r>
      <w:r w:rsidRPr="006667E6">
        <w:rPr>
          <w:rFonts w:asciiTheme="majorHAnsi" w:hAnsiTheme="majorHAnsi"/>
          <w:sz w:val="14"/>
        </w:rPr>
        <w:t xml:space="preserve"> </w:t>
      </w:r>
      <w:r w:rsidRPr="009A6333">
        <w:rPr>
          <w:rFonts w:asciiTheme="majorHAnsi" w:hAnsiTheme="majorHAnsi"/>
          <w:vanish/>
          <w:sz w:val="14"/>
        </w:rPr>
        <w:t>manufacturing</w:t>
      </w:r>
      <w:r w:rsidRPr="006667E6">
        <w:rPr>
          <w:rFonts w:asciiTheme="majorHAnsi" w:hAnsiTheme="majorHAnsi"/>
          <w:sz w:val="14"/>
        </w:rPr>
        <w:t xml:space="preserve"> </w:t>
      </w:r>
      <w:r w:rsidRPr="009A6333">
        <w:rPr>
          <w:rFonts w:asciiTheme="majorHAnsi" w:hAnsiTheme="majorHAnsi"/>
          <w:vanish/>
          <w:sz w:val="14"/>
        </w:rPr>
        <w:t>or</w:t>
      </w:r>
      <w:r w:rsidRPr="006667E6">
        <w:rPr>
          <w:rFonts w:asciiTheme="majorHAnsi" w:hAnsiTheme="majorHAnsi"/>
          <w:sz w:val="14"/>
        </w:rPr>
        <w:t xml:space="preserve"> </w:t>
      </w:r>
      <w:r w:rsidRPr="009A6333">
        <w:rPr>
          <w:rFonts w:asciiTheme="majorHAnsi" w:hAnsiTheme="majorHAnsi"/>
          <w:vanish/>
          <w:sz w:val="14"/>
        </w:rPr>
        <w:t>regulatory</w:t>
      </w:r>
      <w:r w:rsidRPr="006667E6">
        <w:rPr>
          <w:rFonts w:asciiTheme="majorHAnsi" w:hAnsiTheme="majorHAnsi"/>
          <w:sz w:val="14"/>
        </w:rPr>
        <w:t xml:space="preserve"> </w:t>
      </w:r>
      <w:r w:rsidRPr="009A6333">
        <w:rPr>
          <w:rFonts w:asciiTheme="majorHAnsi" w:hAnsiTheme="majorHAnsi"/>
          <w:vanish/>
          <w:sz w:val="14"/>
        </w:rPr>
        <w:t>processes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different</w:t>
      </w:r>
      <w:r w:rsidRPr="006667E6">
        <w:rPr>
          <w:rFonts w:asciiTheme="majorHAnsi" w:hAnsiTheme="majorHAnsi"/>
          <w:sz w:val="14"/>
        </w:rPr>
        <w:t xml:space="preserve"> </w:t>
      </w:r>
      <w:r w:rsidRPr="009A6333">
        <w:rPr>
          <w:rFonts w:asciiTheme="majorHAnsi" w:hAnsiTheme="majorHAnsi"/>
          <w:vanish/>
          <w:sz w:val="14"/>
        </w:rPr>
        <w:t>countries.</w:t>
      </w:r>
      <w:hyperlink r:id="rId87" w:anchor="ref-38" w:history="1">
        <w:r w:rsidRPr="009A6333">
          <w:rPr>
            <w:rFonts w:asciiTheme="majorHAnsi" w:hAnsiTheme="majorHAnsi"/>
            <w:vanish/>
            <w:sz w:val="14"/>
          </w:rPr>
          <w:t>38</w:t>
        </w:r>
      </w:hyperlink>
      <w:r w:rsidRPr="006667E6">
        <w:rPr>
          <w:rFonts w:asciiTheme="majorHAnsi" w:hAnsiTheme="majorHAnsi"/>
          <w:sz w:val="14"/>
        </w:rPr>
        <w:t xml:space="preserve"> </w:t>
      </w:r>
      <w:r w:rsidRPr="009A6333">
        <w:rPr>
          <w:rFonts w:asciiTheme="majorHAnsi" w:hAnsiTheme="majorHAnsi"/>
          <w:vanish/>
          <w:sz w:val="14"/>
        </w:rPr>
        <w:t>Additionally,</w:t>
      </w:r>
      <w:r w:rsidRPr="006667E6">
        <w:rPr>
          <w:rFonts w:asciiTheme="majorHAnsi" w:hAnsiTheme="majorHAnsi"/>
          <w:sz w:val="14"/>
        </w:rPr>
        <w:t xml:space="preserve"> </w:t>
      </w:r>
      <w:r w:rsidRPr="009A6333">
        <w:rPr>
          <w:rFonts w:asciiTheme="majorHAnsi" w:hAnsiTheme="majorHAnsi"/>
          <w:vanish/>
          <w:sz w:val="14"/>
        </w:rPr>
        <w:t>many</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manufacturing</w:t>
      </w:r>
      <w:r w:rsidRPr="006667E6">
        <w:rPr>
          <w:rFonts w:asciiTheme="majorHAnsi" w:hAnsiTheme="majorHAnsi"/>
          <w:sz w:val="14"/>
        </w:rPr>
        <w:t xml:space="preserve"> </w:t>
      </w:r>
      <w:r w:rsidRPr="009A6333">
        <w:rPr>
          <w:rFonts w:asciiTheme="majorHAnsi" w:hAnsiTheme="majorHAnsi"/>
          <w:vanish/>
          <w:sz w:val="14"/>
        </w:rPr>
        <w:t>capacity,</w:t>
      </w:r>
      <w:r w:rsidRPr="006667E6">
        <w:rPr>
          <w:rFonts w:asciiTheme="majorHAnsi" w:hAnsiTheme="majorHAnsi"/>
          <w:sz w:val="14"/>
        </w:rPr>
        <w:t xml:space="preserve"> </w:t>
      </w:r>
      <w:r w:rsidRPr="009A6333">
        <w:rPr>
          <w:rFonts w:asciiTheme="majorHAnsi" w:hAnsiTheme="majorHAnsi"/>
          <w:vanish/>
          <w:sz w:val="14"/>
        </w:rPr>
        <w:t>such</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those</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EU,</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not</w:t>
      </w:r>
      <w:r w:rsidRPr="006667E6">
        <w:rPr>
          <w:rFonts w:asciiTheme="majorHAnsi" w:hAnsiTheme="majorHAnsi"/>
          <w:sz w:val="14"/>
        </w:rPr>
        <w:t xml:space="preserve"> </w:t>
      </w:r>
      <w:r w:rsidRPr="009A6333">
        <w:rPr>
          <w:rFonts w:asciiTheme="majorHAnsi" w:hAnsiTheme="majorHAnsi"/>
          <w:vanish/>
          <w:sz w:val="14"/>
        </w:rPr>
        <w:t>sought</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support</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South</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want</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use</w:t>
      </w:r>
      <w:r w:rsidRPr="006667E6">
        <w:rPr>
          <w:rFonts w:asciiTheme="majorHAnsi" w:hAnsiTheme="majorHAnsi"/>
          <w:sz w:val="14"/>
        </w:rPr>
        <w:t xml:space="preserve"> </w:t>
      </w:r>
      <w:r w:rsidRPr="009A6333">
        <w:rPr>
          <w:rFonts w:asciiTheme="majorHAnsi" w:hAnsiTheme="majorHAnsi"/>
          <w:vanish/>
          <w:sz w:val="14"/>
        </w:rPr>
        <w:t>these</w:t>
      </w:r>
      <w:r w:rsidRPr="006667E6">
        <w:rPr>
          <w:rFonts w:asciiTheme="majorHAnsi" w:hAnsiTheme="majorHAnsi"/>
          <w:sz w:val="14"/>
        </w:rPr>
        <w:t xml:space="preserve"> </w:t>
      </w:r>
      <w:r w:rsidRPr="009A6333">
        <w:rPr>
          <w:rFonts w:asciiTheme="majorHAnsi" w:hAnsiTheme="majorHAnsi"/>
          <w:vanish/>
          <w:sz w:val="14"/>
        </w:rPr>
        <w:t>flexibilities.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sum,</w:t>
      </w:r>
      <w:r w:rsidRPr="006667E6">
        <w:rPr>
          <w:rFonts w:asciiTheme="majorHAnsi" w:hAnsiTheme="majorHAnsi"/>
          <w:sz w:val="14"/>
        </w:rPr>
        <w:t xml:space="preserve"> </w:t>
      </w:r>
      <w:r w:rsidRPr="009A6333">
        <w:rPr>
          <w:rFonts w:asciiTheme="majorHAnsi" w:hAnsiTheme="majorHAnsi"/>
          <w:vanish/>
          <w:sz w:val="14"/>
        </w:rPr>
        <w:t>cumbersome</w:t>
      </w:r>
      <w:r w:rsidRPr="006667E6">
        <w:rPr>
          <w:rFonts w:asciiTheme="majorHAnsi" w:hAnsiTheme="majorHAnsi"/>
          <w:sz w:val="14"/>
        </w:rPr>
        <w:t xml:space="preserve"> </w:t>
      </w:r>
      <w:r w:rsidRPr="009A6333">
        <w:rPr>
          <w:rFonts w:asciiTheme="majorHAnsi" w:hAnsiTheme="majorHAnsi"/>
          <w:vanish/>
          <w:sz w:val="14"/>
        </w:rPr>
        <w:t>rules,</w:t>
      </w:r>
      <w:r w:rsidRPr="006667E6">
        <w:rPr>
          <w:rFonts w:asciiTheme="majorHAnsi" w:hAnsiTheme="majorHAnsi"/>
          <w:sz w:val="14"/>
        </w:rPr>
        <w:t xml:space="preserve"> </w:t>
      </w:r>
      <w:r w:rsidRPr="009A6333">
        <w:rPr>
          <w:rFonts w:asciiTheme="majorHAnsi" w:hAnsiTheme="majorHAnsi"/>
          <w:vanish/>
          <w:sz w:val="14"/>
        </w:rPr>
        <w:t>political</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economic</w:t>
      </w:r>
      <w:r w:rsidRPr="006667E6">
        <w:rPr>
          <w:rFonts w:asciiTheme="majorHAnsi" w:hAnsiTheme="majorHAnsi"/>
          <w:sz w:val="14"/>
        </w:rPr>
        <w:t xml:space="preserve"> </w:t>
      </w:r>
      <w:r w:rsidRPr="009A6333">
        <w:rPr>
          <w:rFonts w:asciiTheme="majorHAnsi" w:hAnsiTheme="majorHAnsi"/>
          <w:vanish/>
          <w:sz w:val="14"/>
        </w:rPr>
        <w:t>pressures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lack</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transparency</w:t>
      </w:r>
      <w:r w:rsidRPr="006667E6">
        <w:rPr>
          <w:rFonts w:asciiTheme="majorHAnsi" w:hAnsiTheme="majorHAnsi"/>
          <w:sz w:val="14"/>
        </w:rPr>
        <w:t xml:space="preserve"> </w:t>
      </w:r>
      <w:r w:rsidRPr="009A6333">
        <w:rPr>
          <w:rFonts w:asciiTheme="majorHAnsi" w:hAnsiTheme="majorHAnsi"/>
          <w:vanish/>
          <w:sz w:val="14"/>
        </w:rPr>
        <w:t>conspire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enable</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Intellectual</w:t>
      </w:r>
      <w:r w:rsidRPr="006667E6">
        <w:rPr>
          <w:rFonts w:asciiTheme="majorHAnsi" w:hAnsiTheme="majorHAnsi"/>
          <w:sz w:val="14"/>
        </w:rPr>
        <w:t xml:space="preserve"> </w:t>
      </w:r>
      <w:r w:rsidRPr="009A6333">
        <w:rPr>
          <w:rFonts w:asciiTheme="majorHAnsi" w:hAnsiTheme="majorHAnsi"/>
          <w:vanish/>
          <w:sz w:val="14"/>
        </w:rPr>
        <w:t>Property</w:t>
      </w:r>
      <w:r w:rsidRPr="006667E6">
        <w:rPr>
          <w:rFonts w:asciiTheme="majorHAnsi" w:hAnsiTheme="majorHAnsi"/>
          <w:sz w:val="14"/>
        </w:rPr>
        <w:t xml:space="preserve"> </w:t>
      </w:r>
      <w:r w:rsidRPr="009A6333">
        <w:rPr>
          <w:rFonts w:asciiTheme="majorHAnsi" w:hAnsiTheme="majorHAnsi"/>
          <w:vanish/>
          <w:sz w:val="14"/>
        </w:rPr>
        <w:t>Regime</w:t>
      </w:r>
      <w:r w:rsidRPr="006667E6">
        <w:rPr>
          <w:rFonts w:asciiTheme="majorHAnsi" w:hAnsiTheme="majorHAnsi"/>
          <w:sz w:val="14"/>
        </w:rPr>
        <w:t xml:space="preserve"> </w:t>
      </w:r>
      <w:r w:rsidRPr="009A6333">
        <w:rPr>
          <w:rFonts w:asciiTheme="majorHAnsi" w:hAnsiTheme="majorHAnsi"/>
          <w:vanish/>
          <w:sz w:val="14"/>
        </w:rPr>
        <w:t>(IPR)</w:t>
      </w:r>
      <w:r w:rsidRPr="006667E6">
        <w:rPr>
          <w:rFonts w:asciiTheme="majorHAnsi" w:hAnsiTheme="majorHAnsi"/>
          <w:sz w:val="14"/>
        </w:rPr>
        <w:t xml:space="preserve"> </w:t>
      </w:r>
      <w:r w:rsidRPr="009A6333">
        <w:rPr>
          <w:rFonts w:asciiTheme="majorHAnsi" w:hAnsiTheme="majorHAnsi"/>
          <w:vanish/>
          <w:sz w:val="14"/>
        </w:rPr>
        <w:t>system</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sustain</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deepen</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health</w:t>
      </w:r>
      <w:r w:rsidRPr="006667E6">
        <w:rPr>
          <w:rFonts w:asciiTheme="majorHAnsi" w:hAnsiTheme="majorHAnsi"/>
          <w:sz w:val="14"/>
        </w:rPr>
        <w:t xml:space="preserve"> </w:t>
      </w:r>
      <w:r w:rsidRPr="009A6333">
        <w:rPr>
          <w:rFonts w:asciiTheme="majorHAnsi" w:hAnsiTheme="majorHAnsi"/>
          <w:vanish/>
          <w:sz w:val="14"/>
        </w:rPr>
        <w:t>inequities.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current</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distribution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COVID-19</w:t>
      </w:r>
      <w:r w:rsidRPr="006667E6">
        <w:rPr>
          <w:rFonts w:asciiTheme="majorHAnsi" w:hAnsiTheme="majorHAnsi"/>
          <w:sz w:val="14"/>
        </w:rPr>
        <w:t xml:space="preserve"> </w:t>
      </w:r>
      <w:r w:rsidRPr="009A6333">
        <w:rPr>
          <w:rFonts w:asciiTheme="majorHAnsi" w:hAnsiTheme="majorHAnsi"/>
          <w:vanish/>
          <w:sz w:val="14"/>
        </w:rPr>
        <w:t>vaccines</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largely</w:t>
      </w:r>
      <w:r w:rsidRPr="006667E6">
        <w:rPr>
          <w:rFonts w:asciiTheme="majorHAnsi" w:hAnsiTheme="majorHAnsi"/>
          <w:sz w:val="14"/>
        </w:rPr>
        <w:t xml:space="preserve"> </w:t>
      </w:r>
      <w:r w:rsidRPr="009A6333">
        <w:rPr>
          <w:rFonts w:asciiTheme="majorHAnsi" w:hAnsiTheme="majorHAnsi"/>
          <w:vanish/>
          <w:sz w:val="14"/>
        </w:rPr>
        <w:t>dictated</w:t>
      </w:r>
      <w:r w:rsidRPr="006667E6">
        <w:rPr>
          <w:rFonts w:asciiTheme="majorHAnsi" w:hAnsiTheme="majorHAnsi"/>
          <w:sz w:val="14"/>
        </w:rPr>
        <w:t xml:space="preserve"> </w:t>
      </w:r>
      <w:r w:rsidRPr="009A6333">
        <w:rPr>
          <w:rFonts w:asciiTheme="majorHAnsi" w:hAnsiTheme="majorHAnsi"/>
          <w:vanish/>
          <w:sz w:val="14"/>
        </w:rPr>
        <w:t>by</w:t>
      </w:r>
      <w:r w:rsidRPr="006667E6">
        <w:rPr>
          <w:rFonts w:asciiTheme="majorHAnsi" w:hAnsiTheme="majorHAnsi"/>
          <w:sz w:val="14"/>
        </w:rPr>
        <w:t xml:space="preserve"> </w:t>
      </w:r>
      <w:r w:rsidRPr="009A6333">
        <w:rPr>
          <w:rFonts w:asciiTheme="majorHAnsi" w:hAnsiTheme="majorHAnsi"/>
          <w:vanish/>
          <w:sz w:val="14"/>
        </w:rPr>
        <w:t>power</w:t>
      </w:r>
      <w:r w:rsidRPr="006667E6">
        <w:rPr>
          <w:rFonts w:asciiTheme="majorHAnsi" w:hAnsiTheme="majorHAnsi"/>
          <w:sz w:val="14"/>
        </w:rPr>
        <w:t xml:space="preserve"> </w:t>
      </w:r>
      <w:r w:rsidRPr="009A6333">
        <w:rPr>
          <w:rFonts w:asciiTheme="majorHAnsi" w:hAnsiTheme="majorHAnsi"/>
          <w:vanish/>
          <w:sz w:val="14"/>
        </w:rPr>
        <w:t>disparities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inequities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financial</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other</w:t>
      </w:r>
      <w:r w:rsidRPr="006667E6">
        <w:rPr>
          <w:rFonts w:asciiTheme="majorHAnsi" w:hAnsiTheme="majorHAnsi"/>
          <w:sz w:val="14"/>
        </w:rPr>
        <w:t xml:space="preserve"> </w:t>
      </w:r>
      <w:r w:rsidRPr="009A6333">
        <w:rPr>
          <w:rFonts w:asciiTheme="majorHAnsi" w:hAnsiTheme="majorHAnsi"/>
          <w:vanish/>
          <w:sz w:val="14"/>
        </w:rPr>
        <w:t>resources,</w:t>
      </w:r>
      <w:r w:rsidRPr="006667E6">
        <w:rPr>
          <w:rFonts w:asciiTheme="majorHAnsi" w:hAnsiTheme="majorHAnsi"/>
          <w:sz w:val="14"/>
        </w:rPr>
        <w:t xml:space="preserve"> </w:t>
      </w:r>
      <w:r w:rsidRPr="009A6333">
        <w:rPr>
          <w:rFonts w:asciiTheme="majorHAnsi" w:hAnsiTheme="majorHAnsi"/>
          <w:vanish/>
          <w:sz w:val="14"/>
        </w:rPr>
        <w:t>with</w:t>
      </w:r>
      <w:r w:rsidRPr="006667E6">
        <w:rPr>
          <w:rFonts w:asciiTheme="majorHAnsi" w:hAnsiTheme="majorHAnsi"/>
          <w:sz w:val="14"/>
        </w:rPr>
        <w:t xml:space="preserve"> </w:t>
      </w:r>
      <w:r w:rsidRPr="009A6333">
        <w:rPr>
          <w:rFonts w:asciiTheme="majorHAnsi" w:hAnsiTheme="majorHAnsi"/>
          <w:vanish/>
          <w:sz w:val="14"/>
        </w:rPr>
        <w:t>predominantly</w:t>
      </w:r>
      <w:r w:rsidRPr="006667E6">
        <w:rPr>
          <w:rFonts w:asciiTheme="majorHAnsi" w:hAnsiTheme="majorHAnsi"/>
          <w:sz w:val="14"/>
        </w:rPr>
        <w:t xml:space="preserve"> </w:t>
      </w:r>
      <w:r w:rsidRPr="009A6333">
        <w:rPr>
          <w:rFonts w:asciiTheme="majorHAnsi" w:hAnsiTheme="majorHAnsi"/>
          <w:vanish/>
          <w:sz w:val="14"/>
        </w:rPr>
        <w:t>high-income</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contracting</w:t>
      </w:r>
      <w:r w:rsidRPr="006667E6">
        <w:rPr>
          <w:rFonts w:asciiTheme="majorHAnsi" w:hAnsiTheme="majorHAnsi"/>
          <w:sz w:val="14"/>
        </w:rPr>
        <w:t xml:space="preserve"> </w:t>
      </w:r>
      <w:r w:rsidRPr="009A6333">
        <w:rPr>
          <w:rFonts w:asciiTheme="majorHAnsi" w:hAnsiTheme="majorHAnsi"/>
          <w:vanish/>
          <w:sz w:val="14"/>
        </w:rPr>
        <w:t>bilaterally</w:t>
      </w:r>
      <w:r w:rsidRPr="006667E6">
        <w:rPr>
          <w:rFonts w:asciiTheme="majorHAnsi" w:hAnsiTheme="majorHAnsi"/>
          <w:sz w:val="14"/>
        </w:rPr>
        <w:t xml:space="preserve"> </w:t>
      </w:r>
      <w:r w:rsidRPr="009A6333">
        <w:rPr>
          <w:rFonts w:asciiTheme="majorHAnsi" w:hAnsiTheme="majorHAnsi"/>
          <w:vanish/>
          <w:sz w:val="14"/>
        </w:rPr>
        <w:t>with</w:t>
      </w:r>
      <w:r w:rsidRPr="006667E6">
        <w:rPr>
          <w:rFonts w:asciiTheme="majorHAnsi" w:hAnsiTheme="majorHAnsi"/>
          <w:sz w:val="14"/>
        </w:rPr>
        <w:t xml:space="preserve"> </w:t>
      </w:r>
      <w:r w:rsidRPr="009A6333">
        <w:rPr>
          <w:rFonts w:asciiTheme="majorHAnsi" w:hAnsiTheme="majorHAnsi"/>
          <w:vanish/>
          <w:sz w:val="14"/>
        </w:rPr>
        <w:t>individual</w:t>
      </w:r>
      <w:r w:rsidRPr="006667E6">
        <w:rPr>
          <w:rFonts w:asciiTheme="majorHAnsi" w:hAnsiTheme="majorHAnsi"/>
          <w:sz w:val="14"/>
        </w:rPr>
        <w:t xml:space="preserve"> </w:t>
      </w:r>
      <w:r w:rsidRPr="009A6333">
        <w:rPr>
          <w:rFonts w:asciiTheme="majorHAnsi" w:hAnsiTheme="majorHAnsi"/>
          <w:vanish/>
          <w:sz w:val="14"/>
        </w:rPr>
        <w:t>pharmaceutical</w:t>
      </w:r>
      <w:r w:rsidRPr="006667E6">
        <w:rPr>
          <w:rFonts w:asciiTheme="majorHAnsi" w:hAnsiTheme="majorHAnsi"/>
          <w:sz w:val="14"/>
        </w:rPr>
        <w:t xml:space="preserve"> </w:t>
      </w:r>
      <w:r w:rsidRPr="009A6333">
        <w:rPr>
          <w:rFonts w:asciiTheme="majorHAnsi" w:hAnsiTheme="majorHAnsi"/>
          <w:vanish/>
          <w:sz w:val="14"/>
        </w:rPr>
        <w:t>companies</w:t>
      </w:r>
      <w:r w:rsidRPr="006667E6">
        <w:rPr>
          <w:rFonts w:asciiTheme="majorHAnsi" w:hAnsiTheme="majorHAnsi"/>
          <w:sz w:val="14"/>
        </w:rPr>
        <w:t xml:space="preserve"> </w:t>
      </w:r>
      <w:r w:rsidRPr="009A6333">
        <w:rPr>
          <w:rFonts w:asciiTheme="majorHAnsi" w:hAnsiTheme="majorHAnsi"/>
          <w:vanish/>
          <w:sz w:val="14"/>
        </w:rPr>
        <w:t>(many</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own</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specific</w:t>
      </w:r>
      <w:r w:rsidRPr="006667E6">
        <w:rPr>
          <w:rFonts w:asciiTheme="majorHAnsi" w:hAnsiTheme="majorHAnsi"/>
          <w:sz w:val="14"/>
        </w:rPr>
        <w:t xml:space="preserve"> </w:t>
      </w:r>
      <w:r w:rsidRPr="009A6333">
        <w:rPr>
          <w:rFonts w:asciiTheme="majorHAnsi" w:hAnsiTheme="majorHAnsi"/>
          <w:vanish/>
          <w:sz w:val="14"/>
        </w:rPr>
        <w:t>vaccines,</w:t>
      </w:r>
      <w:r w:rsidRPr="006667E6">
        <w:rPr>
          <w:rFonts w:asciiTheme="majorHAnsi" w:hAnsiTheme="majorHAnsi"/>
          <w:sz w:val="14"/>
        </w:rPr>
        <w:t xml:space="preserve"> </w:t>
      </w:r>
      <w:r w:rsidRPr="009A6333">
        <w:rPr>
          <w:rFonts w:asciiTheme="majorHAnsi" w:hAnsiTheme="majorHAnsi"/>
          <w:vanish/>
          <w:sz w:val="14"/>
        </w:rPr>
        <w:t>leaving</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South</w:t>
      </w:r>
      <w:r w:rsidRPr="006667E6">
        <w:rPr>
          <w:rFonts w:asciiTheme="majorHAnsi" w:hAnsiTheme="majorHAnsi"/>
          <w:sz w:val="14"/>
        </w:rPr>
        <w:t xml:space="preserve"> </w:t>
      </w:r>
      <w:r w:rsidRPr="009A6333">
        <w:rPr>
          <w:rFonts w:asciiTheme="majorHAnsi" w:hAnsiTheme="majorHAnsi"/>
          <w:vanish/>
          <w:sz w:val="14"/>
        </w:rPr>
        <w:t>facing</w:t>
      </w:r>
      <w:r w:rsidRPr="006667E6">
        <w:rPr>
          <w:rFonts w:asciiTheme="majorHAnsi" w:hAnsiTheme="majorHAnsi"/>
          <w:sz w:val="14"/>
        </w:rPr>
        <w:t xml:space="preserve"> </w:t>
      </w:r>
      <w:r w:rsidRPr="009A6333">
        <w:rPr>
          <w:rFonts w:asciiTheme="majorHAnsi" w:hAnsiTheme="majorHAnsi"/>
          <w:vanish/>
          <w:sz w:val="14"/>
        </w:rPr>
        <w:t>inequitable</w:t>
      </w:r>
      <w:r w:rsidRPr="006667E6">
        <w:rPr>
          <w:rFonts w:asciiTheme="majorHAnsi" w:hAnsiTheme="majorHAnsi"/>
          <w:sz w:val="14"/>
        </w:rPr>
        <w:t xml:space="preserve"> </w:t>
      </w:r>
      <w:r w:rsidRPr="009A6333">
        <w:rPr>
          <w:rFonts w:asciiTheme="majorHAnsi" w:hAnsiTheme="majorHAnsi"/>
          <w:vanish/>
          <w:sz w:val="14"/>
        </w:rPr>
        <w:t>vaccine</w:t>
      </w:r>
      <w:r w:rsidRPr="006667E6">
        <w:rPr>
          <w:rFonts w:asciiTheme="majorHAnsi" w:hAnsiTheme="majorHAnsi"/>
          <w:sz w:val="14"/>
        </w:rPr>
        <w:t xml:space="preserve"> </w:t>
      </w:r>
      <w:r w:rsidRPr="009A6333">
        <w:rPr>
          <w:rFonts w:asciiTheme="majorHAnsi" w:hAnsiTheme="majorHAnsi"/>
          <w:vanish/>
          <w:sz w:val="14"/>
        </w:rPr>
        <w:t>access.</w:t>
      </w:r>
      <w:r w:rsidRPr="006667E6">
        <w:rPr>
          <w:rFonts w:asciiTheme="majorHAnsi" w:hAnsiTheme="majorHAnsi"/>
          <w:sz w:val="14"/>
        </w:rPr>
        <w:t xml:space="preserve"> </w:t>
      </w:r>
      <w:r w:rsidRPr="009A6333">
        <w:rPr>
          <w:rFonts w:asciiTheme="majorHAnsi" w:hAnsiTheme="majorHAnsi"/>
          <w:vanish/>
          <w:sz w:val="14"/>
        </w:rPr>
        <w:t>Bilateral</w:t>
      </w:r>
      <w:r w:rsidRPr="006667E6">
        <w:rPr>
          <w:rFonts w:asciiTheme="majorHAnsi" w:hAnsiTheme="majorHAnsi"/>
          <w:sz w:val="14"/>
        </w:rPr>
        <w:t xml:space="preserve"> </w:t>
      </w:r>
      <w:r w:rsidRPr="009A6333">
        <w:rPr>
          <w:rFonts w:asciiTheme="majorHAnsi" w:hAnsiTheme="majorHAnsi"/>
          <w:vanish/>
          <w:sz w:val="14"/>
        </w:rPr>
        <w:t>deals</w:t>
      </w:r>
      <w:r w:rsidRPr="006667E6">
        <w:rPr>
          <w:rFonts w:asciiTheme="majorHAnsi" w:hAnsiTheme="majorHAnsi"/>
          <w:sz w:val="14"/>
        </w:rPr>
        <w:t xml:space="preserve"> </w:t>
      </w:r>
      <w:r w:rsidRPr="009A6333">
        <w:rPr>
          <w:rFonts w:asciiTheme="majorHAnsi" w:hAnsiTheme="majorHAnsi"/>
          <w:vanish/>
          <w:sz w:val="14"/>
        </w:rPr>
        <w:t>between</w:t>
      </w:r>
      <w:r w:rsidRPr="006667E6">
        <w:rPr>
          <w:rFonts w:asciiTheme="majorHAnsi" w:hAnsiTheme="majorHAnsi"/>
          <w:sz w:val="14"/>
        </w:rPr>
        <w:t xml:space="preserve"> </w:t>
      </w:r>
      <w:r w:rsidRPr="009A6333">
        <w:rPr>
          <w:rFonts w:asciiTheme="majorHAnsi" w:hAnsiTheme="majorHAnsi"/>
          <w:vanish/>
          <w:sz w:val="14"/>
        </w:rPr>
        <w:t>states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pharmaceutical</w:t>
      </w:r>
      <w:r w:rsidRPr="006667E6">
        <w:rPr>
          <w:rFonts w:asciiTheme="majorHAnsi" w:hAnsiTheme="majorHAnsi"/>
          <w:sz w:val="14"/>
        </w:rPr>
        <w:t xml:space="preserve"> </w:t>
      </w:r>
      <w:r w:rsidRPr="009A6333">
        <w:rPr>
          <w:rFonts w:asciiTheme="majorHAnsi" w:hAnsiTheme="majorHAnsi"/>
          <w:vanish/>
          <w:sz w:val="14"/>
        </w:rPr>
        <w:t>companies,</w:t>
      </w:r>
      <w:r w:rsidRPr="006667E6">
        <w:rPr>
          <w:rFonts w:asciiTheme="majorHAnsi" w:hAnsiTheme="majorHAnsi"/>
          <w:sz w:val="14"/>
        </w:rPr>
        <w:t xml:space="preserve"> </w:t>
      </w:r>
      <w:r w:rsidRPr="009A6333">
        <w:rPr>
          <w:rFonts w:asciiTheme="majorHAnsi" w:hAnsiTheme="majorHAnsi"/>
          <w:vanish/>
          <w:sz w:val="14"/>
        </w:rPr>
        <w:t>whether</w:t>
      </w:r>
      <w:r w:rsidRPr="006667E6">
        <w:rPr>
          <w:rFonts w:asciiTheme="majorHAnsi" w:hAnsiTheme="majorHAnsi"/>
          <w:sz w:val="14"/>
        </w:rPr>
        <w:t xml:space="preserve"> </w:t>
      </w:r>
      <w:r w:rsidRPr="009A6333">
        <w:rPr>
          <w:rFonts w:asciiTheme="majorHAnsi" w:hAnsiTheme="majorHAnsi"/>
          <w:vanish/>
          <w:sz w:val="14"/>
        </w:rPr>
        <w:t>completed</w:t>
      </w:r>
      <w:r w:rsidRPr="006667E6">
        <w:rPr>
          <w:rFonts w:asciiTheme="majorHAnsi" w:hAnsiTheme="majorHAnsi"/>
          <w:sz w:val="14"/>
        </w:rPr>
        <w:t xml:space="preserve"> </w:t>
      </w:r>
      <w:r w:rsidRPr="009A6333">
        <w:rPr>
          <w:rFonts w:asciiTheme="majorHAnsi" w:hAnsiTheme="majorHAnsi"/>
          <w:vanish/>
          <w:sz w:val="14"/>
        </w:rPr>
        <w:t>by</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North</w:t>
      </w:r>
      <w:r w:rsidRPr="006667E6">
        <w:rPr>
          <w:rFonts w:asciiTheme="majorHAnsi" w:hAnsiTheme="majorHAnsi"/>
          <w:sz w:val="14"/>
        </w:rPr>
        <w:t xml:space="preserve"> </w:t>
      </w:r>
      <w:r w:rsidRPr="009A6333">
        <w:rPr>
          <w:rFonts w:asciiTheme="majorHAnsi" w:hAnsiTheme="majorHAnsi"/>
          <w:vanish/>
          <w:sz w:val="14"/>
        </w:rPr>
        <w:t>or</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South</w:t>
      </w:r>
      <w:r w:rsidRPr="006667E6">
        <w:rPr>
          <w:rFonts w:asciiTheme="majorHAnsi" w:hAnsiTheme="majorHAnsi"/>
          <w:sz w:val="14"/>
        </w:rPr>
        <w:t xml:space="preserve"> </w:t>
      </w:r>
      <w:r w:rsidRPr="009A6333">
        <w:rPr>
          <w:rFonts w:asciiTheme="majorHAnsi" w:hAnsiTheme="majorHAnsi"/>
          <w:vanish/>
          <w:sz w:val="14"/>
        </w:rPr>
        <w:t>states,</w:t>
      </w:r>
      <w:r w:rsidRPr="006667E6">
        <w:rPr>
          <w:rFonts w:asciiTheme="majorHAnsi" w:hAnsiTheme="majorHAnsi"/>
          <w:sz w:val="14"/>
        </w:rPr>
        <w:t xml:space="preserve"> </w:t>
      </w:r>
      <w:r w:rsidRPr="009A6333">
        <w:rPr>
          <w:rFonts w:asciiTheme="majorHAnsi" w:hAnsiTheme="majorHAnsi"/>
          <w:vanish/>
          <w:sz w:val="14"/>
        </w:rPr>
        <w:t>significantly</w:t>
      </w:r>
      <w:r w:rsidRPr="006667E6">
        <w:rPr>
          <w:rFonts w:asciiTheme="majorHAnsi" w:hAnsiTheme="majorHAnsi"/>
          <w:sz w:val="14"/>
        </w:rPr>
        <w:t xml:space="preserve"> </w:t>
      </w:r>
      <w:r w:rsidRPr="009A6333">
        <w:rPr>
          <w:rFonts w:asciiTheme="majorHAnsi" w:hAnsiTheme="majorHAnsi"/>
          <w:vanish/>
          <w:sz w:val="14"/>
        </w:rPr>
        <w:t>compromise</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effectiveness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equity</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COVAX</w:t>
      </w:r>
      <w:r w:rsidRPr="006667E6">
        <w:rPr>
          <w:rFonts w:asciiTheme="majorHAnsi" w:hAnsiTheme="majorHAnsi"/>
          <w:sz w:val="14"/>
        </w:rPr>
        <w:t xml:space="preserve"> </w:t>
      </w:r>
      <w:r w:rsidRPr="009A6333">
        <w:rPr>
          <w:rFonts w:asciiTheme="majorHAnsi" w:hAnsiTheme="majorHAnsi"/>
          <w:vanish/>
          <w:sz w:val="14"/>
        </w:rPr>
        <w:t>initiative,</w:t>
      </w:r>
      <w:r w:rsidRPr="006667E6">
        <w:rPr>
          <w:rFonts w:asciiTheme="majorHAnsi" w:hAnsiTheme="majorHAnsi"/>
          <w:sz w:val="14"/>
        </w:rPr>
        <w:t xml:space="preserve"> </w:t>
      </w:r>
      <w:r w:rsidRPr="009A6333">
        <w:rPr>
          <w:rFonts w:asciiTheme="majorHAnsi" w:hAnsiTheme="majorHAnsi"/>
          <w:vanish/>
          <w:sz w:val="14"/>
        </w:rPr>
        <w:t>limited</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already</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by</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coercive</w:t>
      </w:r>
      <w:r w:rsidRPr="006667E6">
        <w:rPr>
          <w:rFonts w:asciiTheme="majorHAnsi" w:hAnsiTheme="majorHAnsi"/>
          <w:sz w:val="14"/>
        </w:rPr>
        <w:t xml:space="preserve"> </w:t>
      </w:r>
      <w:r w:rsidRPr="009A6333">
        <w:rPr>
          <w:rFonts w:asciiTheme="majorHAnsi" w:hAnsiTheme="majorHAnsi"/>
          <w:vanish/>
          <w:sz w:val="14"/>
        </w:rPr>
        <w:t>influence,</w:t>
      </w:r>
      <w:r w:rsidRPr="006667E6">
        <w:rPr>
          <w:rFonts w:asciiTheme="majorHAnsi" w:hAnsiTheme="majorHAnsi"/>
          <w:sz w:val="14"/>
        </w:rPr>
        <w:t xml:space="preserve"> </w:t>
      </w:r>
      <w:r w:rsidRPr="009A6333">
        <w:rPr>
          <w:rFonts w:asciiTheme="majorHAnsi" w:hAnsiTheme="majorHAnsi"/>
          <w:vanish/>
          <w:sz w:val="14"/>
        </w:rPr>
        <w:t>vested</w:t>
      </w:r>
      <w:r w:rsidRPr="006667E6">
        <w:rPr>
          <w:rFonts w:asciiTheme="majorHAnsi" w:hAnsiTheme="majorHAnsi"/>
          <w:sz w:val="14"/>
        </w:rPr>
        <w:t xml:space="preserve"> </w:t>
      </w:r>
      <w:r w:rsidRPr="009A6333">
        <w:rPr>
          <w:rFonts w:asciiTheme="majorHAnsi" w:hAnsiTheme="majorHAnsi"/>
          <w:vanish/>
          <w:sz w:val="14"/>
        </w:rPr>
        <w:t>interests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participation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pharmaceutical</w:t>
      </w:r>
      <w:r w:rsidRPr="006667E6">
        <w:rPr>
          <w:rFonts w:asciiTheme="majorHAnsi" w:hAnsiTheme="majorHAnsi"/>
          <w:sz w:val="14"/>
        </w:rPr>
        <w:t xml:space="preserve"> </w:t>
      </w:r>
      <w:r w:rsidRPr="009A6333">
        <w:rPr>
          <w:rFonts w:asciiTheme="majorHAnsi" w:hAnsiTheme="majorHAnsi"/>
          <w:vanish/>
          <w:sz w:val="14"/>
        </w:rPr>
        <w:t>companies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host</w:t>
      </w:r>
      <w:r w:rsidRPr="006667E6">
        <w:rPr>
          <w:rFonts w:asciiTheme="majorHAnsi" w:hAnsiTheme="majorHAnsi"/>
          <w:sz w:val="14"/>
        </w:rPr>
        <w:t xml:space="preserve"> </w:t>
      </w:r>
      <w:r w:rsidRPr="009A6333">
        <w:rPr>
          <w:rFonts w:asciiTheme="majorHAnsi" w:hAnsiTheme="majorHAnsi"/>
          <w:vanish/>
          <w:sz w:val="14"/>
        </w:rPr>
        <w:t>nations.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African</w:t>
      </w:r>
      <w:r w:rsidRPr="006667E6">
        <w:rPr>
          <w:rFonts w:asciiTheme="majorHAnsi" w:hAnsiTheme="majorHAnsi"/>
          <w:sz w:val="14"/>
        </w:rPr>
        <w:t xml:space="preserve"> </w:t>
      </w:r>
      <w:r w:rsidRPr="009A6333">
        <w:rPr>
          <w:rFonts w:asciiTheme="majorHAnsi" w:hAnsiTheme="majorHAnsi"/>
          <w:vanish/>
          <w:sz w:val="14"/>
        </w:rPr>
        <w:t>Union,</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example,</w:t>
      </w:r>
      <w:r w:rsidRPr="006667E6">
        <w:rPr>
          <w:rFonts w:asciiTheme="majorHAnsi" w:hAnsiTheme="majorHAnsi"/>
          <w:sz w:val="14"/>
        </w:rPr>
        <w:t xml:space="preserve"> </w:t>
      </w:r>
      <w:r w:rsidRPr="009A6333">
        <w:rPr>
          <w:rFonts w:asciiTheme="majorHAnsi" w:hAnsiTheme="majorHAnsi"/>
          <w:vanish/>
          <w:sz w:val="14"/>
        </w:rPr>
        <w:t>endorsed</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waiver</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relax</w:t>
      </w:r>
      <w:r w:rsidRPr="006667E6">
        <w:rPr>
          <w:rFonts w:asciiTheme="majorHAnsi" w:hAnsiTheme="majorHAnsi"/>
          <w:sz w:val="14"/>
        </w:rPr>
        <w:t xml:space="preserve"> </w:t>
      </w:r>
      <w:r w:rsidRPr="009A6333">
        <w:rPr>
          <w:rFonts w:asciiTheme="majorHAnsi" w:hAnsiTheme="majorHAnsi"/>
          <w:vanish/>
          <w:sz w:val="14"/>
        </w:rPr>
        <w:t>WTO</w:t>
      </w:r>
      <w:r w:rsidRPr="006667E6">
        <w:rPr>
          <w:rFonts w:asciiTheme="majorHAnsi" w:hAnsiTheme="majorHAnsi"/>
          <w:sz w:val="14"/>
        </w:rPr>
        <w:t xml:space="preserve"> </w:t>
      </w:r>
      <w:r w:rsidRPr="009A6333">
        <w:rPr>
          <w:rFonts w:asciiTheme="majorHAnsi" w:hAnsiTheme="majorHAnsi"/>
          <w:vanish/>
          <w:sz w:val="14"/>
        </w:rPr>
        <w:t>rules</w:t>
      </w:r>
      <w:r w:rsidRPr="006667E6">
        <w:rPr>
          <w:rFonts w:asciiTheme="majorHAnsi" w:hAnsiTheme="majorHAnsi"/>
          <w:sz w:val="14"/>
        </w:rPr>
        <w:t xml:space="preserve"> </w:t>
      </w:r>
      <w:r w:rsidRPr="009A6333">
        <w:rPr>
          <w:rFonts w:asciiTheme="majorHAnsi" w:hAnsiTheme="majorHAnsi"/>
          <w:vanish/>
          <w:sz w:val="14"/>
        </w:rPr>
        <w:t>so</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LMICs</w:t>
      </w:r>
      <w:r w:rsidRPr="006667E6">
        <w:rPr>
          <w:rFonts w:asciiTheme="majorHAnsi" w:hAnsiTheme="majorHAnsi"/>
          <w:sz w:val="14"/>
        </w:rPr>
        <w:t xml:space="preserve"> </w:t>
      </w:r>
      <w:r w:rsidRPr="009A6333">
        <w:rPr>
          <w:rFonts w:asciiTheme="majorHAnsi" w:hAnsiTheme="majorHAnsi"/>
          <w:vanish/>
          <w:sz w:val="14"/>
        </w:rPr>
        <w:t>could</w:t>
      </w:r>
      <w:r w:rsidRPr="006667E6">
        <w:rPr>
          <w:rFonts w:asciiTheme="majorHAnsi" w:hAnsiTheme="majorHAnsi"/>
          <w:sz w:val="14"/>
        </w:rPr>
        <w:t xml:space="preserve"> </w:t>
      </w:r>
      <w:r w:rsidRPr="009A6333">
        <w:rPr>
          <w:rFonts w:asciiTheme="majorHAnsi" w:hAnsiTheme="majorHAnsi"/>
          <w:vanish/>
          <w:sz w:val="14"/>
        </w:rPr>
        <w:t>create</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own</w:t>
      </w:r>
      <w:r w:rsidRPr="006667E6">
        <w:rPr>
          <w:rFonts w:asciiTheme="majorHAnsi" w:hAnsiTheme="majorHAnsi"/>
          <w:sz w:val="14"/>
        </w:rPr>
        <w:t xml:space="preserve"> </w:t>
      </w:r>
      <w:r w:rsidRPr="009A6333">
        <w:rPr>
          <w:rFonts w:asciiTheme="majorHAnsi" w:hAnsiTheme="majorHAnsi"/>
          <w:vanish/>
          <w:sz w:val="14"/>
        </w:rPr>
        <w:t>COVID-19</w:t>
      </w:r>
      <w:r w:rsidRPr="006667E6">
        <w:rPr>
          <w:rFonts w:asciiTheme="majorHAnsi" w:hAnsiTheme="majorHAnsi"/>
          <w:sz w:val="14"/>
        </w:rPr>
        <w:t xml:space="preserve"> </w:t>
      </w:r>
      <w:r w:rsidRPr="009A6333">
        <w:rPr>
          <w:rFonts w:asciiTheme="majorHAnsi" w:hAnsiTheme="majorHAnsi"/>
          <w:vanish/>
          <w:sz w:val="14"/>
        </w:rPr>
        <w:t>vaccines,</w:t>
      </w:r>
      <w:r w:rsidRPr="006667E6">
        <w:rPr>
          <w:rFonts w:asciiTheme="majorHAnsi" w:hAnsiTheme="majorHAnsi"/>
          <w:sz w:val="14"/>
        </w:rPr>
        <w:t xml:space="preserve"> </w:t>
      </w:r>
      <w:r w:rsidRPr="009A6333">
        <w:rPr>
          <w:rFonts w:asciiTheme="majorHAnsi" w:hAnsiTheme="majorHAnsi"/>
          <w:vanish/>
          <w:sz w:val="14"/>
        </w:rPr>
        <w:t>but</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collective</w:t>
      </w:r>
      <w:r w:rsidRPr="006667E6">
        <w:rPr>
          <w:rFonts w:asciiTheme="majorHAnsi" w:hAnsiTheme="majorHAnsi"/>
          <w:sz w:val="14"/>
        </w:rPr>
        <w:t xml:space="preserve"> </w:t>
      </w:r>
      <w:r w:rsidRPr="009A6333">
        <w:rPr>
          <w:rFonts w:asciiTheme="majorHAnsi" w:hAnsiTheme="majorHAnsi"/>
          <w:vanish/>
          <w:sz w:val="14"/>
        </w:rPr>
        <w:t>effort</w:t>
      </w:r>
      <w:r w:rsidRPr="006667E6">
        <w:rPr>
          <w:rFonts w:asciiTheme="majorHAnsi" w:hAnsiTheme="majorHAnsi"/>
          <w:sz w:val="14"/>
        </w:rPr>
        <w:t xml:space="preserve"> </w:t>
      </w:r>
      <w:r w:rsidRPr="009A6333">
        <w:rPr>
          <w:rFonts w:asciiTheme="majorHAnsi" w:hAnsiTheme="majorHAnsi"/>
          <w:vanish/>
          <w:sz w:val="14"/>
        </w:rPr>
        <w:t>across</w:t>
      </w:r>
      <w:r w:rsidRPr="006667E6">
        <w:rPr>
          <w:rFonts w:asciiTheme="majorHAnsi" w:hAnsiTheme="majorHAnsi"/>
          <w:sz w:val="14"/>
        </w:rPr>
        <w:t xml:space="preserve"> </w:t>
      </w:r>
      <w:r w:rsidRPr="009A6333">
        <w:rPr>
          <w:rFonts w:asciiTheme="majorHAnsi" w:hAnsiTheme="majorHAnsi"/>
          <w:vanish/>
          <w:sz w:val="14"/>
        </w:rPr>
        <w:t>African</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faced</w:t>
      </w:r>
      <w:r w:rsidRPr="006667E6">
        <w:rPr>
          <w:rFonts w:asciiTheme="majorHAnsi" w:hAnsiTheme="majorHAnsi"/>
          <w:sz w:val="14"/>
        </w:rPr>
        <w:t xml:space="preserve"> </w:t>
      </w:r>
      <w:r w:rsidRPr="009A6333">
        <w:rPr>
          <w:rFonts w:asciiTheme="majorHAnsi" w:hAnsiTheme="majorHAnsi"/>
          <w:vanish/>
          <w:sz w:val="14"/>
        </w:rPr>
        <w:t>resistance</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North</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pharmaceutical</w:t>
      </w:r>
      <w:r w:rsidRPr="006667E6">
        <w:rPr>
          <w:rFonts w:asciiTheme="majorHAnsi" w:hAnsiTheme="majorHAnsi"/>
          <w:sz w:val="14"/>
        </w:rPr>
        <w:t xml:space="preserve"> </w:t>
      </w:r>
      <w:r w:rsidRPr="009A6333">
        <w:rPr>
          <w:rFonts w:asciiTheme="majorHAnsi" w:hAnsiTheme="majorHAnsi"/>
          <w:vanish/>
          <w:sz w:val="14"/>
        </w:rPr>
        <w:t>companies.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IP</w:t>
      </w:r>
      <w:r w:rsidRPr="006667E6">
        <w:rPr>
          <w:rFonts w:asciiTheme="majorHAnsi" w:hAnsiTheme="majorHAnsi"/>
          <w:sz w:val="14"/>
        </w:rPr>
        <w:t xml:space="preserve"> </w:t>
      </w:r>
      <w:r w:rsidRPr="009A6333">
        <w:rPr>
          <w:rFonts w:asciiTheme="majorHAnsi" w:hAnsiTheme="majorHAnsi"/>
          <w:vanish/>
          <w:sz w:val="14"/>
        </w:rPr>
        <w:t>system</w:t>
      </w:r>
      <w:r w:rsidRPr="006667E6">
        <w:rPr>
          <w:rFonts w:asciiTheme="majorHAnsi" w:hAnsiTheme="majorHAnsi"/>
          <w:sz w:val="14"/>
        </w:rPr>
        <w:t xml:space="preserve"> </w:t>
      </w:r>
      <w:r w:rsidRPr="009A6333">
        <w:rPr>
          <w:rFonts w:asciiTheme="majorHAnsi" w:hAnsiTheme="majorHAnsi"/>
          <w:vanish/>
          <w:sz w:val="14"/>
        </w:rPr>
        <w:t>appears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pushed</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South</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may</w:t>
      </w:r>
      <w:r w:rsidRPr="006667E6">
        <w:rPr>
          <w:rFonts w:asciiTheme="majorHAnsi" w:hAnsiTheme="majorHAnsi"/>
          <w:sz w:val="14"/>
        </w:rPr>
        <w:t xml:space="preserve"> </w:t>
      </w:r>
      <w:r w:rsidRPr="009A6333">
        <w:rPr>
          <w:rFonts w:asciiTheme="majorHAnsi" w:hAnsiTheme="majorHAnsi"/>
          <w:vanish/>
          <w:sz w:val="14"/>
        </w:rPr>
        <w:t>prefer</w:t>
      </w:r>
      <w:r w:rsidRPr="006667E6">
        <w:rPr>
          <w:rFonts w:asciiTheme="majorHAnsi" w:hAnsiTheme="majorHAnsi"/>
          <w:sz w:val="14"/>
        </w:rPr>
        <w:t xml:space="preserve"> </w:t>
      </w:r>
      <w:r w:rsidRPr="009A6333">
        <w:rPr>
          <w:rFonts w:asciiTheme="majorHAnsi" w:hAnsiTheme="majorHAnsi"/>
          <w:vanish/>
          <w:sz w:val="14"/>
        </w:rPr>
        <w:t>not</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be</w:t>
      </w:r>
      <w:r w:rsidRPr="006667E6">
        <w:rPr>
          <w:rFonts w:asciiTheme="majorHAnsi" w:hAnsiTheme="majorHAnsi"/>
          <w:sz w:val="14"/>
        </w:rPr>
        <w:t xml:space="preserve"> </w:t>
      </w:r>
      <w:r w:rsidRPr="009A6333">
        <w:rPr>
          <w:rFonts w:asciiTheme="majorHAnsi" w:hAnsiTheme="majorHAnsi"/>
          <w:vanish/>
          <w:sz w:val="14"/>
        </w:rPr>
        <w:t>dependent</w:t>
      </w:r>
      <w:r w:rsidRPr="006667E6">
        <w:rPr>
          <w:rFonts w:asciiTheme="majorHAnsi" w:hAnsiTheme="majorHAnsi"/>
          <w:sz w:val="14"/>
        </w:rPr>
        <w:t xml:space="preserve"> </w:t>
      </w:r>
      <w:r w:rsidRPr="009A6333">
        <w:rPr>
          <w:rFonts w:asciiTheme="majorHAnsi" w:hAnsiTheme="majorHAnsi"/>
          <w:vanish/>
          <w:sz w:val="14"/>
        </w:rPr>
        <w:t>on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charitable</w:t>
      </w:r>
      <w:r w:rsidRPr="006667E6">
        <w:rPr>
          <w:rFonts w:asciiTheme="majorHAnsi" w:hAnsiTheme="majorHAnsi"/>
          <w:sz w:val="14"/>
        </w:rPr>
        <w:t xml:space="preserve"> </w:t>
      </w:r>
      <w:r w:rsidRPr="009A6333">
        <w:rPr>
          <w:rFonts w:asciiTheme="majorHAnsi" w:hAnsiTheme="majorHAnsi"/>
          <w:vanish/>
          <w:sz w:val="14"/>
        </w:rPr>
        <w:t>model</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COVAX</w:t>
      </w:r>
      <w:r w:rsidRPr="006667E6">
        <w:rPr>
          <w:rFonts w:asciiTheme="majorHAnsi" w:hAnsiTheme="majorHAnsi"/>
          <w:sz w:val="14"/>
        </w:rPr>
        <w:t xml:space="preserve"> </w:t>
      </w:r>
      <w:r w:rsidRPr="009A6333">
        <w:rPr>
          <w:rFonts w:asciiTheme="majorHAnsi" w:hAnsiTheme="majorHAnsi"/>
          <w:vanish/>
          <w:sz w:val="14"/>
        </w:rPr>
        <w:t>scheme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join</w:t>
      </w:r>
      <w:r w:rsidRPr="006667E6">
        <w:rPr>
          <w:rFonts w:asciiTheme="majorHAnsi" w:hAnsiTheme="majorHAnsi"/>
          <w:sz w:val="14"/>
        </w:rPr>
        <w:t xml:space="preserve"> </w:t>
      </w:r>
      <w:r w:rsidRPr="009A6333">
        <w:rPr>
          <w:rFonts w:asciiTheme="majorHAnsi" w:hAnsiTheme="majorHAnsi"/>
          <w:vanish/>
          <w:sz w:val="14"/>
        </w:rPr>
        <w:t>high-income</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engaging</w:t>
      </w:r>
      <w:r w:rsidRPr="006667E6">
        <w:rPr>
          <w:rFonts w:asciiTheme="majorHAnsi" w:hAnsiTheme="majorHAnsi"/>
          <w:sz w:val="14"/>
        </w:rPr>
        <w:t xml:space="preserve"> </w:t>
      </w:r>
      <w:r w:rsidRPr="009A6333">
        <w:rPr>
          <w:rFonts w:asciiTheme="majorHAnsi" w:hAnsiTheme="majorHAnsi"/>
          <w:vanish/>
          <w:sz w:val="14"/>
        </w:rPr>
        <w:t>directly</w:t>
      </w:r>
      <w:r w:rsidRPr="006667E6">
        <w:rPr>
          <w:rFonts w:asciiTheme="majorHAnsi" w:hAnsiTheme="majorHAnsi"/>
          <w:sz w:val="14"/>
        </w:rPr>
        <w:t xml:space="preserve"> </w:t>
      </w:r>
      <w:r w:rsidRPr="009A6333">
        <w:rPr>
          <w:rFonts w:asciiTheme="majorHAnsi" w:hAnsiTheme="majorHAnsi"/>
          <w:vanish/>
          <w:sz w:val="14"/>
        </w:rPr>
        <w:t>with</w:t>
      </w:r>
      <w:r w:rsidRPr="006667E6">
        <w:rPr>
          <w:rFonts w:asciiTheme="majorHAnsi" w:hAnsiTheme="majorHAnsi"/>
          <w:sz w:val="14"/>
        </w:rPr>
        <w:t xml:space="preserve"> </w:t>
      </w:r>
      <w:r w:rsidRPr="009A6333">
        <w:rPr>
          <w:rFonts w:asciiTheme="majorHAnsi" w:hAnsiTheme="majorHAnsi"/>
          <w:vanish/>
          <w:sz w:val="14"/>
        </w:rPr>
        <w:t>manufacturers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purchase</w:t>
      </w:r>
      <w:r w:rsidRPr="006667E6">
        <w:rPr>
          <w:rFonts w:asciiTheme="majorHAnsi" w:hAnsiTheme="majorHAnsi"/>
          <w:sz w:val="14"/>
        </w:rPr>
        <w:t xml:space="preserve"> </w:t>
      </w:r>
      <w:r w:rsidRPr="009A6333">
        <w:rPr>
          <w:rFonts w:asciiTheme="majorHAnsi" w:hAnsiTheme="majorHAnsi"/>
          <w:vanish/>
          <w:sz w:val="14"/>
        </w:rPr>
        <w:t>COVID-19</w:t>
      </w:r>
      <w:r w:rsidRPr="006667E6">
        <w:rPr>
          <w:rFonts w:asciiTheme="majorHAnsi" w:hAnsiTheme="majorHAnsi"/>
          <w:sz w:val="14"/>
        </w:rPr>
        <w:t xml:space="preserve"> </w:t>
      </w:r>
      <w:r w:rsidRPr="009A6333">
        <w:rPr>
          <w:rFonts w:asciiTheme="majorHAnsi" w:hAnsiTheme="majorHAnsi"/>
          <w:vanish/>
          <w:sz w:val="14"/>
        </w:rPr>
        <w:t>vaccines.</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included</w:t>
      </w:r>
      <w:r w:rsidRPr="006667E6">
        <w:rPr>
          <w:rFonts w:asciiTheme="majorHAnsi" w:hAnsiTheme="majorHAnsi"/>
          <w:sz w:val="14"/>
        </w:rPr>
        <w:t xml:space="preserve"> </w:t>
      </w:r>
      <w:r w:rsidRPr="009A6333">
        <w:rPr>
          <w:rFonts w:asciiTheme="majorHAnsi" w:hAnsiTheme="majorHAnsi"/>
          <w:vanish/>
          <w:sz w:val="14"/>
        </w:rPr>
        <w:t>African</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despite</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African</w:t>
      </w:r>
      <w:r w:rsidRPr="006667E6">
        <w:rPr>
          <w:rFonts w:asciiTheme="majorHAnsi" w:hAnsiTheme="majorHAnsi"/>
          <w:sz w:val="14"/>
        </w:rPr>
        <w:t xml:space="preserve"> </w:t>
      </w:r>
      <w:r w:rsidRPr="009A6333">
        <w:rPr>
          <w:rFonts w:asciiTheme="majorHAnsi" w:hAnsiTheme="majorHAnsi"/>
          <w:vanish/>
          <w:sz w:val="14"/>
        </w:rPr>
        <w:t>Union’s</w:t>
      </w:r>
      <w:r w:rsidRPr="006667E6">
        <w:rPr>
          <w:rFonts w:asciiTheme="majorHAnsi" w:hAnsiTheme="majorHAnsi"/>
          <w:sz w:val="14"/>
        </w:rPr>
        <w:t xml:space="preserve"> </w:t>
      </w:r>
      <w:r w:rsidRPr="009A6333">
        <w:rPr>
          <w:rFonts w:asciiTheme="majorHAnsi" w:hAnsiTheme="majorHAnsi"/>
          <w:vanish/>
          <w:sz w:val="14"/>
        </w:rPr>
        <w:t>criticism</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inequities</w:t>
      </w:r>
      <w:r w:rsidRPr="006667E6">
        <w:rPr>
          <w:rFonts w:asciiTheme="majorHAnsi" w:hAnsiTheme="majorHAnsi"/>
          <w:sz w:val="14"/>
        </w:rPr>
        <w:t xml:space="preserve"> </w:t>
      </w:r>
      <w:r w:rsidRPr="009A6333">
        <w:rPr>
          <w:rFonts w:asciiTheme="majorHAnsi" w:hAnsiTheme="majorHAnsi"/>
          <w:vanish/>
          <w:sz w:val="14"/>
        </w:rPr>
        <w:t>resulting</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IP</w:t>
      </w:r>
      <w:r w:rsidRPr="006667E6">
        <w:rPr>
          <w:rFonts w:asciiTheme="majorHAnsi" w:hAnsiTheme="majorHAnsi"/>
          <w:sz w:val="14"/>
        </w:rPr>
        <w:t xml:space="preserve"> </w:t>
      </w:r>
      <w:r w:rsidRPr="009A6333">
        <w:rPr>
          <w:rFonts w:asciiTheme="majorHAnsi" w:hAnsiTheme="majorHAnsi"/>
          <w:vanish/>
          <w:sz w:val="14"/>
        </w:rPr>
        <w:t>law</w:t>
      </w:r>
      <w:r w:rsidRPr="006667E6">
        <w:rPr>
          <w:rFonts w:asciiTheme="majorHAnsi" w:hAnsiTheme="majorHAnsi"/>
          <w:sz w:val="14"/>
        </w:rPr>
        <w:t xml:space="preserve"> </w:t>
      </w:r>
      <w:r w:rsidRPr="009A6333">
        <w:rPr>
          <w:rFonts w:asciiTheme="majorHAnsi" w:hAnsiTheme="majorHAnsi"/>
          <w:vanish/>
          <w:sz w:val="14"/>
        </w:rPr>
        <w:t>protections.</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process</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reproduced</w:t>
      </w:r>
      <w:r w:rsidRPr="006667E6">
        <w:rPr>
          <w:rFonts w:asciiTheme="majorHAnsi" w:hAnsiTheme="majorHAnsi"/>
          <w:sz w:val="14"/>
        </w:rPr>
        <w:t xml:space="preserve"> </w:t>
      </w:r>
      <w:r w:rsidRPr="009A6333">
        <w:rPr>
          <w:rFonts w:asciiTheme="majorHAnsi" w:hAnsiTheme="majorHAnsi"/>
          <w:vanish/>
          <w:sz w:val="14"/>
        </w:rPr>
        <w:t>colonially</w:t>
      </w:r>
      <w:r w:rsidRPr="006667E6">
        <w:rPr>
          <w:rFonts w:asciiTheme="majorHAnsi" w:hAnsiTheme="majorHAnsi"/>
          <w:sz w:val="14"/>
        </w:rPr>
        <w:t xml:space="preserve"> </w:t>
      </w:r>
      <w:r w:rsidRPr="009A6333">
        <w:rPr>
          <w:rFonts w:asciiTheme="majorHAnsi" w:hAnsiTheme="majorHAnsi"/>
          <w:vanish/>
          <w:sz w:val="14"/>
        </w:rPr>
        <w:t>entrenched</w:t>
      </w:r>
      <w:r w:rsidRPr="006667E6">
        <w:rPr>
          <w:rFonts w:asciiTheme="majorHAnsi" w:hAnsiTheme="majorHAnsi"/>
          <w:sz w:val="14"/>
        </w:rPr>
        <w:t xml:space="preserve"> </w:t>
      </w:r>
      <w:r w:rsidRPr="009A6333">
        <w:rPr>
          <w:rFonts w:asciiTheme="majorHAnsi" w:hAnsiTheme="majorHAnsi"/>
          <w:vanish/>
          <w:sz w:val="14"/>
        </w:rPr>
        <w:t>power</w:t>
      </w:r>
      <w:r w:rsidRPr="006667E6">
        <w:rPr>
          <w:rFonts w:asciiTheme="majorHAnsi" w:hAnsiTheme="majorHAnsi"/>
          <w:sz w:val="14"/>
        </w:rPr>
        <w:t xml:space="preserve"> </w:t>
      </w:r>
      <w:r w:rsidRPr="009A6333">
        <w:rPr>
          <w:rFonts w:asciiTheme="majorHAnsi" w:hAnsiTheme="majorHAnsi"/>
          <w:vanish/>
          <w:sz w:val="14"/>
        </w:rPr>
        <w:t>dynamics,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poorer</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lack</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bargaining</w:t>
      </w:r>
      <w:r w:rsidRPr="006667E6">
        <w:rPr>
          <w:rFonts w:asciiTheme="majorHAnsi" w:hAnsiTheme="majorHAnsi"/>
          <w:sz w:val="14"/>
        </w:rPr>
        <w:t xml:space="preserve"> </w:t>
      </w:r>
      <w:r w:rsidRPr="009A6333">
        <w:rPr>
          <w:rFonts w:asciiTheme="majorHAnsi" w:hAnsiTheme="majorHAnsi"/>
          <w:vanish/>
          <w:sz w:val="14"/>
        </w:rPr>
        <w:t>power</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obtain</w:t>
      </w:r>
      <w:r w:rsidRPr="006667E6">
        <w:rPr>
          <w:rFonts w:asciiTheme="majorHAnsi" w:hAnsiTheme="majorHAnsi"/>
          <w:sz w:val="14"/>
        </w:rPr>
        <w:t xml:space="preserve"> </w:t>
      </w:r>
      <w:r w:rsidRPr="009A6333">
        <w:rPr>
          <w:rFonts w:asciiTheme="majorHAnsi" w:hAnsiTheme="majorHAnsi"/>
          <w:vanish/>
          <w:sz w:val="14"/>
        </w:rPr>
        <w:t>competitive</w:t>
      </w:r>
      <w:r w:rsidRPr="006667E6">
        <w:rPr>
          <w:rFonts w:asciiTheme="majorHAnsi" w:hAnsiTheme="majorHAnsi"/>
          <w:sz w:val="14"/>
        </w:rPr>
        <w:t xml:space="preserve"> </w:t>
      </w:r>
      <w:r w:rsidRPr="009A6333">
        <w:rPr>
          <w:rFonts w:asciiTheme="majorHAnsi" w:hAnsiTheme="majorHAnsi"/>
          <w:vanish/>
          <w:sz w:val="14"/>
        </w:rPr>
        <w:t>rates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consequently,</w:t>
      </w:r>
      <w:r w:rsidRPr="006667E6">
        <w:rPr>
          <w:rFonts w:asciiTheme="majorHAnsi" w:hAnsiTheme="majorHAnsi"/>
          <w:sz w:val="14"/>
        </w:rPr>
        <w:t xml:space="preserve"> </w:t>
      </w:r>
      <w:r w:rsidRPr="009A6333">
        <w:rPr>
          <w:rFonts w:asciiTheme="majorHAnsi" w:hAnsiTheme="majorHAnsi"/>
          <w:vanish/>
          <w:sz w:val="14"/>
        </w:rPr>
        <w:t>typically</w:t>
      </w:r>
      <w:r w:rsidRPr="006667E6">
        <w:rPr>
          <w:rFonts w:asciiTheme="majorHAnsi" w:hAnsiTheme="majorHAnsi"/>
          <w:sz w:val="14"/>
        </w:rPr>
        <w:t xml:space="preserve"> </w:t>
      </w:r>
      <w:r w:rsidRPr="009A6333">
        <w:rPr>
          <w:rFonts w:asciiTheme="majorHAnsi" w:hAnsiTheme="majorHAnsi"/>
          <w:vanish/>
          <w:sz w:val="14"/>
        </w:rPr>
        <w:t>end</w:t>
      </w:r>
      <w:r w:rsidRPr="006667E6">
        <w:rPr>
          <w:rFonts w:asciiTheme="majorHAnsi" w:hAnsiTheme="majorHAnsi"/>
          <w:sz w:val="14"/>
        </w:rPr>
        <w:t xml:space="preserve"> </w:t>
      </w:r>
      <w:r w:rsidRPr="009A6333">
        <w:rPr>
          <w:rFonts w:asciiTheme="majorHAnsi" w:hAnsiTheme="majorHAnsi"/>
          <w:vanish/>
          <w:sz w:val="14"/>
        </w:rPr>
        <w:t>up</w:t>
      </w:r>
      <w:r w:rsidRPr="006667E6">
        <w:rPr>
          <w:rFonts w:asciiTheme="majorHAnsi" w:hAnsiTheme="majorHAnsi"/>
          <w:sz w:val="14"/>
        </w:rPr>
        <w:t xml:space="preserve"> </w:t>
      </w:r>
      <w:r w:rsidRPr="009A6333">
        <w:rPr>
          <w:rFonts w:asciiTheme="majorHAnsi" w:hAnsiTheme="majorHAnsi"/>
          <w:vanish/>
          <w:sz w:val="14"/>
        </w:rPr>
        <w:t>paying</w:t>
      </w:r>
      <w:r w:rsidRPr="006667E6">
        <w:rPr>
          <w:rFonts w:asciiTheme="majorHAnsi" w:hAnsiTheme="majorHAnsi"/>
          <w:sz w:val="14"/>
        </w:rPr>
        <w:t xml:space="preserve"> </w:t>
      </w:r>
      <w:r w:rsidRPr="009A6333">
        <w:rPr>
          <w:rFonts w:asciiTheme="majorHAnsi" w:hAnsiTheme="majorHAnsi"/>
          <w:vanish/>
          <w:sz w:val="14"/>
        </w:rPr>
        <w:t>far</w:t>
      </w:r>
      <w:r w:rsidRPr="006667E6">
        <w:rPr>
          <w:rFonts w:asciiTheme="majorHAnsi" w:hAnsiTheme="majorHAnsi"/>
          <w:sz w:val="14"/>
        </w:rPr>
        <w:t xml:space="preserve"> </w:t>
      </w:r>
      <w:r w:rsidRPr="009A6333">
        <w:rPr>
          <w:rFonts w:asciiTheme="majorHAnsi" w:hAnsiTheme="majorHAnsi"/>
          <w:vanish/>
          <w:sz w:val="14"/>
        </w:rPr>
        <w:t>more</w:t>
      </w:r>
      <w:r w:rsidRPr="006667E6">
        <w:rPr>
          <w:rFonts w:asciiTheme="majorHAnsi" w:hAnsiTheme="majorHAnsi"/>
          <w:sz w:val="14"/>
        </w:rPr>
        <w:t xml:space="preserve"> </w:t>
      </w:r>
      <w:r w:rsidRPr="009A6333">
        <w:rPr>
          <w:rFonts w:asciiTheme="majorHAnsi" w:hAnsiTheme="majorHAnsi"/>
          <w:vanish/>
          <w:sz w:val="14"/>
        </w:rPr>
        <w:t>than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wealthier,</w:t>
      </w:r>
      <w:r w:rsidRPr="006667E6">
        <w:rPr>
          <w:rFonts w:asciiTheme="majorHAnsi" w:hAnsiTheme="majorHAnsi"/>
          <w:sz w:val="14"/>
        </w:rPr>
        <w:t xml:space="preserve"> </w:t>
      </w:r>
      <w:r w:rsidRPr="009A6333">
        <w:rPr>
          <w:rFonts w:asciiTheme="majorHAnsi" w:hAnsiTheme="majorHAnsi"/>
          <w:vanish/>
          <w:sz w:val="14"/>
        </w:rPr>
        <w:t>developed</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More</w:t>
      </w:r>
      <w:r w:rsidRPr="006667E6">
        <w:rPr>
          <w:rFonts w:asciiTheme="majorHAnsi" w:hAnsiTheme="majorHAnsi"/>
          <w:sz w:val="14"/>
        </w:rPr>
        <w:t xml:space="preserve"> </w:t>
      </w:r>
      <w:r w:rsidRPr="009A6333">
        <w:rPr>
          <w:rFonts w:asciiTheme="majorHAnsi" w:hAnsiTheme="majorHAnsi"/>
          <w:vanish/>
          <w:sz w:val="14"/>
        </w:rPr>
        <w:t>broadly,</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South</w:t>
      </w:r>
      <w:r w:rsidRPr="006667E6">
        <w:rPr>
          <w:rFonts w:asciiTheme="majorHAnsi" w:hAnsiTheme="majorHAnsi"/>
          <w:sz w:val="14"/>
        </w:rPr>
        <w:t xml:space="preserve"> </w:t>
      </w:r>
      <w:r w:rsidRPr="009A6333">
        <w:rPr>
          <w:rFonts w:asciiTheme="majorHAnsi" w:hAnsiTheme="majorHAnsi"/>
          <w:vanish/>
          <w:sz w:val="14"/>
        </w:rPr>
        <w:t>are</w:t>
      </w:r>
      <w:r w:rsidRPr="006667E6">
        <w:rPr>
          <w:rFonts w:asciiTheme="majorHAnsi" w:hAnsiTheme="majorHAnsi"/>
          <w:sz w:val="14"/>
        </w:rPr>
        <w:t xml:space="preserve"> </w:t>
      </w:r>
      <w:r w:rsidRPr="009A6333">
        <w:rPr>
          <w:rFonts w:asciiTheme="majorHAnsi" w:hAnsiTheme="majorHAnsi"/>
          <w:vanish/>
          <w:sz w:val="14"/>
        </w:rPr>
        <w:t>pressured</w:t>
      </w:r>
      <w:r w:rsidRPr="006667E6">
        <w:rPr>
          <w:rFonts w:asciiTheme="majorHAnsi" w:hAnsiTheme="majorHAnsi"/>
          <w:sz w:val="14"/>
        </w:rPr>
        <w:t xml:space="preserve"> </w:t>
      </w:r>
      <w:r w:rsidRPr="009A6333">
        <w:rPr>
          <w:rFonts w:asciiTheme="majorHAnsi" w:hAnsiTheme="majorHAnsi"/>
          <w:vanish/>
          <w:sz w:val="14"/>
        </w:rPr>
        <w:t>into</w:t>
      </w:r>
      <w:r w:rsidRPr="006667E6">
        <w:rPr>
          <w:rFonts w:asciiTheme="majorHAnsi" w:hAnsiTheme="majorHAnsi"/>
          <w:sz w:val="14"/>
        </w:rPr>
        <w:t xml:space="preserve"> </w:t>
      </w:r>
      <w:r w:rsidRPr="009A6333">
        <w:rPr>
          <w:rFonts w:asciiTheme="majorHAnsi" w:hAnsiTheme="majorHAnsi"/>
          <w:vanish/>
          <w:sz w:val="14"/>
        </w:rPr>
        <w:t>participating</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systems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trade</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result</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exploitation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own</w:t>
      </w:r>
      <w:r w:rsidRPr="006667E6">
        <w:rPr>
          <w:rFonts w:asciiTheme="majorHAnsi" w:hAnsiTheme="majorHAnsi"/>
          <w:sz w:val="14"/>
        </w:rPr>
        <w:t xml:space="preserve"> </w:t>
      </w:r>
      <w:r w:rsidRPr="009A6333">
        <w:rPr>
          <w:rFonts w:asciiTheme="majorHAnsi" w:hAnsiTheme="majorHAnsi"/>
          <w:vanish/>
          <w:sz w:val="14"/>
        </w:rPr>
        <w:t>populations</w:t>
      </w:r>
      <w:r w:rsidRPr="006667E6">
        <w:rPr>
          <w:rFonts w:asciiTheme="majorHAnsi" w:hAnsiTheme="majorHAnsi"/>
          <w:sz w:val="14"/>
        </w:rPr>
        <w:t xml:space="preserve"> </w:t>
      </w:r>
      <w:r w:rsidRPr="009A6333">
        <w:rPr>
          <w:rFonts w:asciiTheme="majorHAnsi" w:hAnsiTheme="majorHAnsi"/>
          <w:vanish/>
          <w:sz w:val="14"/>
        </w:rPr>
        <w:t>by</w:t>
      </w:r>
      <w:r w:rsidRPr="006667E6">
        <w:rPr>
          <w:rFonts w:asciiTheme="majorHAnsi" w:hAnsiTheme="majorHAnsi"/>
          <w:sz w:val="14"/>
        </w:rPr>
        <w:t xml:space="preserve"> </w:t>
      </w:r>
      <w:r w:rsidRPr="009A6333">
        <w:rPr>
          <w:rFonts w:asciiTheme="majorHAnsi" w:hAnsiTheme="majorHAnsi"/>
          <w:vanish/>
          <w:sz w:val="14"/>
        </w:rPr>
        <w:t>unjust</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economic</w:t>
      </w:r>
      <w:r w:rsidRPr="006667E6">
        <w:rPr>
          <w:rFonts w:asciiTheme="majorHAnsi" w:hAnsiTheme="majorHAnsi"/>
          <w:sz w:val="14"/>
        </w:rPr>
        <w:t xml:space="preserve"> </w:t>
      </w:r>
      <w:r w:rsidRPr="009A6333">
        <w:rPr>
          <w:rFonts w:asciiTheme="majorHAnsi" w:hAnsiTheme="majorHAnsi"/>
          <w:vanish/>
          <w:sz w:val="14"/>
        </w:rPr>
        <w:t>systems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IP</w:t>
      </w:r>
      <w:r w:rsidRPr="006667E6">
        <w:rPr>
          <w:rFonts w:asciiTheme="majorHAnsi" w:hAnsiTheme="majorHAnsi"/>
          <w:sz w:val="14"/>
        </w:rPr>
        <w:t xml:space="preserve"> </w:t>
      </w:r>
      <w:r w:rsidRPr="009A6333">
        <w:rPr>
          <w:rFonts w:asciiTheme="majorHAnsi" w:hAnsiTheme="majorHAnsi"/>
          <w:vanish/>
          <w:sz w:val="14"/>
        </w:rPr>
        <w:t>laws.</w:t>
      </w:r>
      <w:hyperlink r:id="rId88" w:anchor="ref-39" w:history="1">
        <w:r w:rsidRPr="009A6333">
          <w:rPr>
            <w:rFonts w:asciiTheme="majorHAnsi" w:hAnsiTheme="majorHAnsi"/>
            <w:vanish/>
            <w:sz w:val="14"/>
          </w:rPr>
          <w:t>39</w:t>
        </w:r>
      </w:hyperlink>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high</w:t>
      </w:r>
      <w:r w:rsidRPr="006667E6">
        <w:rPr>
          <w:rFonts w:asciiTheme="majorHAnsi" w:hAnsiTheme="majorHAnsi"/>
          <w:sz w:val="14"/>
        </w:rPr>
        <w:t xml:space="preserve"> </w:t>
      </w:r>
      <w:r w:rsidRPr="009A6333">
        <w:rPr>
          <w:rFonts w:asciiTheme="majorHAnsi" w:hAnsiTheme="majorHAnsi"/>
          <w:vanish/>
          <w:sz w:val="14"/>
        </w:rPr>
        <w:t>cost</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vaccines</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South</w:t>
      </w:r>
      <w:r w:rsidRPr="006667E6">
        <w:rPr>
          <w:rFonts w:asciiTheme="majorHAnsi" w:hAnsiTheme="majorHAnsi"/>
          <w:sz w:val="14"/>
        </w:rPr>
        <w:t xml:space="preserve"> </w:t>
      </w:r>
      <w:r w:rsidRPr="009A6333">
        <w:rPr>
          <w:rFonts w:asciiTheme="majorHAnsi" w:hAnsiTheme="majorHAnsi"/>
          <w:vanish/>
          <w:sz w:val="14"/>
        </w:rPr>
        <w:t>constitutes</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large</w:t>
      </w:r>
      <w:r w:rsidRPr="006667E6">
        <w:rPr>
          <w:rFonts w:asciiTheme="majorHAnsi" w:hAnsiTheme="majorHAnsi"/>
          <w:sz w:val="14"/>
        </w:rPr>
        <w:t xml:space="preserve"> </w:t>
      </w:r>
      <w:r w:rsidRPr="009A6333">
        <w:rPr>
          <w:rFonts w:asciiTheme="majorHAnsi" w:hAnsiTheme="majorHAnsi"/>
          <w:vanish/>
          <w:sz w:val="14"/>
        </w:rPr>
        <w:t>proportion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health</w:t>
      </w:r>
      <w:r w:rsidRPr="006667E6">
        <w:rPr>
          <w:rFonts w:asciiTheme="majorHAnsi" w:hAnsiTheme="majorHAnsi"/>
          <w:sz w:val="14"/>
        </w:rPr>
        <w:t xml:space="preserve"> </w:t>
      </w:r>
      <w:r w:rsidRPr="009A6333">
        <w:rPr>
          <w:rFonts w:asciiTheme="majorHAnsi" w:hAnsiTheme="majorHAnsi"/>
          <w:vanish/>
          <w:sz w:val="14"/>
        </w:rPr>
        <w:t>expenditure,</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comes</w:t>
      </w:r>
      <w:r w:rsidRPr="006667E6">
        <w:rPr>
          <w:rFonts w:asciiTheme="majorHAnsi" w:hAnsiTheme="majorHAnsi"/>
          <w:sz w:val="14"/>
        </w:rPr>
        <w:t xml:space="preserve"> </w:t>
      </w:r>
      <w:r w:rsidRPr="009A6333">
        <w:rPr>
          <w:rFonts w:asciiTheme="majorHAnsi" w:hAnsiTheme="majorHAnsi"/>
          <w:vanish/>
          <w:sz w:val="14"/>
        </w:rPr>
        <w:t>at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expense</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other</w:t>
      </w:r>
      <w:r w:rsidRPr="006667E6">
        <w:rPr>
          <w:rFonts w:asciiTheme="majorHAnsi" w:hAnsiTheme="majorHAnsi"/>
          <w:sz w:val="14"/>
        </w:rPr>
        <w:t xml:space="preserve"> </w:t>
      </w:r>
      <w:r w:rsidRPr="009A6333">
        <w:rPr>
          <w:rFonts w:asciiTheme="majorHAnsi" w:hAnsiTheme="majorHAnsi"/>
          <w:vanish/>
          <w:sz w:val="14"/>
        </w:rPr>
        <w:t>health</w:t>
      </w:r>
      <w:r w:rsidRPr="006667E6">
        <w:rPr>
          <w:rFonts w:asciiTheme="majorHAnsi" w:hAnsiTheme="majorHAnsi"/>
          <w:sz w:val="14"/>
        </w:rPr>
        <w:t xml:space="preserve"> </w:t>
      </w:r>
      <w:r w:rsidRPr="009A6333">
        <w:rPr>
          <w:rFonts w:asciiTheme="majorHAnsi" w:hAnsiTheme="majorHAnsi"/>
          <w:vanish/>
          <w:sz w:val="14"/>
        </w:rPr>
        <w:t>priorities.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many</w:t>
      </w:r>
      <w:r w:rsidRPr="006667E6">
        <w:rPr>
          <w:rFonts w:asciiTheme="majorHAnsi" w:hAnsiTheme="majorHAnsi"/>
          <w:sz w:val="14"/>
        </w:rPr>
        <w:t xml:space="preserve"> </w:t>
      </w:r>
      <w:r w:rsidRPr="009A6333">
        <w:rPr>
          <w:rFonts w:asciiTheme="majorHAnsi" w:hAnsiTheme="majorHAnsi"/>
          <w:vanish/>
          <w:sz w:val="14"/>
        </w:rPr>
        <w:t>cases,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only</w:t>
      </w:r>
      <w:r w:rsidRPr="006667E6">
        <w:rPr>
          <w:rFonts w:asciiTheme="majorHAnsi" w:hAnsiTheme="majorHAnsi"/>
          <w:sz w:val="14"/>
        </w:rPr>
        <w:t xml:space="preserve"> </w:t>
      </w:r>
      <w:r w:rsidRPr="009A6333">
        <w:rPr>
          <w:rFonts w:asciiTheme="majorHAnsi" w:hAnsiTheme="majorHAnsi"/>
          <w:vanish/>
          <w:sz w:val="14"/>
        </w:rPr>
        <w:t>way</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South</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can</w:t>
      </w:r>
      <w:r w:rsidRPr="006667E6">
        <w:rPr>
          <w:rFonts w:asciiTheme="majorHAnsi" w:hAnsiTheme="majorHAnsi"/>
          <w:sz w:val="14"/>
        </w:rPr>
        <w:t xml:space="preserve"> </w:t>
      </w:r>
      <w:r w:rsidRPr="009A6333">
        <w:rPr>
          <w:rFonts w:asciiTheme="majorHAnsi" w:hAnsiTheme="majorHAnsi"/>
          <w:vanish/>
          <w:sz w:val="14"/>
        </w:rPr>
        <w:t>purchase</w:t>
      </w:r>
      <w:r w:rsidRPr="006667E6">
        <w:rPr>
          <w:rFonts w:asciiTheme="majorHAnsi" w:hAnsiTheme="majorHAnsi"/>
          <w:sz w:val="14"/>
        </w:rPr>
        <w:t xml:space="preserve"> </w:t>
      </w:r>
      <w:r w:rsidRPr="009A6333">
        <w:rPr>
          <w:rFonts w:asciiTheme="majorHAnsi" w:hAnsiTheme="majorHAnsi"/>
          <w:vanish/>
          <w:sz w:val="14"/>
        </w:rPr>
        <w:t>vaccines</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move</w:t>
      </w:r>
      <w:r w:rsidRPr="006667E6">
        <w:rPr>
          <w:rFonts w:asciiTheme="majorHAnsi" w:hAnsiTheme="majorHAnsi"/>
          <w:sz w:val="14"/>
        </w:rPr>
        <w:t xml:space="preserve"> </w:t>
      </w:r>
      <w:r w:rsidRPr="009A6333">
        <w:rPr>
          <w:rFonts w:asciiTheme="majorHAnsi" w:hAnsiTheme="majorHAnsi"/>
          <w:vanish/>
          <w:sz w:val="14"/>
        </w:rPr>
        <w:t>themselves</w:t>
      </w:r>
      <w:r w:rsidRPr="006667E6">
        <w:rPr>
          <w:rFonts w:asciiTheme="majorHAnsi" w:hAnsiTheme="majorHAnsi"/>
          <w:sz w:val="14"/>
        </w:rPr>
        <w:t xml:space="preserve"> </w:t>
      </w:r>
      <w:r w:rsidRPr="009A6333">
        <w:rPr>
          <w:rFonts w:asciiTheme="majorHAnsi" w:hAnsiTheme="majorHAnsi"/>
          <w:vanish/>
          <w:sz w:val="14"/>
        </w:rPr>
        <w:t>further</w:t>
      </w:r>
      <w:r w:rsidRPr="006667E6">
        <w:rPr>
          <w:rFonts w:asciiTheme="majorHAnsi" w:hAnsiTheme="majorHAnsi"/>
          <w:sz w:val="14"/>
        </w:rPr>
        <w:t xml:space="preserve"> </w:t>
      </w:r>
      <w:r w:rsidRPr="009A6333">
        <w:rPr>
          <w:rFonts w:asciiTheme="majorHAnsi" w:hAnsiTheme="majorHAnsi"/>
          <w:vanish/>
          <w:sz w:val="14"/>
        </w:rPr>
        <w:t>into</w:t>
      </w:r>
      <w:r w:rsidRPr="006667E6">
        <w:rPr>
          <w:rFonts w:asciiTheme="majorHAnsi" w:hAnsiTheme="majorHAnsi"/>
          <w:sz w:val="14"/>
        </w:rPr>
        <w:t xml:space="preserve"> </w:t>
      </w:r>
      <w:r w:rsidRPr="009A6333">
        <w:rPr>
          <w:rFonts w:asciiTheme="majorHAnsi" w:hAnsiTheme="majorHAnsi"/>
          <w:vanish/>
          <w:sz w:val="14"/>
        </w:rPr>
        <w:t>debt.</w:t>
      </w:r>
      <w:r w:rsidRPr="006667E6">
        <w:rPr>
          <w:rFonts w:asciiTheme="majorHAnsi" w:hAnsiTheme="majorHAnsi"/>
          <w:sz w:val="14"/>
        </w:rPr>
        <w:t xml:space="preserve"> </w:t>
      </w:r>
      <w:r w:rsidRPr="009A6333">
        <w:rPr>
          <w:rFonts w:asciiTheme="majorHAnsi" w:hAnsiTheme="majorHAnsi"/>
          <w:vanish/>
          <w:sz w:val="14"/>
        </w:rPr>
        <w:t>Given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detrimental</w:t>
      </w:r>
      <w:r w:rsidRPr="006667E6">
        <w:rPr>
          <w:rFonts w:asciiTheme="majorHAnsi" w:hAnsiTheme="majorHAnsi"/>
          <w:sz w:val="14"/>
        </w:rPr>
        <w:t xml:space="preserve"> </w:t>
      </w:r>
      <w:r w:rsidRPr="009A6333">
        <w:rPr>
          <w:rFonts w:asciiTheme="majorHAnsi" w:hAnsiTheme="majorHAnsi"/>
          <w:vanish/>
          <w:sz w:val="14"/>
        </w:rPr>
        <w:t>neocolonial</w:t>
      </w:r>
      <w:r w:rsidRPr="006667E6">
        <w:rPr>
          <w:rFonts w:asciiTheme="majorHAnsi" w:hAnsiTheme="majorHAnsi"/>
          <w:sz w:val="14"/>
        </w:rPr>
        <w:t xml:space="preserve"> </w:t>
      </w:r>
      <w:r w:rsidRPr="009A6333">
        <w:rPr>
          <w:rFonts w:asciiTheme="majorHAnsi" w:hAnsiTheme="majorHAnsi"/>
          <w:vanish/>
          <w:sz w:val="14"/>
        </w:rPr>
        <w:t>implications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debt,</w:t>
      </w:r>
      <w:r w:rsidRPr="006667E6">
        <w:rPr>
          <w:rFonts w:asciiTheme="majorHAnsi" w:hAnsiTheme="majorHAnsi"/>
          <w:sz w:val="14"/>
        </w:rPr>
        <w:t xml:space="preserve"> </w:t>
      </w:r>
      <w:r w:rsidRPr="009A6333">
        <w:rPr>
          <w:rFonts w:asciiTheme="majorHAnsi" w:hAnsiTheme="majorHAnsi"/>
          <w:vanish/>
          <w:sz w:val="14"/>
        </w:rPr>
        <w:t>with</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long</w:t>
      </w:r>
      <w:r w:rsidRPr="006667E6">
        <w:rPr>
          <w:rFonts w:asciiTheme="majorHAnsi" w:hAnsiTheme="majorHAnsi"/>
          <w:sz w:val="14"/>
        </w:rPr>
        <w:t xml:space="preserve"> </w:t>
      </w:r>
      <w:r w:rsidRPr="009A6333">
        <w:rPr>
          <w:rFonts w:asciiTheme="majorHAnsi" w:hAnsiTheme="majorHAnsi"/>
          <w:vanish/>
          <w:sz w:val="14"/>
        </w:rPr>
        <w:t>history</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loan</w:t>
      </w:r>
      <w:r w:rsidRPr="006667E6">
        <w:rPr>
          <w:rFonts w:asciiTheme="majorHAnsi" w:hAnsiTheme="majorHAnsi"/>
          <w:sz w:val="14"/>
        </w:rPr>
        <w:t xml:space="preserve"> </w:t>
      </w:r>
      <w:r w:rsidRPr="009A6333">
        <w:rPr>
          <w:rFonts w:asciiTheme="majorHAnsi" w:hAnsiTheme="majorHAnsi"/>
          <w:vanish/>
          <w:sz w:val="14"/>
        </w:rPr>
        <w:t>conditionalities</w:t>
      </w:r>
      <w:r w:rsidRPr="006667E6">
        <w:rPr>
          <w:rFonts w:asciiTheme="majorHAnsi" w:hAnsiTheme="majorHAnsi"/>
          <w:sz w:val="14"/>
        </w:rPr>
        <w:t xml:space="preserve"> </w:t>
      </w:r>
      <w:r w:rsidRPr="009A6333">
        <w:rPr>
          <w:rFonts w:asciiTheme="majorHAnsi" w:hAnsiTheme="majorHAnsi"/>
          <w:vanish/>
          <w:sz w:val="14"/>
        </w:rPr>
        <w:t>through</w:t>
      </w:r>
      <w:r w:rsidRPr="006667E6">
        <w:rPr>
          <w:rFonts w:asciiTheme="majorHAnsi" w:hAnsiTheme="majorHAnsi"/>
          <w:sz w:val="14"/>
        </w:rPr>
        <w:t xml:space="preserve"> </w:t>
      </w:r>
      <w:r w:rsidRPr="009A6333">
        <w:rPr>
          <w:rFonts w:asciiTheme="majorHAnsi" w:hAnsiTheme="majorHAnsi"/>
          <w:vanish/>
          <w:sz w:val="14"/>
        </w:rPr>
        <w:t>structural</w:t>
      </w:r>
      <w:r w:rsidRPr="006667E6">
        <w:rPr>
          <w:rFonts w:asciiTheme="majorHAnsi" w:hAnsiTheme="majorHAnsi"/>
          <w:sz w:val="14"/>
        </w:rPr>
        <w:t xml:space="preserve"> </w:t>
      </w:r>
      <w:r w:rsidRPr="009A6333">
        <w:rPr>
          <w:rFonts w:asciiTheme="majorHAnsi" w:hAnsiTheme="majorHAnsi"/>
          <w:vanish/>
          <w:sz w:val="14"/>
        </w:rPr>
        <w:t>adjustment</w:t>
      </w:r>
      <w:r w:rsidRPr="006667E6">
        <w:rPr>
          <w:rFonts w:asciiTheme="majorHAnsi" w:hAnsiTheme="majorHAnsi"/>
          <w:sz w:val="14"/>
        </w:rPr>
        <w:t xml:space="preserve"> </w:t>
      </w:r>
      <w:r w:rsidRPr="009A6333">
        <w:rPr>
          <w:rFonts w:asciiTheme="majorHAnsi" w:hAnsiTheme="majorHAnsi"/>
          <w:vanish/>
          <w:sz w:val="14"/>
        </w:rPr>
        <w:t>programmes,</w:t>
      </w:r>
      <w:r w:rsidRPr="006667E6">
        <w:rPr>
          <w:rFonts w:asciiTheme="majorHAnsi" w:hAnsiTheme="majorHAnsi"/>
          <w:sz w:val="14"/>
        </w:rPr>
        <w:t xml:space="preserve"> </w:t>
      </w:r>
      <w:r w:rsidRPr="009A6333">
        <w:rPr>
          <w:rFonts w:asciiTheme="majorHAnsi" w:hAnsiTheme="majorHAnsi"/>
          <w:vanish/>
          <w:sz w:val="14"/>
        </w:rPr>
        <w:t>increasing</w:t>
      </w:r>
      <w:r w:rsidRPr="006667E6">
        <w:rPr>
          <w:rFonts w:asciiTheme="majorHAnsi" w:hAnsiTheme="majorHAnsi"/>
          <w:sz w:val="14"/>
        </w:rPr>
        <w:t xml:space="preserve"> </w:t>
      </w:r>
      <w:r w:rsidRPr="009A6333">
        <w:rPr>
          <w:rFonts w:asciiTheme="majorHAnsi" w:hAnsiTheme="majorHAnsi"/>
          <w:vanish/>
          <w:sz w:val="14"/>
        </w:rPr>
        <w:t>debt</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service</w:t>
      </w:r>
      <w:r w:rsidRPr="006667E6">
        <w:rPr>
          <w:rFonts w:asciiTheme="majorHAnsi" w:hAnsiTheme="majorHAnsi"/>
          <w:sz w:val="14"/>
        </w:rPr>
        <w:t xml:space="preserve"> </w:t>
      </w:r>
      <w:r w:rsidRPr="009A6333">
        <w:rPr>
          <w:rFonts w:asciiTheme="majorHAnsi" w:hAnsiTheme="majorHAnsi"/>
          <w:vanish/>
          <w:sz w:val="14"/>
        </w:rPr>
        <w:t>health</w:t>
      </w:r>
      <w:r w:rsidRPr="006667E6">
        <w:rPr>
          <w:rFonts w:asciiTheme="majorHAnsi" w:hAnsiTheme="majorHAnsi"/>
          <w:sz w:val="14"/>
        </w:rPr>
        <w:t xml:space="preserve"> </w:t>
      </w:r>
      <w:r w:rsidRPr="009A6333">
        <w:rPr>
          <w:rFonts w:asciiTheme="majorHAnsi" w:hAnsiTheme="majorHAnsi"/>
          <w:vanish/>
          <w:sz w:val="14"/>
        </w:rPr>
        <w:t>needs</w:t>
      </w:r>
      <w:r w:rsidRPr="006667E6">
        <w:rPr>
          <w:rFonts w:asciiTheme="majorHAnsi" w:hAnsiTheme="majorHAnsi"/>
          <w:sz w:val="14"/>
        </w:rPr>
        <w:t xml:space="preserve"> </w:t>
      </w:r>
      <w:r w:rsidRPr="009A6333">
        <w:rPr>
          <w:rFonts w:asciiTheme="majorHAnsi" w:hAnsiTheme="majorHAnsi"/>
          <w:vanish/>
          <w:sz w:val="14"/>
        </w:rPr>
        <w:t>contributes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worsening</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inequalities</w:t>
      </w:r>
      <w:r w:rsidRPr="006667E6">
        <w:rPr>
          <w:rFonts w:asciiTheme="majorHAnsi" w:hAnsiTheme="majorHAnsi"/>
          <w:sz w:val="14"/>
        </w:rPr>
        <w:t xml:space="preserve"> </w:t>
      </w:r>
      <w:r w:rsidRPr="009A6333">
        <w:rPr>
          <w:rFonts w:asciiTheme="majorHAnsi" w:hAnsiTheme="majorHAnsi"/>
          <w:vanish/>
          <w:sz w:val="14"/>
        </w:rPr>
        <w:t>between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North</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South.</w:t>
      </w:r>
      <w:hyperlink r:id="rId89" w:anchor="ref-40" w:history="1">
        <w:r w:rsidRPr="009A6333">
          <w:rPr>
            <w:rFonts w:asciiTheme="majorHAnsi" w:hAnsiTheme="majorHAnsi"/>
            <w:vanish/>
            <w:sz w:val="14"/>
          </w:rPr>
          <w:t>40</w:t>
        </w:r>
      </w:hyperlink>
      <w:r w:rsidRPr="006667E6">
        <w:rPr>
          <w:rFonts w:asciiTheme="majorHAnsi" w:hAnsiTheme="majorHAnsi"/>
          <w:sz w:val="14"/>
        </w:rPr>
        <w:t xml:space="preserve"> </w:t>
      </w:r>
      <w:r w:rsidRPr="009A6333">
        <w:rPr>
          <w:rFonts w:asciiTheme="majorHAnsi" w:hAnsiTheme="majorHAnsi"/>
          <w:vanish/>
          <w:sz w:val="14"/>
        </w:rPr>
        <w:t>These</w:t>
      </w:r>
      <w:r w:rsidRPr="006667E6">
        <w:rPr>
          <w:rFonts w:asciiTheme="majorHAnsi" w:hAnsiTheme="majorHAnsi"/>
          <w:sz w:val="14"/>
        </w:rPr>
        <w:t xml:space="preserve"> </w:t>
      </w:r>
      <w:r w:rsidRPr="009A6333">
        <w:rPr>
          <w:rFonts w:asciiTheme="majorHAnsi" w:hAnsiTheme="majorHAnsi"/>
          <w:vanish/>
          <w:sz w:val="14"/>
        </w:rPr>
        <w:t>programmes</w:t>
      </w:r>
      <w:r w:rsidRPr="006667E6">
        <w:rPr>
          <w:rFonts w:asciiTheme="majorHAnsi" w:hAnsiTheme="majorHAnsi"/>
          <w:sz w:val="14"/>
        </w:rPr>
        <w:t xml:space="preserve"> </w:t>
      </w:r>
      <w:r w:rsidRPr="009A6333">
        <w:rPr>
          <w:rFonts w:asciiTheme="majorHAnsi" w:hAnsiTheme="majorHAnsi"/>
          <w:vanish/>
          <w:sz w:val="14"/>
        </w:rPr>
        <w:t>may</w:t>
      </w:r>
      <w:r w:rsidRPr="006667E6">
        <w:rPr>
          <w:rFonts w:asciiTheme="majorHAnsi" w:hAnsiTheme="majorHAnsi"/>
          <w:sz w:val="14"/>
        </w:rPr>
        <w:t xml:space="preserve"> </w:t>
      </w:r>
      <w:r w:rsidRPr="009A6333">
        <w:rPr>
          <w:rFonts w:asciiTheme="majorHAnsi" w:hAnsiTheme="majorHAnsi"/>
          <w:vanish/>
          <w:sz w:val="14"/>
        </w:rPr>
        <w:t>increase</w:t>
      </w:r>
      <w:r w:rsidRPr="006667E6">
        <w:rPr>
          <w:rFonts w:asciiTheme="majorHAnsi" w:hAnsiTheme="majorHAnsi"/>
          <w:sz w:val="14"/>
        </w:rPr>
        <w:t xml:space="preserve"> </w:t>
      </w:r>
      <w:r w:rsidRPr="009A6333">
        <w:rPr>
          <w:rFonts w:asciiTheme="majorHAnsi" w:hAnsiTheme="majorHAnsi"/>
          <w:vanish/>
          <w:sz w:val="14"/>
        </w:rPr>
        <w:t>debt</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undermine</w:t>
      </w:r>
      <w:r w:rsidRPr="006667E6">
        <w:rPr>
          <w:rFonts w:asciiTheme="majorHAnsi" w:hAnsiTheme="majorHAnsi"/>
          <w:sz w:val="14"/>
        </w:rPr>
        <w:t xml:space="preserve"> </w:t>
      </w:r>
      <w:r w:rsidRPr="009A6333">
        <w:rPr>
          <w:rFonts w:asciiTheme="majorHAnsi" w:hAnsiTheme="majorHAnsi"/>
          <w:vanish/>
          <w:sz w:val="14"/>
        </w:rPr>
        <w:t>development</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ways</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limit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realisation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right</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health.</w:t>
      </w:r>
      <w:hyperlink r:id="rId90" w:anchor="ref-41" w:history="1">
        <w:r w:rsidRPr="009A6333">
          <w:rPr>
            <w:rFonts w:asciiTheme="majorHAnsi" w:hAnsiTheme="majorHAnsi"/>
            <w:vanish/>
            <w:sz w:val="14"/>
          </w:rPr>
          <w:t>41</w:t>
        </w:r>
      </w:hyperlink>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World</w:t>
      </w:r>
      <w:r w:rsidRPr="006667E6">
        <w:rPr>
          <w:rFonts w:asciiTheme="majorHAnsi" w:hAnsiTheme="majorHAnsi"/>
          <w:sz w:val="14"/>
        </w:rPr>
        <w:t xml:space="preserve"> </w:t>
      </w:r>
      <w:r w:rsidRPr="009A6333">
        <w:rPr>
          <w:rFonts w:asciiTheme="majorHAnsi" w:hAnsiTheme="majorHAnsi"/>
          <w:vanish/>
          <w:sz w:val="14"/>
        </w:rPr>
        <w:t>Bank</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set</w:t>
      </w:r>
      <w:r w:rsidRPr="006667E6">
        <w:rPr>
          <w:rFonts w:asciiTheme="majorHAnsi" w:hAnsiTheme="majorHAnsi"/>
          <w:sz w:val="14"/>
        </w:rPr>
        <w:t xml:space="preserve"> </w:t>
      </w:r>
      <w:r w:rsidRPr="009A6333">
        <w:rPr>
          <w:rFonts w:asciiTheme="majorHAnsi" w:hAnsiTheme="majorHAnsi"/>
          <w:vanish/>
          <w:sz w:val="14"/>
        </w:rPr>
        <w:t>aside</w:t>
      </w:r>
      <w:r w:rsidRPr="006667E6">
        <w:rPr>
          <w:rFonts w:asciiTheme="majorHAnsi" w:hAnsiTheme="majorHAnsi"/>
          <w:sz w:val="14"/>
        </w:rPr>
        <w:t xml:space="preserve"> </w:t>
      </w:r>
      <w:r w:rsidRPr="009A6333">
        <w:rPr>
          <w:rFonts w:asciiTheme="majorHAnsi" w:hAnsiTheme="majorHAnsi"/>
          <w:vanish/>
          <w:sz w:val="14"/>
        </w:rPr>
        <w:t>US$12</w:t>
      </w:r>
      <w:r w:rsidRPr="006667E6">
        <w:rPr>
          <w:rFonts w:asciiTheme="majorHAnsi" w:hAnsiTheme="majorHAnsi"/>
          <w:sz w:val="14"/>
        </w:rPr>
        <w:t xml:space="preserve"> </w:t>
      </w:r>
      <w:r w:rsidRPr="009A6333">
        <w:rPr>
          <w:rFonts w:asciiTheme="majorHAnsi" w:hAnsiTheme="majorHAnsi"/>
          <w:vanish/>
          <w:sz w:val="14"/>
        </w:rPr>
        <w:t>billion</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already</w:t>
      </w:r>
      <w:r w:rsidRPr="006667E6">
        <w:rPr>
          <w:rFonts w:asciiTheme="majorHAnsi" w:hAnsiTheme="majorHAnsi"/>
          <w:sz w:val="14"/>
        </w:rPr>
        <w:t xml:space="preserve"> </w:t>
      </w:r>
      <w:r w:rsidRPr="009A6333">
        <w:rPr>
          <w:rFonts w:asciiTheme="majorHAnsi" w:hAnsiTheme="majorHAnsi"/>
          <w:vanish/>
          <w:sz w:val="14"/>
        </w:rPr>
        <w:t>disbursed</w:t>
      </w:r>
      <w:r w:rsidRPr="006667E6">
        <w:rPr>
          <w:rFonts w:asciiTheme="majorHAnsi" w:hAnsiTheme="majorHAnsi"/>
          <w:sz w:val="14"/>
        </w:rPr>
        <w:t xml:space="preserve"> </w:t>
      </w:r>
      <w:r w:rsidRPr="009A6333">
        <w:rPr>
          <w:rFonts w:asciiTheme="majorHAnsi" w:hAnsiTheme="majorHAnsi"/>
          <w:vanish/>
          <w:sz w:val="14"/>
        </w:rPr>
        <w:t>loans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US$500</w:t>
      </w:r>
      <w:r w:rsidRPr="006667E6">
        <w:rPr>
          <w:rFonts w:asciiTheme="majorHAnsi" w:hAnsiTheme="majorHAnsi"/>
          <w:sz w:val="14"/>
        </w:rPr>
        <w:t xml:space="preserve"> </w:t>
      </w:r>
      <w:r w:rsidRPr="009A6333">
        <w:rPr>
          <w:rFonts w:asciiTheme="majorHAnsi" w:hAnsiTheme="majorHAnsi"/>
          <w:vanish/>
          <w:sz w:val="14"/>
        </w:rPr>
        <w:t>million</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vaccines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low-income</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middle-income</w:t>
      </w:r>
      <w:r w:rsidRPr="006667E6">
        <w:rPr>
          <w:rFonts w:asciiTheme="majorHAnsi" w:hAnsiTheme="majorHAnsi"/>
          <w:sz w:val="14"/>
        </w:rPr>
        <w:t xml:space="preserve"> </w:t>
      </w:r>
      <w:r w:rsidRPr="009A6333">
        <w:rPr>
          <w:rFonts w:asciiTheme="majorHAnsi" w:hAnsiTheme="majorHAnsi"/>
          <w:vanish/>
          <w:sz w:val="14"/>
        </w:rPr>
        <w:t>nations;</w:t>
      </w:r>
      <w:hyperlink r:id="rId91" w:anchor="ref-42" w:history="1">
        <w:r w:rsidRPr="009A6333">
          <w:rPr>
            <w:rFonts w:asciiTheme="majorHAnsi" w:hAnsiTheme="majorHAnsi"/>
            <w:vanish/>
            <w:sz w:val="14"/>
          </w:rPr>
          <w:t>42</w:t>
        </w:r>
      </w:hyperlink>
      <w:r w:rsidRPr="006667E6">
        <w:rPr>
          <w:rFonts w:asciiTheme="majorHAnsi" w:hAnsiTheme="majorHAnsi"/>
          <w:sz w:val="14"/>
        </w:rPr>
        <w:t xml:space="preserve"> </w:t>
      </w:r>
      <w:r w:rsidRPr="009A6333">
        <w:rPr>
          <w:rFonts w:asciiTheme="majorHAnsi" w:hAnsiTheme="majorHAnsi"/>
          <w:vanish/>
          <w:sz w:val="14"/>
        </w:rPr>
        <w:t>poorer</w:t>
      </w:r>
      <w:r w:rsidRPr="006667E6">
        <w:rPr>
          <w:rFonts w:asciiTheme="majorHAnsi" w:hAnsiTheme="majorHAnsi"/>
          <w:sz w:val="14"/>
        </w:rPr>
        <w:t xml:space="preserve"> </w:t>
      </w:r>
      <w:r w:rsidRPr="009A6333">
        <w:rPr>
          <w:rFonts w:asciiTheme="majorHAnsi" w:hAnsiTheme="majorHAnsi"/>
          <w:vanish/>
          <w:sz w:val="14"/>
        </w:rPr>
        <w:t>nations,</w:t>
      </w:r>
      <w:r w:rsidRPr="006667E6">
        <w:rPr>
          <w:rFonts w:asciiTheme="majorHAnsi" w:hAnsiTheme="majorHAnsi"/>
          <w:sz w:val="14"/>
        </w:rPr>
        <w:t xml:space="preserve"> </w:t>
      </w:r>
      <w:r w:rsidRPr="009A6333">
        <w:rPr>
          <w:rFonts w:asciiTheme="majorHAnsi" w:hAnsiTheme="majorHAnsi"/>
          <w:vanish/>
          <w:sz w:val="14"/>
        </w:rPr>
        <w:t>instead</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servicing</w:t>
      </w:r>
      <w:r w:rsidRPr="006667E6">
        <w:rPr>
          <w:rFonts w:asciiTheme="majorHAnsi" w:hAnsiTheme="majorHAnsi"/>
          <w:sz w:val="14"/>
        </w:rPr>
        <w:t xml:space="preserve"> </w:t>
      </w:r>
      <w:r w:rsidRPr="009A6333">
        <w:rPr>
          <w:rFonts w:asciiTheme="majorHAnsi" w:hAnsiTheme="majorHAnsi"/>
          <w:vanish/>
          <w:sz w:val="14"/>
        </w:rPr>
        <w:t>already</w:t>
      </w:r>
      <w:r w:rsidRPr="006667E6">
        <w:rPr>
          <w:rFonts w:asciiTheme="majorHAnsi" w:hAnsiTheme="majorHAnsi"/>
          <w:sz w:val="14"/>
        </w:rPr>
        <w:t xml:space="preserve"> </w:t>
      </w:r>
      <w:r w:rsidRPr="009A6333">
        <w:rPr>
          <w:rFonts w:asciiTheme="majorHAnsi" w:hAnsiTheme="majorHAnsi"/>
          <w:vanish/>
          <w:sz w:val="14"/>
        </w:rPr>
        <w:t>depleted</w:t>
      </w:r>
      <w:r w:rsidRPr="006667E6">
        <w:rPr>
          <w:rFonts w:asciiTheme="majorHAnsi" w:hAnsiTheme="majorHAnsi"/>
          <w:sz w:val="14"/>
        </w:rPr>
        <w:t xml:space="preserve"> </w:t>
      </w:r>
      <w:r w:rsidRPr="009A6333">
        <w:rPr>
          <w:rFonts w:asciiTheme="majorHAnsi" w:hAnsiTheme="majorHAnsi"/>
          <w:vanish/>
          <w:sz w:val="14"/>
        </w:rPr>
        <w:t>health</w:t>
      </w:r>
      <w:r w:rsidRPr="006667E6">
        <w:rPr>
          <w:rFonts w:asciiTheme="majorHAnsi" w:hAnsiTheme="majorHAnsi"/>
          <w:sz w:val="14"/>
        </w:rPr>
        <w:t xml:space="preserve"> </w:t>
      </w:r>
      <w:r w:rsidRPr="009A6333">
        <w:rPr>
          <w:rFonts w:asciiTheme="majorHAnsi" w:hAnsiTheme="majorHAnsi"/>
          <w:vanish/>
          <w:sz w:val="14"/>
        </w:rPr>
        <w:t>systems,</w:t>
      </w:r>
      <w:r w:rsidRPr="006667E6">
        <w:rPr>
          <w:rFonts w:asciiTheme="majorHAnsi" w:hAnsiTheme="majorHAnsi"/>
          <w:sz w:val="14"/>
        </w:rPr>
        <w:t xml:space="preserve"> </w:t>
      </w:r>
      <w:r w:rsidRPr="009A6333">
        <w:rPr>
          <w:rFonts w:asciiTheme="majorHAnsi" w:hAnsiTheme="majorHAnsi"/>
          <w:vanish/>
          <w:sz w:val="14"/>
        </w:rPr>
        <w:t>are</w:t>
      </w:r>
      <w:r w:rsidRPr="006667E6">
        <w:rPr>
          <w:rFonts w:asciiTheme="majorHAnsi" w:hAnsiTheme="majorHAnsi"/>
          <w:sz w:val="14"/>
        </w:rPr>
        <w:t xml:space="preserve"> </w:t>
      </w:r>
      <w:r w:rsidRPr="009A6333">
        <w:rPr>
          <w:rFonts w:asciiTheme="majorHAnsi" w:hAnsiTheme="majorHAnsi"/>
          <w:vanish/>
          <w:sz w:val="14"/>
        </w:rPr>
        <w:t>forced</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divert</w:t>
      </w:r>
      <w:r w:rsidRPr="006667E6">
        <w:rPr>
          <w:rFonts w:asciiTheme="majorHAnsi" w:hAnsiTheme="majorHAnsi"/>
          <w:sz w:val="14"/>
        </w:rPr>
        <w:t xml:space="preserve"> </w:t>
      </w:r>
      <w:r w:rsidRPr="009A6333">
        <w:rPr>
          <w:rFonts w:asciiTheme="majorHAnsi" w:hAnsiTheme="majorHAnsi"/>
          <w:vanish/>
          <w:sz w:val="14"/>
        </w:rPr>
        <w:t>additional</w:t>
      </w:r>
      <w:r w:rsidRPr="006667E6">
        <w:rPr>
          <w:rFonts w:asciiTheme="majorHAnsi" w:hAnsiTheme="majorHAnsi"/>
          <w:sz w:val="14"/>
        </w:rPr>
        <w:t xml:space="preserve"> </w:t>
      </w:r>
      <w:r w:rsidRPr="009A6333">
        <w:rPr>
          <w:rFonts w:asciiTheme="majorHAnsi" w:hAnsiTheme="majorHAnsi"/>
          <w:vanish/>
          <w:sz w:val="14"/>
        </w:rPr>
        <w:t>funds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servicing</w:t>
      </w:r>
      <w:r w:rsidRPr="006667E6">
        <w:rPr>
          <w:rFonts w:asciiTheme="majorHAnsi" w:hAnsiTheme="majorHAnsi"/>
          <w:sz w:val="14"/>
        </w:rPr>
        <w:t xml:space="preserve"> </w:t>
      </w:r>
      <w:r w:rsidRPr="009A6333">
        <w:rPr>
          <w:rFonts w:asciiTheme="majorHAnsi" w:hAnsiTheme="majorHAnsi"/>
          <w:vanish/>
          <w:sz w:val="14"/>
        </w:rPr>
        <w:t>debt.</w:t>
      </w:r>
    </w:p>
    <w:p w14:paraId="2AD2DDB9" w14:textId="77777777" w:rsidR="009A6333" w:rsidRPr="006667E6" w:rsidRDefault="009A6333" w:rsidP="009A6333">
      <w:pPr>
        <w:spacing w:line="240" w:lineRule="auto"/>
        <w:rPr>
          <w:rFonts w:asciiTheme="majorHAnsi" w:hAnsiTheme="majorHAnsi"/>
        </w:rPr>
      </w:pPr>
    </w:p>
    <w:p w14:paraId="7690BB86" w14:textId="77777777" w:rsidR="009A6333" w:rsidRPr="006667E6" w:rsidRDefault="009A6333" w:rsidP="009A6333">
      <w:pPr>
        <w:pStyle w:val="Heading4"/>
        <w:rPr>
          <w:rFonts w:asciiTheme="majorHAnsi" w:hAnsiTheme="majorHAnsi"/>
        </w:rPr>
      </w:pPr>
      <w:r w:rsidRPr="006667E6">
        <w:rPr>
          <w:rFonts w:asciiTheme="majorHAnsi" w:hAnsiTheme="majorHAnsi"/>
        </w:rPr>
        <w:t>Any approach that doesn’t reject these structures legitimizes them, new understandings are key</w:t>
      </w:r>
    </w:p>
    <w:p w14:paraId="29770229" w14:textId="77777777" w:rsidR="009A6333" w:rsidRPr="006667E6" w:rsidRDefault="009A6333" w:rsidP="009A6333">
      <w:pPr>
        <w:spacing w:line="240" w:lineRule="auto"/>
        <w:rPr>
          <w:rStyle w:val="Style13ptBold"/>
          <w:rFonts w:asciiTheme="majorHAnsi" w:hAnsiTheme="majorHAnsi"/>
          <w:b w:val="0"/>
        </w:rPr>
      </w:pPr>
      <w:r w:rsidRPr="006667E6">
        <w:rPr>
          <w:rStyle w:val="Style13ptBold"/>
          <w:rFonts w:asciiTheme="majorHAnsi" w:hAnsiTheme="majorHAnsi"/>
        </w:rPr>
        <w:t xml:space="preserve">Waitzkin &amp; Jasso-Aguilar 15 </w:t>
      </w:r>
      <w:r w:rsidRPr="006667E6">
        <w:rPr>
          <w:rStyle w:val="Style13ptBold"/>
          <w:rFonts w:asciiTheme="majorHAnsi" w:hAnsiTheme="majorHAnsi"/>
          <w:sz w:val="20"/>
          <w:szCs w:val="20"/>
        </w:rPr>
        <w:t xml:space="preserve">(Howard, distinguished professor emeritus of sociology at the University of New Mexico and adjunct professor of Internal Medicine at the University of Illinois, and Rebecca, instructor of sociology at the University of New Mexico. “Imperialism’s Health Component”, Monthly Review, Volume 67, Issue 3, July-August 2015, </w:t>
      </w:r>
      <w:hyperlink r:id="rId92" w:history="1">
        <w:r w:rsidRPr="006667E6">
          <w:rPr>
            <w:rFonts w:asciiTheme="majorHAnsi" w:hAnsiTheme="majorHAnsi"/>
            <w:sz w:val="20"/>
            <w:szCs w:val="20"/>
          </w:rPr>
          <w:t>http://monthlyreview.org/2015/07/01/imperialisms-health-component/</w:t>
        </w:r>
      </w:hyperlink>
      <w:r w:rsidRPr="006667E6">
        <w:rPr>
          <w:rStyle w:val="Style13ptBold"/>
          <w:rFonts w:asciiTheme="majorHAnsi" w:hAnsiTheme="majorHAnsi"/>
          <w:sz w:val="20"/>
          <w:szCs w:val="20"/>
        </w:rPr>
        <w:t xml:space="preserve">) // IS </w:t>
      </w:r>
    </w:p>
    <w:p w14:paraId="559AA9BF" w14:textId="77777777" w:rsidR="009A6333" w:rsidRPr="006667E6" w:rsidRDefault="009A6333" w:rsidP="009A6333">
      <w:pPr>
        <w:spacing w:line="240" w:lineRule="auto"/>
        <w:rPr>
          <w:rFonts w:asciiTheme="majorHAnsi" w:hAnsiTheme="majorHAnsi"/>
          <w:sz w:val="16"/>
        </w:rPr>
      </w:pP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Report</w:t>
      </w:r>
      <w:r w:rsidRPr="006667E6">
        <w:rPr>
          <w:rFonts w:asciiTheme="majorHAnsi" w:hAnsiTheme="majorHAnsi"/>
          <w:sz w:val="16"/>
        </w:rPr>
        <w:t xml:space="preserve"> </w:t>
      </w:r>
      <w:r w:rsidRPr="009A6333">
        <w:rPr>
          <w:rFonts w:asciiTheme="majorHAnsi" w:hAnsiTheme="majorHAnsi"/>
          <w:vanish/>
          <w:sz w:val="16"/>
        </w:rPr>
        <w:t>emphasized</w:t>
      </w:r>
      <w:r w:rsidRPr="006667E6">
        <w:rPr>
          <w:rFonts w:asciiTheme="majorHAnsi" w:hAnsiTheme="majorHAnsi"/>
          <w:sz w:val="16"/>
        </w:rPr>
        <w:t xml:space="preserve"> </w:t>
      </w:r>
      <w:r w:rsidRPr="009A6333">
        <w:rPr>
          <w:rFonts w:asciiTheme="majorHAnsi" w:hAnsiTheme="majorHAnsi"/>
          <w:vanish/>
          <w:sz w:val="16"/>
        </w:rPr>
        <w:t>its</w:t>
      </w:r>
      <w:r w:rsidRPr="006667E6">
        <w:rPr>
          <w:rFonts w:asciiTheme="majorHAnsi" w:hAnsiTheme="majorHAnsi"/>
          <w:sz w:val="16"/>
        </w:rPr>
        <w:t xml:space="preserve"> </w:t>
      </w:r>
      <w:r w:rsidRPr="009A6333">
        <w:rPr>
          <w:rFonts w:asciiTheme="majorHAnsi" w:hAnsiTheme="majorHAnsi"/>
          <w:vanish/>
          <w:sz w:val="16"/>
        </w:rPr>
        <w:t>central</w:t>
      </w:r>
      <w:r w:rsidRPr="006667E6">
        <w:rPr>
          <w:rFonts w:asciiTheme="majorHAnsi" w:hAnsiTheme="majorHAnsi"/>
          <w:sz w:val="16"/>
        </w:rPr>
        <w:t xml:space="preserve"> </w:t>
      </w:r>
      <w:r w:rsidRPr="009A6333">
        <w:rPr>
          <w:rFonts w:asciiTheme="majorHAnsi" w:hAnsiTheme="majorHAnsi"/>
          <w:vanish/>
          <w:sz w:val="16"/>
        </w:rPr>
        <w:t>theme</w:t>
      </w:r>
      <w:r w:rsidRPr="006667E6">
        <w:rPr>
          <w:rFonts w:asciiTheme="majorHAnsi" w:hAnsiTheme="majorHAnsi"/>
          <w:sz w:val="16"/>
        </w:rPr>
        <w:t xml:space="preserve"> </w:t>
      </w:r>
      <w:r w:rsidRPr="009A6333">
        <w:rPr>
          <w:rFonts w:asciiTheme="majorHAnsi" w:hAnsiTheme="majorHAnsi"/>
          <w:vanish/>
          <w:sz w:val="16"/>
        </w:rPr>
        <w:t>at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beginning:</w:t>
      </w:r>
      <w:r w:rsidRPr="006667E6">
        <w:rPr>
          <w:rFonts w:asciiTheme="majorHAnsi" w:hAnsiTheme="majorHAnsi"/>
          <w:sz w:val="16"/>
        </w:rPr>
        <w:t xml:space="preserve"> </w:t>
      </w:r>
      <w:r w:rsidRPr="009A6333">
        <w:rPr>
          <w:rFonts w:asciiTheme="majorHAnsi" w:hAnsiTheme="majorHAnsi"/>
          <w:vanish/>
          <w:sz w:val="16"/>
        </w:rPr>
        <w:t>“Improving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longevity</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poor</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one</w:t>
      </w:r>
      <w:r w:rsidRPr="006667E6">
        <w:rPr>
          <w:rFonts w:asciiTheme="majorHAnsi" w:hAnsiTheme="majorHAnsi"/>
          <w:sz w:val="16"/>
        </w:rPr>
        <w:t xml:space="preserve"> </w:t>
      </w:r>
      <w:r w:rsidRPr="009A6333">
        <w:rPr>
          <w:rFonts w:asciiTheme="majorHAnsi" w:hAnsiTheme="majorHAnsi"/>
          <w:vanish/>
          <w:sz w:val="16"/>
        </w:rPr>
        <w:t>sense,</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end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itself,</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fundamental</w:t>
      </w:r>
      <w:r w:rsidRPr="006667E6">
        <w:rPr>
          <w:rFonts w:asciiTheme="majorHAnsi" w:hAnsiTheme="majorHAnsi"/>
          <w:sz w:val="16"/>
        </w:rPr>
        <w:t xml:space="preserve"> </w:t>
      </w:r>
      <w:r w:rsidRPr="009A6333">
        <w:rPr>
          <w:rFonts w:asciiTheme="majorHAnsi" w:hAnsiTheme="majorHAnsi"/>
          <w:vanish/>
          <w:sz w:val="16"/>
        </w:rPr>
        <w:t>goal</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economic</w:t>
      </w:r>
      <w:r w:rsidRPr="006667E6">
        <w:rPr>
          <w:rFonts w:asciiTheme="majorHAnsi" w:hAnsiTheme="majorHAnsi"/>
          <w:sz w:val="16"/>
        </w:rPr>
        <w:t xml:space="preserve"> </w:t>
      </w:r>
      <w:r w:rsidRPr="009A6333">
        <w:rPr>
          <w:rFonts w:asciiTheme="majorHAnsi" w:hAnsiTheme="majorHAnsi"/>
          <w:vanish/>
          <w:sz w:val="16"/>
        </w:rPr>
        <w:t>development.</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means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achieving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other</w:t>
      </w:r>
      <w:r w:rsidRPr="006667E6">
        <w:rPr>
          <w:rFonts w:asciiTheme="majorHAnsi" w:hAnsiTheme="majorHAnsi"/>
          <w:sz w:val="16"/>
        </w:rPr>
        <w:t xml:space="preserve"> </w:t>
      </w:r>
      <w:r w:rsidRPr="009A6333">
        <w:rPr>
          <w:rFonts w:asciiTheme="majorHAnsi" w:hAnsiTheme="majorHAnsi"/>
          <w:vanish/>
          <w:sz w:val="16"/>
        </w:rPr>
        <w:t>development</w:t>
      </w:r>
      <w:r w:rsidRPr="006667E6">
        <w:rPr>
          <w:rFonts w:asciiTheme="majorHAnsi" w:hAnsiTheme="majorHAnsi"/>
          <w:sz w:val="16"/>
        </w:rPr>
        <w:t xml:space="preserve"> </w:t>
      </w:r>
      <w:r w:rsidRPr="009A6333">
        <w:rPr>
          <w:rFonts w:asciiTheme="majorHAnsi" w:hAnsiTheme="majorHAnsi"/>
          <w:vanish/>
          <w:sz w:val="16"/>
        </w:rPr>
        <w:t>goals</w:t>
      </w:r>
      <w:r w:rsidRPr="006667E6">
        <w:rPr>
          <w:rFonts w:asciiTheme="majorHAnsi" w:hAnsiTheme="majorHAnsi"/>
          <w:sz w:val="16"/>
        </w:rPr>
        <w:t xml:space="preserve"> </w:t>
      </w:r>
      <w:r w:rsidRPr="009A6333">
        <w:rPr>
          <w:rFonts w:asciiTheme="majorHAnsi" w:hAnsiTheme="majorHAnsi"/>
          <w:vanish/>
          <w:sz w:val="16"/>
        </w:rPr>
        <w:t>relating</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reduction.”26</w:t>
      </w:r>
      <w:r w:rsidRPr="006667E6">
        <w:rPr>
          <w:rFonts w:asciiTheme="majorHAnsi" w:hAnsiTheme="majorHAnsi"/>
          <w:sz w:val="16"/>
        </w:rPr>
        <w:t xml:space="preserve"> </w:t>
      </w:r>
      <w:r w:rsidRPr="009A6333">
        <w:rPr>
          <w:rFonts w:asciiTheme="majorHAnsi" w:hAnsiTheme="majorHAnsi"/>
          <w:vanish/>
          <w:sz w:val="16"/>
        </w:rPr>
        <w:t>Therefore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goal</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improving</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conditions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poor</w:t>
      </w:r>
      <w:r w:rsidRPr="006667E6">
        <w:rPr>
          <w:rFonts w:asciiTheme="majorHAnsi" w:hAnsiTheme="majorHAnsi"/>
          <w:sz w:val="16"/>
        </w:rPr>
        <w:t xml:space="preserve"> </w:t>
      </w:r>
      <w:r w:rsidRPr="009A6333">
        <w:rPr>
          <w:rFonts w:asciiTheme="majorHAnsi" w:hAnsiTheme="majorHAnsi"/>
          <w:vanish/>
          <w:sz w:val="16"/>
        </w:rPr>
        <w:t>became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key</w:t>
      </w:r>
      <w:r w:rsidRPr="006667E6">
        <w:rPr>
          <w:rFonts w:asciiTheme="majorHAnsi" w:hAnsiTheme="majorHAnsi"/>
          <w:sz w:val="16"/>
        </w:rPr>
        <w:t xml:space="preserve"> </w:t>
      </w:r>
      <w:r w:rsidRPr="009A6333">
        <w:rPr>
          <w:rFonts w:asciiTheme="majorHAnsi" w:hAnsiTheme="majorHAnsi"/>
          <w:vanish/>
          <w:sz w:val="16"/>
        </w:rPr>
        <w:t>element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economic</w:t>
      </w:r>
      <w:r w:rsidRPr="006667E6">
        <w:rPr>
          <w:rFonts w:asciiTheme="majorHAnsi" w:hAnsiTheme="majorHAnsi"/>
          <w:sz w:val="16"/>
        </w:rPr>
        <w:t xml:space="preserve"> </w:t>
      </w:r>
      <w:r w:rsidRPr="009A6333">
        <w:rPr>
          <w:rFonts w:asciiTheme="majorHAnsi" w:hAnsiTheme="majorHAnsi"/>
          <w:vanish/>
          <w:sz w:val="16"/>
        </w:rPr>
        <w:t>development</w:t>
      </w:r>
      <w:r w:rsidRPr="006667E6">
        <w:rPr>
          <w:rFonts w:asciiTheme="majorHAnsi" w:hAnsiTheme="majorHAnsi"/>
          <w:sz w:val="16"/>
        </w:rPr>
        <w:t xml:space="preserve"> </w:t>
      </w:r>
      <w:r w:rsidRPr="009A6333">
        <w:rPr>
          <w:rFonts w:asciiTheme="majorHAnsi" w:hAnsiTheme="majorHAnsi"/>
          <w:vanish/>
          <w:sz w:val="16"/>
        </w:rPr>
        <w:t>strategies.</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viewpoint,</w:t>
      </w:r>
      <w:r w:rsidRPr="006667E6">
        <w:rPr>
          <w:rFonts w:asciiTheme="majorHAnsi" w:hAnsiTheme="majorHAnsi"/>
          <w:sz w:val="16"/>
        </w:rPr>
        <w:t xml:space="preserve"> </w:t>
      </w:r>
      <w:r w:rsidRPr="009A6333">
        <w:rPr>
          <w:rFonts w:asciiTheme="majorHAnsi" w:hAnsiTheme="majorHAnsi"/>
          <w:vanish/>
          <w:sz w:val="16"/>
        </w:rPr>
        <w:t>reducing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burden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endemic</w:t>
      </w:r>
      <w:r w:rsidRPr="006667E6">
        <w:rPr>
          <w:rFonts w:asciiTheme="majorHAnsi" w:hAnsiTheme="majorHAnsi"/>
          <w:sz w:val="16"/>
        </w:rPr>
        <w:t xml:space="preserve"> </w:t>
      </w:r>
      <w:r w:rsidRPr="009A6333">
        <w:rPr>
          <w:rFonts w:asciiTheme="majorHAnsi" w:hAnsiTheme="majorHAnsi"/>
          <w:vanish/>
          <w:sz w:val="16"/>
        </w:rPr>
        <w:t>infections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plagued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poorest</w:t>
      </w:r>
      <w:r w:rsidRPr="006667E6">
        <w:rPr>
          <w:rFonts w:asciiTheme="majorHAnsi" w:hAnsiTheme="majorHAnsi"/>
          <w:sz w:val="16"/>
        </w:rPr>
        <w:t xml:space="preserve"> </w:t>
      </w:r>
      <w:r w:rsidRPr="009A6333">
        <w:rPr>
          <w:rFonts w:asciiTheme="majorHAnsi" w:hAnsiTheme="majorHAnsi"/>
          <w:vanish/>
          <w:sz w:val="16"/>
        </w:rPr>
        <w:t>countries—AIDS,</w:t>
      </w:r>
      <w:r w:rsidRPr="006667E6">
        <w:rPr>
          <w:rFonts w:asciiTheme="majorHAnsi" w:hAnsiTheme="majorHAnsi"/>
          <w:sz w:val="16"/>
        </w:rPr>
        <w:t xml:space="preserve"> </w:t>
      </w:r>
      <w:r w:rsidRPr="009A6333">
        <w:rPr>
          <w:rFonts w:asciiTheme="majorHAnsi" w:hAnsiTheme="majorHAnsi"/>
          <w:vanish/>
          <w:sz w:val="16"/>
        </w:rPr>
        <w:t>tuberculosis,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malaria—would</w:t>
      </w:r>
      <w:r w:rsidRPr="006667E6">
        <w:rPr>
          <w:rFonts w:asciiTheme="majorHAnsi" w:hAnsiTheme="majorHAnsi"/>
          <w:sz w:val="16"/>
        </w:rPr>
        <w:t xml:space="preserve"> </w:t>
      </w:r>
      <w:r w:rsidRPr="009A6333">
        <w:rPr>
          <w:rFonts w:asciiTheme="majorHAnsi" w:hAnsiTheme="majorHAnsi"/>
          <w:vanish/>
          <w:sz w:val="16"/>
        </w:rPr>
        <w:t>increase</w:t>
      </w:r>
      <w:r w:rsidRPr="006667E6">
        <w:rPr>
          <w:rFonts w:asciiTheme="majorHAnsi" w:hAnsiTheme="majorHAnsi"/>
          <w:sz w:val="16"/>
        </w:rPr>
        <w:t xml:space="preserve"> </w:t>
      </w:r>
      <w:r w:rsidRPr="009A6333">
        <w:rPr>
          <w:rFonts w:asciiTheme="majorHAnsi" w:hAnsiTheme="majorHAnsi"/>
          <w:vanish/>
          <w:sz w:val="16"/>
        </w:rPr>
        <w:t>workforce</w:t>
      </w:r>
      <w:r w:rsidRPr="006667E6">
        <w:rPr>
          <w:rFonts w:asciiTheme="majorHAnsi" w:hAnsiTheme="majorHAnsi"/>
          <w:sz w:val="16"/>
        </w:rPr>
        <w:t xml:space="preserve"> </w:t>
      </w:r>
      <w:r w:rsidRPr="009A6333">
        <w:rPr>
          <w:rFonts w:asciiTheme="majorHAnsi" w:hAnsiTheme="majorHAnsi"/>
          <w:vanish/>
          <w:sz w:val="16"/>
        </w:rPr>
        <w:t>productivity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facilitate</w:t>
      </w:r>
      <w:r w:rsidRPr="006667E6">
        <w:rPr>
          <w:rFonts w:asciiTheme="majorHAnsi" w:hAnsiTheme="majorHAnsi"/>
          <w:sz w:val="16"/>
        </w:rPr>
        <w:t xml:space="preserve"> </w:t>
      </w:r>
      <w:r w:rsidRPr="009A6333">
        <w:rPr>
          <w:rFonts w:asciiTheme="majorHAnsi" w:hAnsiTheme="majorHAnsi"/>
          <w:vanish/>
          <w:sz w:val="16"/>
        </w:rPr>
        <w:t>investment.</w:t>
      </w:r>
      <w:r w:rsidRPr="006667E6">
        <w:rPr>
          <w:rFonts w:asciiTheme="majorHAnsi" w:hAnsiTheme="majorHAnsi"/>
          <w:sz w:val="16"/>
        </w:rPr>
        <w:t xml:space="preserve"> </w:t>
      </w:r>
      <w:r w:rsidRPr="006667E6">
        <w:rPr>
          <w:rStyle w:val="Emphasis"/>
          <w:rFonts w:asciiTheme="majorHAnsi" w:hAnsiTheme="majorHAnsi"/>
          <w:highlight w:val="cyan"/>
        </w:rPr>
        <w:t>A policy emphasis on “investing in health</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Report‘s</w:t>
      </w:r>
      <w:r w:rsidRPr="006667E6">
        <w:rPr>
          <w:rFonts w:asciiTheme="majorHAnsi" w:hAnsiTheme="majorHAnsi"/>
          <w:sz w:val="16"/>
        </w:rPr>
        <w:t xml:space="preserve"> </w:t>
      </w:r>
      <w:r w:rsidRPr="009A6333">
        <w:rPr>
          <w:rFonts w:asciiTheme="majorHAnsi" w:hAnsiTheme="majorHAnsi"/>
          <w:vanish/>
          <w:sz w:val="16"/>
        </w:rPr>
        <w:t>subtitle)</w:t>
      </w:r>
      <w:r w:rsidRPr="006667E6">
        <w:rPr>
          <w:rFonts w:asciiTheme="majorHAnsi" w:hAnsiTheme="majorHAnsi"/>
          <w:sz w:val="16"/>
        </w:rPr>
        <w:t xml:space="preserve"> </w:t>
      </w:r>
      <w:r w:rsidRPr="009A6333">
        <w:rPr>
          <w:rFonts w:asciiTheme="majorHAnsi" w:hAnsiTheme="majorHAnsi"/>
          <w:vanish/>
          <w:sz w:val="16"/>
        </w:rPr>
        <w:t>echoed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influential</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controversial</w:t>
      </w:r>
      <w:r w:rsidRPr="006667E6">
        <w:rPr>
          <w:rFonts w:asciiTheme="majorHAnsi" w:hAnsiTheme="majorHAnsi"/>
          <w:sz w:val="16"/>
        </w:rPr>
        <w:t xml:space="preserve"> </w:t>
      </w:r>
      <w:r w:rsidRPr="009A6333">
        <w:rPr>
          <w:rFonts w:asciiTheme="majorHAnsi" w:hAnsiTheme="majorHAnsi"/>
          <w:vanish/>
          <w:sz w:val="16"/>
        </w:rPr>
        <w:t>World</w:t>
      </w:r>
      <w:r w:rsidRPr="006667E6">
        <w:rPr>
          <w:rFonts w:asciiTheme="majorHAnsi" w:hAnsiTheme="majorHAnsi"/>
          <w:sz w:val="16"/>
        </w:rPr>
        <w:t xml:space="preserve"> </w:t>
      </w:r>
      <w:r w:rsidRPr="009A6333">
        <w:rPr>
          <w:rFonts w:asciiTheme="majorHAnsi" w:hAnsiTheme="majorHAnsi"/>
          <w:vanish/>
          <w:sz w:val="16"/>
        </w:rPr>
        <w:t>Development</w:t>
      </w:r>
      <w:r w:rsidRPr="006667E6">
        <w:rPr>
          <w:rFonts w:asciiTheme="majorHAnsi" w:hAnsiTheme="majorHAnsi"/>
          <w:sz w:val="16"/>
        </w:rPr>
        <w:t xml:space="preserve"> </w:t>
      </w:r>
      <w:r w:rsidRPr="009A6333">
        <w:rPr>
          <w:rFonts w:asciiTheme="majorHAnsi" w:hAnsiTheme="majorHAnsi"/>
          <w:vanish/>
          <w:sz w:val="16"/>
        </w:rPr>
        <w:t>Report,</w:t>
      </w:r>
      <w:r w:rsidRPr="006667E6">
        <w:rPr>
          <w:rFonts w:asciiTheme="majorHAnsi" w:hAnsiTheme="majorHAnsi"/>
          <w:sz w:val="16"/>
        </w:rPr>
        <w:t xml:space="preserve"> </w:t>
      </w:r>
      <w:r w:rsidRPr="009A6333">
        <w:rPr>
          <w:rFonts w:asciiTheme="majorHAnsi" w:hAnsiTheme="majorHAnsi"/>
          <w:vanish/>
          <w:sz w:val="16"/>
        </w:rPr>
        <w:t>Investing</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published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1993</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World</w:t>
      </w:r>
      <w:r w:rsidRPr="006667E6">
        <w:rPr>
          <w:rFonts w:asciiTheme="majorHAnsi" w:hAnsiTheme="majorHAnsi"/>
          <w:sz w:val="16"/>
        </w:rPr>
        <w:t xml:space="preserve"> </w:t>
      </w:r>
      <w:r w:rsidRPr="009A6333">
        <w:rPr>
          <w:rFonts w:asciiTheme="majorHAnsi" w:hAnsiTheme="majorHAnsi"/>
          <w:vanish/>
          <w:sz w:val="16"/>
        </w:rPr>
        <w:t>Bank.27</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terminology</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title</w:t>
      </w:r>
      <w:r w:rsidRPr="006667E6">
        <w:rPr>
          <w:rFonts w:asciiTheme="majorHAnsi" w:hAnsiTheme="majorHAnsi"/>
          <w:sz w:val="16"/>
        </w:rPr>
        <w:t xml:space="preserve"> </w:t>
      </w:r>
      <w:r w:rsidRPr="006667E6">
        <w:rPr>
          <w:rStyle w:val="Emphasis"/>
          <w:rFonts w:asciiTheme="majorHAnsi" w:hAnsiTheme="majorHAnsi"/>
          <w:highlight w:val="cyan"/>
        </w:rPr>
        <w:t>conveyed a double meaning—investing in health to improve health and productivity; and investing capital as a route to private profit in the health sector.</w:t>
      </w:r>
      <w:r w:rsidRPr="006667E6">
        <w:rPr>
          <w:rFonts w:asciiTheme="majorHAnsi" w:hAnsiTheme="majorHAnsi"/>
          <w:sz w:val="16"/>
        </w:rPr>
        <w:t xml:space="preserve"> </w:t>
      </w:r>
      <w:r w:rsidRPr="009A6333">
        <w:rPr>
          <w:rFonts w:asciiTheme="majorHAnsi" w:hAnsiTheme="majorHAnsi"/>
          <w:vanish/>
          <w:sz w:val="16"/>
        </w:rPr>
        <w:t>These</w:t>
      </w:r>
      <w:r w:rsidRPr="006667E6">
        <w:rPr>
          <w:rFonts w:asciiTheme="majorHAnsi" w:hAnsiTheme="majorHAnsi"/>
          <w:sz w:val="16"/>
        </w:rPr>
        <w:t xml:space="preserve"> </w:t>
      </w:r>
      <w:r w:rsidRPr="009A6333">
        <w:rPr>
          <w:rFonts w:asciiTheme="majorHAnsi" w:hAnsiTheme="majorHAnsi"/>
          <w:vanish/>
          <w:sz w:val="16"/>
        </w:rPr>
        <w:t>two</w:t>
      </w:r>
      <w:r w:rsidRPr="006667E6">
        <w:rPr>
          <w:rFonts w:asciiTheme="majorHAnsi" w:hAnsiTheme="majorHAnsi"/>
          <w:sz w:val="16"/>
        </w:rPr>
        <w:t xml:space="preserve"> </w:t>
      </w:r>
      <w:r w:rsidRPr="009A6333">
        <w:rPr>
          <w:rFonts w:asciiTheme="majorHAnsi" w:hAnsiTheme="majorHAnsi"/>
          <w:vanish/>
          <w:sz w:val="16"/>
        </w:rPr>
        <w:t>meanings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investment,</w:t>
      </w:r>
      <w:r w:rsidRPr="006667E6">
        <w:rPr>
          <w:rFonts w:asciiTheme="majorHAnsi" w:hAnsiTheme="majorHAnsi"/>
          <w:sz w:val="16"/>
        </w:rPr>
        <w:t xml:space="preserve"> </w:t>
      </w:r>
      <w:r w:rsidRPr="009A6333">
        <w:rPr>
          <w:rFonts w:asciiTheme="majorHAnsi" w:hAnsiTheme="majorHAnsi"/>
          <w:vanish/>
          <w:sz w:val="16"/>
        </w:rPr>
        <w:t>complementary</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distinct,</w:t>
      </w:r>
      <w:r w:rsidRPr="006667E6">
        <w:rPr>
          <w:rFonts w:asciiTheme="majorHAnsi" w:hAnsiTheme="majorHAnsi"/>
          <w:sz w:val="16"/>
        </w:rPr>
        <w:t xml:space="preserve"> </w:t>
      </w:r>
      <w:r w:rsidRPr="009A6333">
        <w:rPr>
          <w:rFonts w:asciiTheme="majorHAnsi" w:hAnsiTheme="majorHAnsi"/>
          <w:vanish/>
          <w:sz w:val="16"/>
        </w:rPr>
        <w:t>pervaded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macroeconomic</w:t>
      </w:r>
      <w:r w:rsidRPr="006667E6">
        <w:rPr>
          <w:rFonts w:asciiTheme="majorHAnsi" w:hAnsiTheme="majorHAnsi"/>
          <w:sz w:val="16"/>
        </w:rPr>
        <w:t xml:space="preserve"> </w:t>
      </w:r>
      <w:r w:rsidRPr="009A6333">
        <w:rPr>
          <w:rFonts w:asciiTheme="majorHAnsi" w:hAnsiTheme="majorHAnsi"/>
          <w:vanish/>
          <w:sz w:val="16"/>
        </w:rPr>
        <w:t>Report.</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Jeffrey</w:t>
      </w:r>
      <w:r w:rsidRPr="006667E6">
        <w:rPr>
          <w:rFonts w:asciiTheme="majorHAnsi" w:hAnsiTheme="majorHAnsi"/>
          <w:sz w:val="16"/>
        </w:rPr>
        <w:t xml:space="preserve"> </w:t>
      </w:r>
      <w:r w:rsidRPr="009A6333">
        <w:rPr>
          <w:rFonts w:asciiTheme="majorHAnsi" w:hAnsiTheme="majorHAnsi"/>
          <w:vanish/>
          <w:sz w:val="16"/>
        </w:rPr>
        <w:t>Sachs,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Commission’s</w:t>
      </w:r>
      <w:r w:rsidRPr="006667E6">
        <w:rPr>
          <w:rFonts w:asciiTheme="majorHAnsi" w:hAnsiTheme="majorHAnsi"/>
          <w:sz w:val="16"/>
        </w:rPr>
        <w:t xml:space="preserve"> </w:t>
      </w:r>
      <w:r w:rsidRPr="009A6333">
        <w:rPr>
          <w:rFonts w:asciiTheme="majorHAnsi" w:hAnsiTheme="majorHAnsi"/>
          <w:vanish/>
          <w:sz w:val="16"/>
        </w:rPr>
        <w:t>chair</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economist</w:t>
      </w:r>
      <w:r w:rsidRPr="006667E6">
        <w:rPr>
          <w:rFonts w:asciiTheme="majorHAnsi" w:hAnsiTheme="majorHAnsi"/>
          <w:sz w:val="16"/>
        </w:rPr>
        <w:t xml:space="preserve"> </w:t>
      </w:r>
      <w:r w:rsidRPr="009A6333">
        <w:rPr>
          <w:rFonts w:asciiTheme="majorHAnsi" w:hAnsiTheme="majorHAnsi"/>
          <w:vanish/>
          <w:sz w:val="16"/>
        </w:rPr>
        <w:t>previously</w:t>
      </w:r>
      <w:r w:rsidRPr="006667E6">
        <w:rPr>
          <w:rFonts w:asciiTheme="majorHAnsi" w:hAnsiTheme="majorHAnsi"/>
          <w:sz w:val="16"/>
        </w:rPr>
        <w:t xml:space="preserve"> </w:t>
      </w:r>
      <w:r w:rsidRPr="009A6333">
        <w:rPr>
          <w:rFonts w:asciiTheme="majorHAnsi" w:hAnsiTheme="majorHAnsi"/>
          <w:vanish/>
          <w:sz w:val="16"/>
        </w:rPr>
        <w:t>known</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“shock</w:t>
      </w:r>
      <w:r w:rsidRPr="006667E6">
        <w:rPr>
          <w:rFonts w:asciiTheme="majorHAnsi" w:hAnsiTheme="majorHAnsi"/>
          <w:sz w:val="16"/>
        </w:rPr>
        <w:t xml:space="preserve"> </w:t>
      </w:r>
      <w:r w:rsidRPr="009A6333">
        <w:rPr>
          <w:rFonts w:asciiTheme="majorHAnsi" w:hAnsiTheme="majorHAnsi"/>
          <w:vanish/>
          <w:sz w:val="16"/>
        </w:rPr>
        <w:t>therapy”</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implementation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neoliberal</w:t>
      </w:r>
      <w:r w:rsidRPr="006667E6">
        <w:rPr>
          <w:rFonts w:asciiTheme="majorHAnsi" w:hAnsiTheme="majorHAnsi"/>
          <w:sz w:val="16"/>
        </w:rPr>
        <w:t xml:space="preserve"> </w:t>
      </w:r>
      <w:r w:rsidRPr="009A6333">
        <w:rPr>
          <w:rFonts w:asciiTheme="majorHAnsi" w:hAnsiTheme="majorHAnsi"/>
          <w:vanish/>
          <w:sz w:val="16"/>
        </w:rPr>
        <w:t>policies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public-sector</w:t>
      </w:r>
      <w:r w:rsidRPr="006667E6">
        <w:rPr>
          <w:rFonts w:asciiTheme="majorHAnsi" w:hAnsiTheme="majorHAnsi"/>
          <w:sz w:val="16"/>
        </w:rPr>
        <w:t xml:space="preserve"> </w:t>
      </w:r>
      <w:r w:rsidRPr="009A6333">
        <w:rPr>
          <w:rFonts w:asciiTheme="majorHAnsi" w:hAnsiTheme="majorHAnsi"/>
          <w:vanish/>
          <w:sz w:val="16"/>
        </w:rPr>
        <w:t>cutbacks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Bolivia</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Poland),</w:t>
      </w:r>
      <w:r w:rsidRPr="006667E6">
        <w:rPr>
          <w:rFonts w:asciiTheme="majorHAnsi" w:hAnsiTheme="majorHAnsi"/>
          <w:sz w:val="16"/>
        </w:rPr>
        <w:t xml:space="preserve"> </w:t>
      </w:r>
      <w:r w:rsidRPr="009A6333">
        <w:rPr>
          <w:rFonts w:asciiTheme="majorHAnsi" w:hAnsiTheme="majorHAnsi"/>
          <w:vanish/>
          <w:sz w:val="16"/>
        </w:rPr>
        <w:t>stated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address</w:t>
      </w:r>
      <w:r w:rsidRPr="006667E6">
        <w:rPr>
          <w:rFonts w:asciiTheme="majorHAnsi" w:hAnsiTheme="majorHAnsi"/>
          <w:sz w:val="16"/>
        </w:rPr>
        <w:t xml:space="preserve"> </w:t>
      </w:r>
      <w:r w:rsidRPr="009A6333">
        <w:rPr>
          <w:rFonts w:asciiTheme="majorHAnsi" w:hAnsiTheme="majorHAnsi"/>
          <w:vanish/>
          <w:sz w:val="16"/>
        </w:rPr>
        <w:t>about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Report‘s</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implications</w:t>
      </w:r>
      <w:r w:rsidRPr="006667E6">
        <w:rPr>
          <w:rFonts w:asciiTheme="majorHAnsi" w:hAnsiTheme="majorHAnsi"/>
          <w:sz w:val="16"/>
        </w:rPr>
        <w:t xml:space="preserve"> </w:t>
      </w:r>
      <w:r w:rsidRPr="009A6333">
        <w:rPr>
          <w:rFonts w:asciiTheme="majorHAnsi" w:hAnsiTheme="majorHAnsi"/>
          <w:vanish/>
          <w:sz w:val="16"/>
        </w:rPr>
        <w:t>at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American</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Association’s</w:t>
      </w:r>
      <w:r w:rsidRPr="006667E6">
        <w:rPr>
          <w:rFonts w:asciiTheme="majorHAnsi" w:hAnsiTheme="majorHAnsi"/>
          <w:sz w:val="16"/>
        </w:rPr>
        <w:t xml:space="preserve"> </w:t>
      </w:r>
      <w:r w:rsidRPr="009A6333">
        <w:rPr>
          <w:rFonts w:asciiTheme="majorHAnsi" w:hAnsiTheme="majorHAnsi"/>
          <w:vanish/>
          <w:sz w:val="16"/>
        </w:rPr>
        <w:t>annual</w:t>
      </w:r>
      <w:r w:rsidRPr="006667E6">
        <w:rPr>
          <w:rFonts w:asciiTheme="majorHAnsi" w:hAnsiTheme="majorHAnsi"/>
          <w:sz w:val="16"/>
        </w:rPr>
        <w:t xml:space="preserve"> </w:t>
      </w:r>
      <w:r w:rsidRPr="009A6333">
        <w:rPr>
          <w:rFonts w:asciiTheme="majorHAnsi" w:hAnsiTheme="majorHAnsi"/>
          <w:vanish/>
          <w:sz w:val="16"/>
        </w:rPr>
        <w:t>meeting</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2001,</w:t>
      </w:r>
      <w:r w:rsidRPr="006667E6">
        <w:rPr>
          <w:rFonts w:asciiTheme="majorHAnsi" w:hAnsiTheme="majorHAnsi"/>
          <w:sz w:val="16"/>
        </w:rPr>
        <w:t xml:space="preserve"> </w:t>
      </w:r>
      <w:r w:rsidRPr="009A6333">
        <w:rPr>
          <w:rFonts w:asciiTheme="majorHAnsi" w:hAnsiTheme="majorHAnsi"/>
          <w:vanish/>
          <w:sz w:val="16"/>
        </w:rPr>
        <w:t>“What</w:t>
      </w:r>
      <w:r w:rsidRPr="006667E6">
        <w:rPr>
          <w:rFonts w:asciiTheme="majorHAnsi" w:hAnsiTheme="majorHAnsi"/>
          <w:sz w:val="16"/>
        </w:rPr>
        <w:t xml:space="preserve"> </w:t>
      </w:r>
      <w:r w:rsidRPr="009A6333">
        <w:rPr>
          <w:rFonts w:asciiTheme="majorHAnsi" w:hAnsiTheme="majorHAnsi"/>
          <w:vanish/>
          <w:sz w:val="16"/>
        </w:rPr>
        <w:t>investor</w:t>
      </w:r>
      <w:r w:rsidRPr="006667E6">
        <w:rPr>
          <w:rFonts w:asciiTheme="majorHAnsi" w:hAnsiTheme="majorHAnsi"/>
          <w:sz w:val="16"/>
        </w:rPr>
        <w:t xml:space="preserve"> </w:t>
      </w:r>
      <w:r w:rsidRPr="009A6333">
        <w:rPr>
          <w:rFonts w:asciiTheme="majorHAnsi" w:hAnsiTheme="majorHAnsi"/>
          <w:vanish/>
          <w:sz w:val="16"/>
        </w:rPr>
        <w:t>would</w:t>
      </w:r>
      <w:r w:rsidRPr="006667E6">
        <w:rPr>
          <w:rFonts w:asciiTheme="majorHAnsi" w:hAnsiTheme="majorHAnsi"/>
          <w:sz w:val="16"/>
        </w:rPr>
        <w:t xml:space="preserve"> </w:t>
      </w:r>
      <w:r w:rsidRPr="009A6333">
        <w:rPr>
          <w:rFonts w:asciiTheme="majorHAnsi" w:hAnsiTheme="majorHAnsi"/>
          <w:vanish/>
          <w:sz w:val="16"/>
        </w:rPr>
        <w:t>invest</w:t>
      </w:r>
      <w:r w:rsidRPr="006667E6">
        <w:rPr>
          <w:rFonts w:asciiTheme="majorHAnsi" w:hAnsiTheme="majorHAnsi"/>
          <w:sz w:val="16"/>
        </w:rPr>
        <w:t xml:space="preserve"> </w:t>
      </w:r>
      <w:r w:rsidRPr="009A6333">
        <w:rPr>
          <w:rFonts w:asciiTheme="majorHAnsi" w:hAnsiTheme="majorHAnsi"/>
          <w:vanish/>
          <w:sz w:val="16"/>
        </w:rPr>
        <w:t>his</w:t>
      </w:r>
      <w:r w:rsidRPr="006667E6">
        <w:rPr>
          <w:rFonts w:asciiTheme="majorHAnsi" w:hAnsiTheme="majorHAnsi"/>
          <w:sz w:val="16"/>
        </w:rPr>
        <w:t xml:space="preserve"> </w:t>
      </w:r>
      <w:r w:rsidRPr="009A6333">
        <w:rPr>
          <w:rFonts w:asciiTheme="majorHAnsi" w:hAnsiTheme="majorHAnsi"/>
          <w:vanish/>
          <w:sz w:val="16"/>
        </w:rPr>
        <w:t>capital</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malarial</w:t>
      </w:r>
      <w:r w:rsidRPr="006667E6">
        <w:rPr>
          <w:rFonts w:asciiTheme="majorHAnsi" w:hAnsiTheme="majorHAnsi"/>
          <w:sz w:val="16"/>
        </w:rPr>
        <w:t xml:space="preserve"> </w:t>
      </w:r>
      <w:r w:rsidRPr="009A6333">
        <w:rPr>
          <w:rFonts w:asciiTheme="majorHAnsi" w:hAnsiTheme="majorHAnsi"/>
          <w:vanish/>
          <w:sz w:val="16"/>
        </w:rPr>
        <w:t>country?”28</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Ebola</w:t>
      </w:r>
      <w:r w:rsidRPr="006667E6">
        <w:rPr>
          <w:rFonts w:asciiTheme="majorHAnsi" w:hAnsiTheme="majorHAnsi"/>
          <w:sz w:val="16"/>
        </w:rPr>
        <w:t xml:space="preserve"> </w:t>
      </w:r>
      <w:r w:rsidRPr="009A6333">
        <w:rPr>
          <w:rFonts w:asciiTheme="majorHAnsi" w:hAnsiTheme="majorHAnsi"/>
          <w:vanish/>
          <w:sz w:val="16"/>
        </w:rPr>
        <w:t>epidemic</w:t>
      </w:r>
      <w:r w:rsidRPr="006667E6">
        <w:rPr>
          <w:rFonts w:asciiTheme="majorHAnsi" w:hAnsiTheme="majorHAnsi"/>
          <w:sz w:val="16"/>
        </w:rPr>
        <w:t xml:space="preserve"> </w:t>
      </w:r>
      <w:r w:rsidRPr="009A6333">
        <w:rPr>
          <w:rFonts w:asciiTheme="majorHAnsi" w:hAnsiTheme="majorHAnsi"/>
          <w:vanish/>
          <w:sz w:val="16"/>
        </w:rPr>
        <w:t>epitomizes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failures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WHO’s</w:t>
      </w:r>
      <w:r w:rsidRPr="006667E6">
        <w:rPr>
          <w:rFonts w:asciiTheme="majorHAnsi" w:hAnsiTheme="majorHAnsi"/>
          <w:sz w:val="16"/>
        </w:rPr>
        <w:t xml:space="preserve"> </w:t>
      </w:r>
      <w:r w:rsidRPr="009A6333">
        <w:rPr>
          <w:rFonts w:asciiTheme="majorHAnsi" w:hAnsiTheme="majorHAnsi"/>
          <w:vanish/>
          <w:sz w:val="16"/>
        </w:rPr>
        <w:t>leadership</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vertically</w:t>
      </w:r>
      <w:r w:rsidRPr="006667E6">
        <w:rPr>
          <w:rFonts w:asciiTheme="majorHAnsi" w:hAnsiTheme="majorHAnsi"/>
          <w:sz w:val="16"/>
        </w:rPr>
        <w:t xml:space="preserve"> </w:t>
      </w:r>
      <w:r w:rsidRPr="009A6333">
        <w:rPr>
          <w:rFonts w:asciiTheme="majorHAnsi" w:hAnsiTheme="majorHAnsi"/>
          <w:vanish/>
          <w:sz w:val="16"/>
        </w:rPr>
        <w:t>oriented</w:t>
      </w:r>
      <w:r w:rsidRPr="006667E6">
        <w:rPr>
          <w:rFonts w:asciiTheme="majorHAnsi" w:hAnsiTheme="majorHAnsi"/>
          <w:sz w:val="16"/>
        </w:rPr>
        <w:t xml:space="preserve"> </w:t>
      </w:r>
      <w:r w:rsidRPr="009A6333">
        <w:rPr>
          <w:rFonts w:asciiTheme="majorHAnsi" w:hAnsiTheme="majorHAnsi"/>
          <w:vanish/>
          <w:sz w:val="16"/>
        </w:rPr>
        <w:t>policies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past.</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its</w:t>
      </w:r>
      <w:r w:rsidRPr="006667E6">
        <w:rPr>
          <w:rFonts w:asciiTheme="majorHAnsi" w:hAnsiTheme="majorHAnsi"/>
          <w:sz w:val="16"/>
        </w:rPr>
        <w:t xml:space="preserve"> </w:t>
      </w:r>
      <w:r w:rsidRPr="009A6333">
        <w:rPr>
          <w:rFonts w:asciiTheme="majorHAnsi" w:hAnsiTheme="majorHAnsi"/>
          <w:vanish/>
          <w:sz w:val="16"/>
        </w:rPr>
        <w:t>underfunded</w:t>
      </w:r>
      <w:r w:rsidRPr="006667E6">
        <w:rPr>
          <w:rFonts w:asciiTheme="majorHAnsi" w:hAnsiTheme="majorHAnsi"/>
          <w:sz w:val="16"/>
        </w:rPr>
        <w:t xml:space="preserve"> </w:t>
      </w:r>
      <w:r w:rsidRPr="009A6333">
        <w:rPr>
          <w:rFonts w:asciiTheme="majorHAnsi" w:hAnsiTheme="majorHAnsi"/>
          <w:vanish/>
          <w:sz w:val="16"/>
        </w:rPr>
        <w:t>circumstances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dependency</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World</w:t>
      </w:r>
      <w:r w:rsidRPr="006667E6">
        <w:rPr>
          <w:rFonts w:asciiTheme="majorHAnsi" w:hAnsiTheme="majorHAnsi"/>
          <w:sz w:val="16"/>
        </w:rPr>
        <w:t xml:space="preserve"> </w:t>
      </w:r>
      <w:r w:rsidRPr="009A6333">
        <w:rPr>
          <w:rFonts w:asciiTheme="majorHAnsi" w:hAnsiTheme="majorHAnsi"/>
          <w:vanish/>
          <w:sz w:val="16"/>
        </w:rPr>
        <w:t>Bank</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Gates</w:t>
      </w:r>
      <w:r w:rsidRPr="006667E6">
        <w:rPr>
          <w:rFonts w:asciiTheme="majorHAnsi" w:hAnsiTheme="majorHAnsi"/>
          <w:sz w:val="16"/>
        </w:rPr>
        <w:t xml:space="preserve"> </w:t>
      </w:r>
      <w:r w:rsidRPr="009A6333">
        <w:rPr>
          <w:rFonts w:asciiTheme="majorHAnsi" w:hAnsiTheme="majorHAnsi"/>
          <w:vanish/>
          <w:sz w:val="16"/>
        </w:rPr>
        <w:t>Foundation,</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mounted</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delayed</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hopelessly</w:t>
      </w:r>
      <w:r w:rsidRPr="006667E6">
        <w:rPr>
          <w:rFonts w:asciiTheme="majorHAnsi" w:hAnsiTheme="majorHAnsi"/>
          <w:sz w:val="16"/>
        </w:rPr>
        <w:t xml:space="preserve"> </w:t>
      </w:r>
      <w:r w:rsidRPr="009A6333">
        <w:rPr>
          <w:rFonts w:asciiTheme="majorHAnsi" w:hAnsiTheme="majorHAnsi"/>
          <w:vanish/>
          <w:sz w:val="16"/>
        </w:rPr>
        <w:t>inadequate</w:t>
      </w:r>
      <w:r w:rsidRPr="006667E6">
        <w:rPr>
          <w:rFonts w:asciiTheme="majorHAnsi" w:hAnsiTheme="majorHAnsi"/>
          <w:sz w:val="16"/>
        </w:rPr>
        <w:t xml:space="preserve"> </w:t>
      </w:r>
      <w:r w:rsidRPr="009A6333">
        <w:rPr>
          <w:rFonts w:asciiTheme="majorHAnsi" w:hAnsiTheme="majorHAnsi"/>
          <w:vanish/>
          <w:sz w:val="16"/>
        </w:rPr>
        <w:t>response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epidemic.</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usual,</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race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magic</w:t>
      </w:r>
      <w:r w:rsidRPr="006667E6">
        <w:rPr>
          <w:rFonts w:asciiTheme="majorHAnsi" w:hAnsiTheme="majorHAnsi"/>
          <w:sz w:val="16"/>
        </w:rPr>
        <w:t xml:space="preserve"> </w:t>
      </w:r>
      <w:r w:rsidRPr="009A6333">
        <w:rPr>
          <w:rFonts w:asciiTheme="majorHAnsi" w:hAnsiTheme="majorHAnsi"/>
          <w:vanish/>
          <w:sz w:val="16"/>
        </w:rPr>
        <w:t>bullet</w:t>
      </w:r>
      <w:r w:rsidRPr="006667E6">
        <w:rPr>
          <w:rFonts w:asciiTheme="majorHAnsi" w:hAnsiTheme="majorHAnsi"/>
          <w:sz w:val="16"/>
        </w:rPr>
        <w:t xml:space="preserve"> </w:t>
      </w:r>
      <w:r w:rsidRPr="009A6333">
        <w:rPr>
          <w:rFonts w:asciiTheme="majorHAnsi" w:hAnsiTheme="majorHAnsi"/>
          <w:vanish/>
          <w:sz w:val="16"/>
        </w:rPr>
        <w:t>emerged,</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predictable</w:t>
      </w:r>
      <w:r w:rsidRPr="006667E6">
        <w:rPr>
          <w:rFonts w:asciiTheme="majorHAnsi" w:hAnsiTheme="majorHAnsi"/>
          <w:sz w:val="16"/>
        </w:rPr>
        <w:t xml:space="preserve"> </w:t>
      </w:r>
      <w:r w:rsidRPr="009A6333">
        <w:rPr>
          <w:rFonts w:asciiTheme="majorHAnsi" w:hAnsiTheme="majorHAnsi"/>
          <w:vanish/>
          <w:sz w:val="16"/>
        </w:rPr>
        <w:t>financial</w:t>
      </w:r>
      <w:r w:rsidRPr="006667E6">
        <w:rPr>
          <w:rFonts w:asciiTheme="majorHAnsi" w:hAnsiTheme="majorHAnsi"/>
          <w:sz w:val="16"/>
        </w:rPr>
        <w:t xml:space="preserve"> </w:t>
      </w:r>
      <w:r w:rsidRPr="009A6333">
        <w:rPr>
          <w:rFonts w:asciiTheme="majorHAnsi" w:hAnsiTheme="majorHAnsi"/>
          <w:vanish/>
          <w:sz w:val="16"/>
        </w:rPr>
        <w:t>bonanzas</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pharmaceutical</w:t>
      </w:r>
      <w:r w:rsidRPr="006667E6">
        <w:rPr>
          <w:rFonts w:asciiTheme="majorHAnsi" w:hAnsiTheme="majorHAnsi"/>
          <w:sz w:val="16"/>
        </w:rPr>
        <w:t xml:space="preserve"> </w:t>
      </w:r>
      <w:r w:rsidRPr="009A6333">
        <w:rPr>
          <w:rFonts w:asciiTheme="majorHAnsi" w:hAnsiTheme="majorHAnsi"/>
          <w:vanish/>
          <w:sz w:val="16"/>
        </w:rPr>
        <w:t>industry.</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because</w:t>
      </w:r>
      <w:r w:rsidRPr="006667E6">
        <w:rPr>
          <w:rFonts w:asciiTheme="majorHAnsi" w:hAnsiTheme="majorHAnsi"/>
          <w:sz w:val="16"/>
        </w:rPr>
        <w:t xml:space="preserve"> </w:t>
      </w:r>
      <w:r w:rsidRPr="009A6333">
        <w:rPr>
          <w:rFonts w:asciiTheme="majorHAnsi" w:hAnsiTheme="majorHAnsi"/>
          <w:vanish/>
          <w:sz w:val="16"/>
        </w:rPr>
        <w:t>no</w:t>
      </w:r>
      <w:r w:rsidRPr="006667E6">
        <w:rPr>
          <w:rFonts w:asciiTheme="majorHAnsi" w:hAnsiTheme="majorHAnsi"/>
          <w:sz w:val="16"/>
        </w:rPr>
        <w:t xml:space="preserve"> </w:t>
      </w:r>
      <w:r w:rsidRPr="009A6333">
        <w:rPr>
          <w:rFonts w:asciiTheme="majorHAnsi" w:hAnsiTheme="majorHAnsi"/>
          <w:vanish/>
          <w:sz w:val="16"/>
        </w:rPr>
        <w:t>effective</w:t>
      </w:r>
      <w:r w:rsidRPr="006667E6">
        <w:rPr>
          <w:rFonts w:asciiTheme="majorHAnsi" w:hAnsiTheme="majorHAnsi"/>
          <w:sz w:val="16"/>
        </w:rPr>
        <w:t xml:space="preserve"> </w:t>
      </w:r>
      <w:r w:rsidRPr="009A6333">
        <w:rPr>
          <w:rFonts w:asciiTheme="majorHAnsi" w:hAnsiTheme="majorHAnsi"/>
          <w:vanish/>
          <w:sz w:val="16"/>
        </w:rPr>
        <w:t>vaccine</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treatment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Ebola</w:t>
      </w:r>
      <w:r w:rsidRPr="006667E6">
        <w:rPr>
          <w:rFonts w:asciiTheme="majorHAnsi" w:hAnsiTheme="majorHAnsi"/>
          <w:sz w:val="16"/>
        </w:rPr>
        <w:t xml:space="preserve"> </w:t>
      </w:r>
      <w:r w:rsidRPr="009A6333">
        <w:rPr>
          <w:rFonts w:asciiTheme="majorHAnsi" w:hAnsiTheme="majorHAnsi"/>
          <w:vanish/>
          <w:sz w:val="16"/>
        </w:rPr>
        <w:t>yet</w:t>
      </w:r>
      <w:r w:rsidRPr="006667E6">
        <w:rPr>
          <w:rFonts w:asciiTheme="majorHAnsi" w:hAnsiTheme="majorHAnsi"/>
          <w:sz w:val="16"/>
        </w:rPr>
        <w:t xml:space="preserve"> </w:t>
      </w:r>
      <w:r w:rsidRPr="009A6333">
        <w:rPr>
          <w:rFonts w:asciiTheme="majorHAnsi" w:hAnsiTheme="majorHAnsi"/>
          <w:vanish/>
          <w:sz w:val="16"/>
        </w:rPr>
        <w:t>exists,</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infrastructure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clinics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hospitals</w:t>
      </w:r>
      <w:r w:rsidRPr="006667E6">
        <w:rPr>
          <w:rFonts w:asciiTheme="majorHAnsi" w:hAnsiTheme="majorHAnsi"/>
          <w:sz w:val="16"/>
        </w:rPr>
        <w:t xml:space="preserve"> </w:t>
      </w:r>
      <w:r w:rsidRPr="009A6333">
        <w:rPr>
          <w:rFonts w:asciiTheme="majorHAnsi" w:hAnsiTheme="majorHAnsi"/>
          <w:vanish/>
          <w:sz w:val="16"/>
        </w:rPr>
        <w:t>must</w:t>
      </w:r>
      <w:r w:rsidRPr="006667E6">
        <w:rPr>
          <w:rFonts w:asciiTheme="majorHAnsi" w:hAnsiTheme="majorHAnsi"/>
          <w:sz w:val="16"/>
        </w:rPr>
        <w:t xml:space="preserve"> </w:t>
      </w:r>
      <w:r w:rsidRPr="009A6333">
        <w:rPr>
          <w:rFonts w:asciiTheme="majorHAnsi" w:hAnsiTheme="majorHAnsi"/>
          <w:vanish/>
          <w:sz w:val="16"/>
        </w:rPr>
        <w:t>provide</w:t>
      </w:r>
      <w:r w:rsidRPr="006667E6">
        <w:rPr>
          <w:rFonts w:asciiTheme="majorHAnsi" w:hAnsiTheme="majorHAnsi"/>
          <w:sz w:val="16"/>
        </w:rPr>
        <w:t xml:space="preserve"> </w:t>
      </w:r>
      <w:r w:rsidRPr="009A6333">
        <w:rPr>
          <w:rFonts w:asciiTheme="majorHAnsi" w:hAnsiTheme="majorHAnsi"/>
          <w:vanish/>
          <w:sz w:val="16"/>
        </w:rPr>
        <w:t>supportive</w:t>
      </w:r>
      <w:r w:rsidRPr="006667E6">
        <w:rPr>
          <w:rFonts w:asciiTheme="majorHAnsi" w:hAnsiTheme="majorHAnsi"/>
          <w:sz w:val="16"/>
        </w:rPr>
        <w:t xml:space="preserve"> </w:t>
      </w:r>
      <w:r w:rsidRPr="009A6333">
        <w:rPr>
          <w:rFonts w:asciiTheme="majorHAnsi" w:hAnsiTheme="majorHAnsi"/>
          <w:vanish/>
          <w:sz w:val="16"/>
        </w:rPr>
        <w:t>services</w:t>
      </w:r>
      <w:r w:rsidRPr="006667E6">
        <w:rPr>
          <w:rFonts w:asciiTheme="majorHAnsi" w:hAnsiTheme="majorHAnsi"/>
          <w:sz w:val="16"/>
        </w:rPr>
        <w:t xml:space="preserve"> </w:t>
      </w:r>
      <w:r w:rsidRPr="009A6333">
        <w:rPr>
          <w:rFonts w:asciiTheme="majorHAnsi" w:hAnsiTheme="majorHAnsi"/>
          <w:vanish/>
          <w:sz w:val="16"/>
        </w:rPr>
        <w:t>like</w:t>
      </w:r>
      <w:r w:rsidRPr="006667E6">
        <w:rPr>
          <w:rFonts w:asciiTheme="majorHAnsi" w:hAnsiTheme="majorHAnsi"/>
          <w:sz w:val="16"/>
        </w:rPr>
        <w:t xml:space="preserve"> </w:t>
      </w:r>
      <w:r w:rsidRPr="009A6333">
        <w:rPr>
          <w:rFonts w:asciiTheme="majorHAnsi" w:hAnsiTheme="majorHAnsi"/>
          <w:vanish/>
          <w:sz w:val="16"/>
        </w:rPr>
        <w:t>hydration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blood</w:t>
      </w:r>
      <w:r w:rsidRPr="006667E6">
        <w:rPr>
          <w:rFonts w:asciiTheme="majorHAnsi" w:hAnsiTheme="majorHAnsi"/>
          <w:sz w:val="16"/>
        </w:rPr>
        <w:t xml:space="preserve"> </w:t>
      </w:r>
      <w:r w:rsidRPr="009A6333">
        <w:rPr>
          <w:rFonts w:asciiTheme="majorHAnsi" w:hAnsiTheme="majorHAnsi"/>
          <w:vanish/>
          <w:sz w:val="16"/>
        </w:rPr>
        <w:t>products,</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well</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educational</w:t>
      </w:r>
      <w:r w:rsidRPr="006667E6">
        <w:rPr>
          <w:rFonts w:asciiTheme="majorHAnsi" w:hAnsiTheme="majorHAnsi"/>
          <w:sz w:val="16"/>
        </w:rPr>
        <w:t xml:space="preserve"> </w:t>
      </w:r>
      <w:r w:rsidRPr="009A6333">
        <w:rPr>
          <w:rFonts w:asciiTheme="majorHAnsi" w:hAnsiTheme="majorHAnsi"/>
          <w:vanish/>
          <w:sz w:val="16"/>
        </w:rPr>
        <w:t>efforts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simple</w:t>
      </w:r>
      <w:r w:rsidRPr="006667E6">
        <w:rPr>
          <w:rFonts w:asciiTheme="majorHAnsi" w:hAnsiTheme="majorHAnsi"/>
          <w:sz w:val="16"/>
        </w:rPr>
        <w:t xml:space="preserve"> </w:t>
      </w:r>
      <w:r w:rsidRPr="009A6333">
        <w:rPr>
          <w:rFonts w:asciiTheme="majorHAnsi" w:hAnsiTheme="majorHAnsi"/>
          <w:vanish/>
          <w:sz w:val="16"/>
        </w:rPr>
        <w:t>supplies</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adequate</w:t>
      </w:r>
      <w:r w:rsidRPr="006667E6">
        <w:rPr>
          <w:rFonts w:asciiTheme="majorHAnsi" w:hAnsiTheme="majorHAnsi"/>
          <w:sz w:val="16"/>
        </w:rPr>
        <w:t xml:space="preserve"> </w:t>
      </w:r>
      <w:r w:rsidRPr="009A6333">
        <w:rPr>
          <w:rFonts w:asciiTheme="majorHAnsi" w:hAnsiTheme="majorHAnsi"/>
          <w:vanish/>
          <w:sz w:val="16"/>
        </w:rPr>
        <w:t>gloves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materials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block</w:t>
      </w:r>
      <w:r w:rsidRPr="006667E6">
        <w:rPr>
          <w:rFonts w:asciiTheme="majorHAnsi" w:hAnsiTheme="majorHAnsi"/>
          <w:sz w:val="16"/>
        </w:rPr>
        <w:t xml:space="preserve"> </w:t>
      </w:r>
      <w:r w:rsidRPr="009A6333">
        <w:rPr>
          <w:rFonts w:asciiTheme="majorHAnsi" w:hAnsiTheme="majorHAnsi"/>
          <w:vanish/>
          <w:sz w:val="16"/>
        </w:rPr>
        <w:t>transmission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virus.</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infrastructure,</w:t>
      </w:r>
      <w:r w:rsidRPr="006667E6">
        <w:rPr>
          <w:rFonts w:asciiTheme="majorHAnsi" w:hAnsiTheme="majorHAnsi"/>
          <w:sz w:val="16"/>
        </w:rPr>
        <w:t xml:space="preserve"> </w:t>
      </w:r>
      <w:r w:rsidRPr="009A6333">
        <w:rPr>
          <w:rFonts w:asciiTheme="majorHAnsi" w:hAnsiTheme="majorHAnsi"/>
          <w:vanish/>
          <w:sz w:val="16"/>
        </w:rPr>
        <w:t>nonexistent</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West</w:t>
      </w:r>
      <w:r w:rsidRPr="006667E6">
        <w:rPr>
          <w:rFonts w:asciiTheme="majorHAnsi" w:hAnsiTheme="majorHAnsi"/>
          <w:sz w:val="16"/>
        </w:rPr>
        <w:t xml:space="preserve"> </w:t>
      </w:r>
      <w:r w:rsidRPr="009A6333">
        <w:rPr>
          <w:rFonts w:asciiTheme="majorHAnsi" w:hAnsiTheme="majorHAnsi"/>
          <w:vanish/>
          <w:sz w:val="16"/>
        </w:rPr>
        <w:t>Africa</w:t>
      </w:r>
      <w:r w:rsidRPr="006667E6">
        <w:rPr>
          <w:rFonts w:asciiTheme="majorHAnsi" w:hAnsiTheme="majorHAnsi"/>
          <w:sz w:val="16"/>
        </w:rPr>
        <w:t xml:space="preserve"> </w:t>
      </w:r>
      <w:r w:rsidRPr="009A6333">
        <w:rPr>
          <w:rFonts w:asciiTheme="majorHAnsi" w:hAnsiTheme="majorHAnsi"/>
          <w:vanish/>
          <w:sz w:val="16"/>
        </w:rPr>
        <w:t>largely</w:t>
      </w:r>
      <w:r w:rsidRPr="006667E6">
        <w:rPr>
          <w:rFonts w:asciiTheme="majorHAnsi" w:hAnsiTheme="majorHAnsi"/>
          <w:sz w:val="16"/>
        </w:rPr>
        <w:t xml:space="preserve"> </w:t>
      </w:r>
      <w:r w:rsidRPr="009A6333">
        <w:rPr>
          <w:rFonts w:asciiTheme="majorHAnsi" w:hAnsiTheme="majorHAnsi"/>
          <w:vanish/>
          <w:sz w:val="16"/>
        </w:rPr>
        <w:t>due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failure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past</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policies,</w:t>
      </w:r>
      <w:r w:rsidRPr="006667E6">
        <w:rPr>
          <w:rFonts w:asciiTheme="majorHAnsi" w:hAnsiTheme="majorHAnsi"/>
          <w:sz w:val="16"/>
        </w:rPr>
        <w:t xml:space="preserve"> </w:t>
      </w:r>
      <w:r w:rsidRPr="009A6333">
        <w:rPr>
          <w:rFonts w:asciiTheme="majorHAnsi" w:hAnsiTheme="majorHAnsi"/>
          <w:vanish/>
          <w:sz w:val="16"/>
        </w:rPr>
        <w:t>would</w:t>
      </w:r>
      <w:r w:rsidRPr="006667E6">
        <w:rPr>
          <w:rFonts w:asciiTheme="majorHAnsi" w:hAnsiTheme="majorHAnsi"/>
          <w:sz w:val="16"/>
        </w:rPr>
        <w:t xml:space="preserve"> </w:t>
      </w:r>
      <w:r w:rsidRPr="009A6333">
        <w:rPr>
          <w:rFonts w:asciiTheme="majorHAnsi" w:hAnsiTheme="majorHAnsi"/>
          <w:vanish/>
          <w:sz w:val="16"/>
        </w:rPr>
        <w:t>prove</w:t>
      </w:r>
      <w:r w:rsidRPr="006667E6">
        <w:rPr>
          <w:rFonts w:asciiTheme="majorHAnsi" w:hAnsiTheme="majorHAnsi"/>
          <w:sz w:val="16"/>
        </w:rPr>
        <w:t xml:space="preserve"> </w:t>
      </w:r>
      <w:r w:rsidRPr="009A6333">
        <w:rPr>
          <w:rFonts w:asciiTheme="majorHAnsi" w:hAnsiTheme="majorHAnsi"/>
          <w:vanish/>
          <w:sz w:val="16"/>
        </w:rPr>
        <w:t>feasible</w:t>
      </w:r>
      <w:r w:rsidRPr="006667E6">
        <w:rPr>
          <w:rFonts w:asciiTheme="majorHAnsi" w:hAnsiTheme="majorHAnsi"/>
          <w:sz w:val="16"/>
        </w:rPr>
        <w:t xml:space="preserve"> </w:t>
      </w:r>
      <w:r w:rsidRPr="009A6333">
        <w:rPr>
          <w:rFonts w:asciiTheme="majorHAnsi" w:hAnsiTheme="majorHAnsi"/>
          <w:vanish/>
          <w:sz w:val="16"/>
        </w:rPr>
        <w:t>if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powers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would</w:t>
      </w:r>
      <w:r w:rsidRPr="006667E6">
        <w:rPr>
          <w:rFonts w:asciiTheme="majorHAnsi" w:hAnsiTheme="majorHAnsi"/>
          <w:sz w:val="16"/>
        </w:rPr>
        <w:t xml:space="preserve"> </w:t>
      </w:r>
      <w:r w:rsidRPr="009A6333">
        <w:rPr>
          <w:rFonts w:asciiTheme="majorHAnsi" w:hAnsiTheme="majorHAnsi"/>
          <w:vanish/>
          <w:sz w:val="16"/>
        </w:rPr>
        <w:t>recognize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practical</w:t>
      </w:r>
      <w:r w:rsidRPr="006667E6">
        <w:rPr>
          <w:rFonts w:asciiTheme="majorHAnsi" w:hAnsiTheme="majorHAnsi"/>
          <w:sz w:val="16"/>
        </w:rPr>
        <w:t xml:space="preserve"> </w:t>
      </w:r>
      <w:r w:rsidRPr="009A6333">
        <w:rPr>
          <w:rFonts w:asciiTheme="majorHAnsi" w:hAnsiTheme="majorHAnsi"/>
          <w:vanish/>
          <w:sz w:val="16"/>
        </w:rPr>
        <w:t>benefits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horizontal</w:t>
      </w:r>
      <w:r w:rsidRPr="006667E6">
        <w:rPr>
          <w:rFonts w:asciiTheme="majorHAnsi" w:hAnsiTheme="majorHAnsi"/>
          <w:sz w:val="16"/>
        </w:rPr>
        <w:t xml:space="preserve"> </w:t>
      </w:r>
      <w:r w:rsidRPr="009A6333">
        <w:rPr>
          <w:rFonts w:asciiTheme="majorHAnsi" w:hAnsiTheme="majorHAnsi"/>
          <w:vanish/>
          <w:sz w:val="16"/>
        </w:rPr>
        <w:t>approach</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development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infrastructure.</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approach</w:t>
      </w:r>
      <w:r w:rsidRPr="006667E6">
        <w:rPr>
          <w:rFonts w:asciiTheme="majorHAnsi" w:hAnsiTheme="majorHAnsi"/>
          <w:sz w:val="16"/>
        </w:rPr>
        <w:t xml:space="preserve"> </w:t>
      </w:r>
      <w:r w:rsidRPr="009A6333">
        <w:rPr>
          <w:rFonts w:asciiTheme="majorHAnsi" w:hAnsiTheme="majorHAnsi"/>
          <w:vanish/>
          <w:sz w:val="16"/>
        </w:rPr>
        <w:t>contradicts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long</w:t>
      </w:r>
      <w:r w:rsidRPr="006667E6">
        <w:rPr>
          <w:rFonts w:asciiTheme="majorHAnsi" w:hAnsiTheme="majorHAnsi"/>
          <w:sz w:val="16"/>
        </w:rPr>
        <w:t xml:space="preserve"> </w:t>
      </w:r>
      <w:r w:rsidRPr="009A6333">
        <w:rPr>
          <w:rFonts w:asciiTheme="majorHAnsi" w:hAnsiTheme="majorHAnsi"/>
          <w:vanish/>
          <w:sz w:val="16"/>
        </w:rPr>
        <w:t>tradition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top-down</w:t>
      </w:r>
      <w:r w:rsidRPr="006667E6">
        <w:rPr>
          <w:rFonts w:asciiTheme="majorHAnsi" w:hAnsiTheme="majorHAnsi"/>
          <w:sz w:val="16"/>
        </w:rPr>
        <w:t xml:space="preserve"> </w:t>
      </w:r>
      <w:r w:rsidRPr="009A6333">
        <w:rPr>
          <w:rFonts w:asciiTheme="majorHAnsi" w:hAnsiTheme="majorHAnsi"/>
          <w:vanish/>
          <w:sz w:val="16"/>
        </w:rPr>
        <w:t>vertical</w:t>
      </w:r>
      <w:r w:rsidRPr="006667E6">
        <w:rPr>
          <w:rFonts w:asciiTheme="majorHAnsi" w:hAnsiTheme="majorHAnsi"/>
          <w:sz w:val="16"/>
        </w:rPr>
        <w:t xml:space="preserve"> </w:t>
      </w:r>
      <w:r w:rsidRPr="009A6333">
        <w:rPr>
          <w:rFonts w:asciiTheme="majorHAnsi" w:hAnsiTheme="majorHAnsi"/>
          <w:vanish/>
          <w:sz w:val="16"/>
        </w:rPr>
        <w:t>policies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nurtured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political</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economic</w:t>
      </w:r>
      <w:r w:rsidRPr="006667E6">
        <w:rPr>
          <w:rFonts w:asciiTheme="majorHAnsi" w:hAnsiTheme="majorHAnsi"/>
          <w:sz w:val="16"/>
        </w:rPr>
        <w:t xml:space="preserve"> </w:t>
      </w:r>
      <w:r w:rsidRPr="009A6333">
        <w:rPr>
          <w:rFonts w:asciiTheme="majorHAnsi" w:hAnsiTheme="majorHAnsi"/>
          <w:vanish/>
          <w:sz w:val="16"/>
        </w:rPr>
        <w:t>foundations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empire.</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age</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ending.</w:t>
      </w:r>
      <w:r w:rsidRPr="006667E6">
        <w:rPr>
          <w:rFonts w:asciiTheme="majorHAnsi" w:hAnsiTheme="majorHAnsi"/>
          <w:sz w:val="16"/>
        </w:rPr>
        <w:t xml:space="preserve"> </w:t>
      </w:r>
      <w:r w:rsidRPr="009A6333">
        <w:rPr>
          <w:rFonts w:asciiTheme="majorHAnsi" w:hAnsiTheme="majorHAnsi"/>
          <w:vanish/>
          <w:sz w:val="16"/>
        </w:rPr>
        <w:t>Conditions</w:t>
      </w:r>
      <w:r w:rsidRPr="006667E6">
        <w:rPr>
          <w:rFonts w:asciiTheme="majorHAnsi" w:hAnsiTheme="majorHAnsi"/>
          <w:sz w:val="16"/>
        </w:rPr>
        <w:t xml:space="preserve"> </w:t>
      </w:r>
      <w:r w:rsidRPr="009A6333">
        <w:rPr>
          <w:rFonts w:asciiTheme="majorHAnsi" w:hAnsiTheme="majorHAnsi"/>
          <w:vanish/>
          <w:sz w:val="16"/>
        </w:rPr>
        <w:t>during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twenty-first</w:t>
      </w:r>
      <w:r w:rsidRPr="006667E6">
        <w:rPr>
          <w:rFonts w:asciiTheme="majorHAnsi" w:hAnsiTheme="majorHAnsi"/>
          <w:sz w:val="16"/>
        </w:rPr>
        <w:t xml:space="preserve"> </w:t>
      </w:r>
      <w:r w:rsidRPr="009A6333">
        <w:rPr>
          <w:rFonts w:asciiTheme="majorHAnsi" w:hAnsiTheme="majorHAnsi"/>
          <w:vanish/>
          <w:sz w:val="16"/>
        </w:rPr>
        <w:t>century</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changed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extent</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vision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world</w:t>
      </w:r>
      <w:r w:rsidRPr="006667E6">
        <w:rPr>
          <w:rFonts w:asciiTheme="majorHAnsi" w:hAnsiTheme="majorHAnsi"/>
          <w:sz w:val="16"/>
        </w:rPr>
        <w:t xml:space="preserve"> </w:t>
      </w:r>
      <w:r w:rsidRPr="009A6333">
        <w:rPr>
          <w:rFonts w:asciiTheme="majorHAnsi" w:hAnsiTheme="majorHAnsi"/>
          <w:vanish/>
          <w:sz w:val="16"/>
        </w:rPr>
        <w:t>without</w:t>
      </w:r>
      <w:r w:rsidRPr="006667E6">
        <w:rPr>
          <w:rFonts w:asciiTheme="majorHAnsi" w:hAnsiTheme="majorHAnsi"/>
          <w:sz w:val="16"/>
        </w:rPr>
        <w:t xml:space="preserve"> </w:t>
      </w:r>
      <w:r w:rsidRPr="009A6333">
        <w:rPr>
          <w:rFonts w:asciiTheme="majorHAnsi" w:hAnsiTheme="majorHAnsi"/>
          <w:vanish/>
          <w:sz w:val="16"/>
        </w:rPr>
        <w:t>imperialism</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become</w:t>
      </w:r>
      <w:r w:rsidRPr="006667E6">
        <w:rPr>
          <w:rFonts w:asciiTheme="majorHAnsi" w:hAnsiTheme="majorHAnsi"/>
          <w:sz w:val="16"/>
        </w:rPr>
        <w:t xml:space="preserve"> </w:t>
      </w:r>
      <w:r w:rsidRPr="009A6333">
        <w:rPr>
          <w:rFonts w:asciiTheme="majorHAnsi" w:hAnsiTheme="majorHAnsi"/>
          <w:vanish/>
          <w:sz w:val="16"/>
        </w:rPr>
        <w:t>part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imaginable</w:t>
      </w:r>
      <w:r w:rsidRPr="006667E6">
        <w:rPr>
          <w:rFonts w:asciiTheme="majorHAnsi" w:hAnsiTheme="majorHAnsi"/>
          <w:sz w:val="16"/>
        </w:rPr>
        <w:t xml:space="preserve"> </w:t>
      </w:r>
      <w:r w:rsidRPr="009A6333">
        <w:rPr>
          <w:rFonts w:asciiTheme="majorHAnsi" w:hAnsiTheme="majorHAnsi"/>
          <w:vanish/>
          <w:sz w:val="16"/>
        </w:rPr>
        <w:t>future.</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struggles</w:t>
      </w:r>
      <w:r w:rsidRPr="006667E6">
        <w:rPr>
          <w:rFonts w:asciiTheme="majorHAnsi" w:hAnsiTheme="majorHAnsi"/>
          <w:sz w:val="16"/>
        </w:rPr>
        <w:t xml:space="preserve"> </w:t>
      </w:r>
      <w:r w:rsidRPr="009A6333">
        <w:rPr>
          <w:rFonts w:asciiTheme="majorHAnsi" w:hAnsiTheme="majorHAnsi"/>
          <w:vanish/>
          <w:sz w:val="16"/>
        </w:rPr>
        <w:t>throughout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world,</w:t>
      </w:r>
      <w:r w:rsidRPr="006667E6">
        <w:rPr>
          <w:rFonts w:asciiTheme="majorHAnsi" w:hAnsiTheme="majorHAnsi"/>
          <w:sz w:val="16"/>
        </w:rPr>
        <w:t xml:space="preserve"> </w:t>
      </w:r>
      <w:r w:rsidRPr="009A6333">
        <w:rPr>
          <w:rFonts w:asciiTheme="majorHAnsi" w:hAnsiTheme="majorHAnsi"/>
          <w:vanish/>
          <w:sz w:val="16"/>
        </w:rPr>
        <w:t>especially</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Latin</w:t>
      </w:r>
      <w:r w:rsidRPr="006667E6">
        <w:rPr>
          <w:rFonts w:asciiTheme="majorHAnsi" w:hAnsiTheme="majorHAnsi"/>
          <w:sz w:val="16"/>
        </w:rPr>
        <w:t xml:space="preserve"> </w:t>
      </w:r>
      <w:r w:rsidRPr="009A6333">
        <w:rPr>
          <w:rFonts w:asciiTheme="majorHAnsi" w:hAnsiTheme="majorHAnsi"/>
          <w:vanish/>
          <w:sz w:val="16"/>
        </w:rPr>
        <w:t>America,</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new</w:t>
      </w:r>
      <w:r w:rsidRPr="006667E6">
        <w:rPr>
          <w:rFonts w:asciiTheme="majorHAnsi" w:hAnsiTheme="majorHAnsi"/>
          <w:sz w:val="16"/>
        </w:rPr>
        <w:t xml:space="preserve"> </w:t>
      </w:r>
      <w:r w:rsidRPr="009A6333">
        <w:rPr>
          <w:rFonts w:asciiTheme="majorHAnsi" w:hAnsiTheme="majorHAnsi"/>
          <w:vanish/>
          <w:sz w:val="16"/>
        </w:rPr>
        <w:t>consciousness</w:t>
      </w:r>
      <w:r w:rsidRPr="006667E6">
        <w:rPr>
          <w:rFonts w:asciiTheme="majorHAnsi" w:hAnsiTheme="majorHAnsi"/>
          <w:sz w:val="16"/>
        </w:rPr>
        <w:t xml:space="preserve"> </w:t>
      </w:r>
      <w:r w:rsidRPr="009A6333">
        <w:rPr>
          <w:rFonts w:asciiTheme="majorHAnsi" w:hAnsiTheme="majorHAnsi"/>
          <w:vanish/>
          <w:sz w:val="16"/>
        </w:rPr>
        <w:t>rejects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inevitability</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imperial</w:t>
      </w:r>
      <w:r w:rsidRPr="006667E6">
        <w:rPr>
          <w:rFonts w:asciiTheme="majorHAnsi" w:hAnsiTheme="majorHAnsi"/>
          <w:sz w:val="16"/>
        </w:rPr>
        <w:t xml:space="preserve"> </w:t>
      </w:r>
      <w:r w:rsidRPr="009A6333">
        <w:rPr>
          <w:rFonts w:asciiTheme="majorHAnsi" w:hAnsiTheme="majorHAnsi"/>
          <w:vanish/>
          <w:sz w:val="16"/>
        </w:rPr>
        <w:t>power.</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new</w:t>
      </w:r>
      <w:r w:rsidRPr="006667E6">
        <w:rPr>
          <w:rFonts w:asciiTheme="majorHAnsi" w:hAnsiTheme="majorHAnsi"/>
          <w:sz w:val="16"/>
        </w:rPr>
        <w:t xml:space="preserve"> </w:t>
      </w:r>
      <w:r w:rsidRPr="009A6333">
        <w:rPr>
          <w:rFonts w:asciiTheme="majorHAnsi" w:hAnsiTheme="majorHAnsi"/>
          <w:vanish/>
          <w:sz w:val="16"/>
        </w:rPr>
        <w:t>consciousness</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9A6333">
        <w:rPr>
          <w:rFonts w:asciiTheme="majorHAnsi" w:hAnsiTheme="majorHAnsi"/>
          <w:vanish/>
          <w:sz w:val="16"/>
        </w:rPr>
        <w:t>fosters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vision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medicine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constructed</w:t>
      </w:r>
      <w:r w:rsidRPr="006667E6">
        <w:rPr>
          <w:rFonts w:asciiTheme="majorHAnsi" w:hAnsiTheme="majorHAnsi"/>
          <w:sz w:val="16"/>
        </w:rPr>
        <w:t xml:space="preserve"> </w:t>
      </w:r>
      <w:r w:rsidRPr="009A6333">
        <w:rPr>
          <w:rFonts w:asciiTheme="majorHAnsi" w:hAnsiTheme="majorHAnsi"/>
          <w:vanish/>
          <w:sz w:val="16"/>
        </w:rPr>
        <w:t>around</w:t>
      </w:r>
      <w:r w:rsidRPr="006667E6">
        <w:rPr>
          <w:rFonts w:asciiTheme="majorHAnsi" w:hAnsiTheme="majorHAnsi"/>
          <w:sz w:val="16"/>
        </w:rPr>
        <w:t xml:space="preserve"> </w:t>
      </w:r>
      <w:r w:rsidRPr="009A6333">
        <w:rPr>
          <w:rFonts w:asciiTheme="majorHAnsi" w:hAnsiTheme="majorHAnsi"/>
          <w:vanish/>
          <w:sz w:val="16"/>
        </w:rPr>
        <w:t>principles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justice,</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capital</w:t>
      </w:r>
      <w:r w:rsidRPr="006667E6">
        <w:rPr>
          <w:rFonts w:asciiTheme="majorHAnsi" w:hAnsiTheme="majorHAnsi"/>
          <w:sz w:val="16"/>
        </w:rPr>
        <w:t xml:space="preserve"> </w:t>
      </w:r>
      <w:r w:rsidRPr="009A6333">
        <w:rPr>
          <w:rFonts w:asciiTheme="majorHAnsi" w:hAnsiTheme="majorHAnsi"/>
          <w:vanish/>
          <w:sz w:val="16"/>
        </w:rPr>
        <w:t>accumulation.</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scenarios</w:t>
      </w:r>
      <w:r w:rsidRPr="006667E6">
        <w:rPr>
          <w:rFonts w:asciiTheme="majorHAnsi" w:hAnsiTheme="majorHAnsi"/>
          <w:sz w:val="16"/>
        </w:rPr>
        <w:t xml:space="preserve"> </w:t>
      </w:r>
      <w:r w:rsidRPr="009A6333">
        <w:rPr>
          <w:rFonts w:asciiTheme="majorHAnsi" w:hAnsiTheme="majorHAnsi"/>
          <w:vanish/>
          <w:sz w:val="16"/>
        </w:rPr>
        <w:t>convey</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picture</w:t>
      </w:r>
      <w:r w:rsidRPr="006667E6">
        <w:rPr>
          <w:rFonts w:asciiTheme="majorHAnsi" w:hAnsiTheme="majorHAnsi"/>
          <w:sz w:val="16"/>
        </w:rPr>
        <w:t xml:space="preserve"> </w:t>
      </w:r>
      <w:r w:rsidRPr="009A6333">
        <w:rPr>
          <w:rFonts w:asciiTheme="majorHAnsi" w:hAnsiTheme="majorHAnsi"/>
          <w:vanish/>
          <w:sz w:val="16"/>
        </w:rPr>
        <w:t>very</w:t>
      </w:r>
      <w:r w:rsidRPr="006667E6">
        <w:rPr>
          <w:rFonts w:asciiTheme="majorHAnsi" w:hAnsiTheme="majorHAnsi"/>
          <w:sz w:val="16"/>
        </w:rPr>
        <w:t xml:space="preserve"> </w:t>
      </w:r>
      <w:r w:rsidRPr="009A6333">
        <w:rPr>
          <w:rFonts w:asciiTheme="majorHAnsi" w:hAnsiTheme="majorHAnsi"/>
          <w:vanish/>
          <w:sz w:val="16"/>
        </w:rPr>
        <w:t>different</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historical</w:t>
      </w:r>
      <w:r w:rsidRPr="006667E6">
        <w:rPr>
          <w:rFonts w:asciiTheme="majorHAnsi" w:hAnsiTheme="majorHAnsi"/>
          <w:sz w:val="16"/>
        </w:rPr>
        <w:t xml:space="preserve"> </w:t>
      </w:r>
      <w:r w:rsidRPr="009A6333">
        <w:rPr>
          <w:rFonts w:asciiTheme="majorHAnsi" w:hAnsiTheme="majorHAnsi"/>
          <w:vanish/>
          <w:sz w:val="16"/>
        </w:rPr>
        <w:t>relation</w:t>
      </w:r>
      <w:r w:rsidRPr="006667E6">
        <w:rPr>
          <w:rFonts w:asciiTheme="majorHAnsi" w:hAnsiTheme="majorHAnsi"/>
          <w:sz w:val="16"/>
        </w:rPr>
        <w:t xml:space="preserve"> </w:t>
      </w:r>
      <w:r w:rsidRPr="009A6333">
        <w:rPr>
          <w:rFonts w:asciiTheme="majorHAnsi" w:hAnsiTheme="majorHAnsi"/>
          <w:vanish/>
          <w:sz w:val="16"/>
        </w:rPr>
        <w:t>between</w:t>
      </w:r>
      <w:r w:rsidRPr="006667E6">
        <w:rPr>
          <w:rFonts w:asciiTheme="majorHAnsi" w:hAnsiTheme="majorHAnsi"/>
          <w:sz w:val="16"/>
        </w:rPr>
        <w:t xml:space="preserve"> </w:t>
      </w:r>
      <w:r w:rsidRPr="009A6333">
        <w:rPr>
          <w:rFonts w:asciiTheme="majorHAnsi" w:hAnsiTheme="majorHAnsi"/>
          <w:vanish/>
          <w:sz w:val="16"/>
        </w:rPr>
        <w:t>imperialism</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health—a</w:t>
      </w:r>
      <w:r w:rsidRPr="006667E6">
        <w:rPr>
          <w:rFonts w:asciiTheme="majorHAnsi" w:hAnsiTheme="majorHAnsi"/>
          <w:sz w:val="16"/>
        </w:rPr>
        <w:t xml:space="preserve"> </w:t>
      </w:r>
      <w:r w:rsidRPr="009A6333">
        <w:rPr>
          <w:rFonts w:asciiTheme="majorHAnsi" w:hAnsiTheme="majorHAnsi"/>
          <w:vanish/>
          <w:sz w:val="16"/>
        </w:rPr>
        <w:t>picture</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shows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diminishing</w:t>
      </w:r>
      <w:r w:rsidRPr="006667E6">
        <w:rPr>
          <w:rFonts w:asciiTheme="majorHAnsi" w:hAnsiTheme="majorHAnsi"/>
          <w:sz w:val="16"/>
        </w:rPr>
        <w:t xml:space="preserve"> </w:t>
      </w:r>
      <w:r w:rsidRPr="009A6333">
        <w:rPr>
          <w:rFonts w:asciiTheme="majorHAnsi" w:hAnsiTheme="majorHAnsi"/>
          <w:vanish/>
          <w:sz w:val="16"/>
        </w:rPr>
        <w:t>tolerance</w:t>
      </w:r>
      <w:r w:rsidRPr="006667E6">
        <w:rPr>
          <w:rFonts w:asciiTheme="majorHAnsi" w:hAnsiTheme="majorHAnsi"/>
          <w:sz w:val="16"/>
        </w:rPr>
        <w:t xml:space="preserve"> </w:t>
      </w:r>
      <w:r w:rsidRPr="009A6333">
        <w:rPr>
          <w:rFonts w:asciiTheme="majorHAnsi" w:hAnsiTheme="majorHAnsi"/>
          <w:vanish/>
          <w:sz w:val="16"/>
        </w:rPr>
        <w:t>among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world’s</w:t>
      </w:r>
      <w:r w:rsidRPr="006667E6">
        <w:rPr>
          <w:rFonts w:asciiTheme="majorHAnsi" w:hAnsiTheme="majorHAnsi"/>
          <w:sz w:val="16"/>
        </w:rPr>
        <w:t xml:space="preserve"> </w:t>
      </w:r>
      <w:r w:rsidRPr="009A6333">
        <w:rPr>
          <w:rFonts w:asciiTheme="majorHAnsi" w:hAnsiTheme="majorHAnsi"/>
          <w:vanish/>
          <w:sz w:val="16"/>
        </w:rPr>
        <w:t>peoples</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policies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imperialism</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growing</w:t>
      </w:r>
      <w:r w:rsidRPr="006667E6">
        <w:rPr>
          <w:rFonts w:asciiTheme="majorHAnsi" w:hAnsiTheme="majorHAnsi"/>
          <w:sz w:val="16"/>
        </w:rPr>
        <w:t xml:space="preserve"> </w:t>
      </w:r>
      <w:r w:rsidRPr="009A6333">
        <w:rPr>
          <w:rFonts w:asciiTheme="majorHAnsi" w:hAnsiTheme="majorHAnsi"/>
          <w:vanish/>
          <w:sz w:val="16"/>
        </w:rPr>
        <w:t>demand</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systems</w:t>
      </w:r>
      <w:r w:rsidRPr="006667E6">
        <w:rPr>
          <w:rFonts w:asciiTheme="majorHAnsi" w:hAnsiTheme="majorHAnsi"/>
          <w:sz w:val="16"/>
        </w:rPr>
        <w:t xml:space="preserve"> </w:t>
      </w:r>
      <w:r w:rsidRPr="009A6333">
        <w:rPr>
          <w:rFonts w:asciiTheme="majorHAnsi" w:hAnsiTheme="majorHAnsi"/>
          <w:vanish/>
          <w:sz w:val="16"/>
        </w:rPr>
        <w:t>grounded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solidarity</w:t>
      </w:r>
      <w:r w:rsidRPr="006667E6">
        <w:rPr>
          <w:rFonts w:asciiTheme="majorHAnsi" w:hAnsiTheme="majorHAnsi"/>
          <w:sz w:val="16"/>
        </w:rPr>
        <w:t xml:space="preserve"> </w:t>
      </w:r>
      <w:r w:rsidRPr="009A6333">
        <w:rPr>
          <w:rFonts w:asciiTheme="majorHAnsi" w:hAnsiTheme="majorHAnsi"/>
          <w:vanish/>
          <w:sz w:val="16"/>
        </w:rPr>
        <w:t>rather</w:t>
      </w:r>
      <w:r w:rsidRPr="006667E6">
        <w:rPr>
          <w:rFonts w:asciiTheme="majorHAnsi" w:hAnsiTheme="majorHAnsi"/>
          <w:sz w:val="16"/>
        </w:rPr>
        <w:t xml:space="preserve"> </w:t>
      </w:r>
      <w:r w:rsidRPr="009A6333">
        <w:rPr>
          <w:rFonts w:asciiTheme="majorHAnsi" w:hAnsiTheme="majorHAnsi"/>
          <w:vanish/>
          <w:sz w:val="16"/>
        </w:rPr>
        <w:t>than</w:t>
      </w:r>
      <w:r w:rsidRPr="006667E6">
        <w:rPr>
          <w:rFonts w:asciiTheme="majorHAnsi" w:hAnsiTheme="majorHAnsi"/>
          <w:sz w:val="16"/>
        </w:rPr>
        <w:t xml:space="preserve"> </w:t>
      </w:r>
      <w:r w:rsidRPr="009A6333">
        <w:rPr>
          <w:rFonts w:asciiTheme="majorHAnsi" w:hAnsiTheme="majorHAnsi"/>
          <w:vanish/>
          <w:sz w:val="16"/>
        </w:rPr>
        <w:t>profitability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commodification.</w:t>
      </w:r>
    </w:p>
    <w:p w14:paraId="296EEFD6" w14:textId="77777777" w:rsidR="009A6333" w:rsidRPr="006667E6" w:rsidRDefault="009A6333" w:rsidP="009A6333">
      <w:pPr>
        <w:pStyle w:val="Heading4"/>
        <w:rPr>
          <w:rFonts w:asciiTheme="majorHAnsi" w:hAnsiTheme="majorHAnsi"/>
        </w:rPr>
      </w:pPr>
      <w:r w:rsidRPr="006667E6">
        <w:rPr>
          <w:rFonts w:asciiTheme="majorHAnsi" w:hAnsiTheme="majorHAnsi"/>
        </w:rPr>
        <w:lastRenderedPageBreak/>
        <w:t>Thus the plan: The member nations of the World Trade Organization ought to eliminate enforcement of patent protections for medicines in every nation except the United States, the United Kingdom, Belgium, The Netherlands, Germany, Switzerland, Italy, France, Spain, China, Japan</w:t>
      </w:r>
    </w:p>
    <w:p w14:paraId="1FF3AA5A" w14:textId="77777777" w:rsidR="009A6333" w:rsidRPr="006667E6" w:rsidRDefault="009A6333" w:rsidP="009A6333">
      <w:pPr>
        <w:pStyle w:val="Heading2"/>
        <w:spacing w:line="240" w:lineRule="auto"/>
        <w:rPr>
          <w:rFonts w:asciiTheme="majorHAnsi" w:hAnsiTheme="majorHAnsi"/>
        </w:rPr>
      </w:pPr>
      <w:r w:rsidRPr="006667E6">
        <w:rPr>
          <w:rFonts w:asciiTheme="majorHAnsi" w:hAnsiTheme="majorHAnsi"/>
        </w:rPr>
        <w:lastRenderedPageBreak/>
        <w:t>Advantage One is Access</w:t>
      </w:r>
    </w:p>
    <w:p w14:paraId="61DB0EB8" w14:textId="77777777" w:rsidR="009A6333" w:rsidRPr="006667E6" w:rsidRDefault="009A6333" w:rsidP="009A6333">
      <w:pPr>
        <w:pStyle w:val="Heading4"/>
        <w:spacing w:line="240" w:lineRule="auto"/>
        <w:rPr>
          <w:rFonts w:asciiTheme="majorHAnsi" w:hAnsiTheme="majorHAnsi"/>
        </w:rPr>
      </w:pPr>
      <w:r w:rsidRPr="006667E6">
        <w:rPr>
          <w:rFonts w:asciiTheme="majorHAnsi" w:hAnsiTheme="majorHAnsi"/>
        </w:rPr>
        <w:t>The removal of patents would give people better access to some of the same privileges as western countries and reduce the effects of neocolonialism</w:t>
      </w:r>
    </w:p>
    <w:p w14:paraId="2BD08262" w14:textId="77777777" w:rsidR="009A6333" w:rsidRPr="006667E6" w:rsidRDefault="009A6333" w:rsidP="009A6333">
      <w:pPr>
        <w:spacing w:line="240" w:lineRule="auto"/>
        <w:rPr>
          <w:rFonts w:asciiTheme="majorHAnsi" w:hAnsiTheme="majorHAnsi"/>
        </w:rPr>
      </w:pPr>
      <w:r w:rsidRPr="006667E6">
        <w:rPr>
          <w:rStyle w:val="Style13ptBold"/>
          <w:rFonts w:asciiTheme="majorHAnsi" w:hAnsiTheme="majorHAnsi"/>
        </w:rPr>
        <w:t>Oxfam 21</w:t>
      </w:r>
      <w:r w:rsidRPr="006667E6">
        <w:rPr>
          <w:rFonts w:asciiTheme="majorHAnsi" w:hAnsiTheme="majorHAnsi"/>
        </w:rPr>
        <w:t>, Organization working to end the injustice of poverty. Intellectual property and access to medicine. Oxfam.com, Summer 2021 &lt; https://www.oxfamamerica.org/explore/issues/economic-well-being/intellectual-property-and-access-to-medicine/&gt; KK</w:t>
      </w:r>
    </w:p>
    <w:p w14:paraId="7926C5C3" w14:textId="77777777" w:rsidR="009A6333" w:rsidRPr="006667E6" w:rsidRDefault="009A6333" w:rsidP="009A6333">
      <w:pPr>
        <w:spacing w:line="240" w:lineRule="auto"/>
        <w:rPr>
          <w:rFonts w:asciiTheme="majorHAnsi" w:hAnsiTheme="majorHAnsi"/>
          <w:sz w:val="16"/>
        </w:rPr>
      </w:pPr>
      <w:r w:rsidRPr="009A6333">
        <w:rPr>
          <w:rFonts w:asciiTheme="majorHAnsi" w:hAnsiTheme="majorHAnsi"/>
          <w:vanish/>
          <w:sz w:val="16"/>
        </w:rPr>
        <w:t>Today,</w:t>
      </w:r>
      <w:r w:rsidRPr="006667E6">
        <w:rPr>
          <w:rFonts w:asciiTheme="majorHAnsi" w:hAnsiTheme="majorHAnsi"/>
          <w:sz w:val="16"/>
        </w:rPr>
        <w:t xml:space="preserve"> </w:t>
      </w:r>
      <w:r w:rsidRPr="009A6333">
        <w:rPr>
          <w:rFonts w:asciiTheme="majorHAnsi" w:hAnsiTheme="majorHAnsi"/>
          <w:vanish/>
          <w:sz w:val="16"/>
        </w:rPr>
        <w:t>more</w:t>
      </w:r>
      <w:r w:rsidRPr="006667E6">
        <w:rPr>
          <w:rFonts w:asciiTheme="majorHAnsi" w:hAnsiTheme="majorHAnsi"/>
          <w:sz w:val="16"/>
        </w:rPr>
        <w:t xml:space="preserve"> </w:t>
      </w:r>
      <w:r w:rsidRPr="009A6333">
        <w:rPr>
          <w:rFonts w:asciiTheme="majorHAnsi" w:hAnsiTheme="majorHAnsi"/>
          <w:vanish/>
          <w:sz w:val="16"/>
        </w:rPr>
        <w:t>than</w:t>
      </w:r>
      <w:r w:rsidRPr="006667E6">
        <w:rPr>
          <w:rFonts w:asciiTheme="majorHAnsi" w:hAnsiTheme="majorHAnsi"/>
          <w:sz w:val="16"/>
        </w:rPr>
        <w:t xml:space="preserve"> </w:t>
      </w:r>
      <w:r w:rsidRPr="009A6333">
        <w:rPr>
          <w:rFonts w:asciiTheme="majorHAnsi" w:hAnsiTheme="majorHAnsi"/>
          <w:vanish/>
          <w:sz w:val="16"/>
        </w:rPr>
        <w:t>two</w:t>
      </w:r>
      <w:r w:rsidRPr="006667E6">
        <w:rPr>
          <w:rFonts w:asciiTheme="majorHAnsi" w:hAnsiTheme="majorHAnsi"/>
          <w:sz w:val="16"/>
        </w:rPr>
        <w:t xml:space="preserve"> </w:t>
      </w:r>
      <w:r w:rsidRPr="009A6333">
        <w:rPr>
          <w:rFonts w:asciiTheme="majorHAnsi" w:hAnsiTheme="majorHAnsi"/>
          <w:vanish/>
          <w:sz w:val="16"/>
        </w:rPr>
        <w:t>billion</w:t>
      </w:r>
      <w:r w:rsidRPr="006667E6">
        <w:rPr>
          <w:rFonts w:asciiTheme="majorHAnsi" w:hAnsiTheme="majorHAnsi"/>
          <w:sz w:val="16"/>
        </w:rPr>
        <w:t xml:space="preserve"> </w:t>
      </w:r>
      <w:r w:rsidRPr="009A6333">
        <w:rPr>
          <w:rFonts w:asciiTheme="majorHAnsi" w:hAnsiTheme="majorHAnsi"/>
          <w:vanish/>
          <w:sz w:val="16"/>
        </w:rPr>
        <w:t>people</w:t>
      </w:r>
      <w:r w:rsidRPr="006667E6">
        <w:rPr>
          <w:rFonts w:asciiTheme="majorHAnsi" w:hAnsiTheme="majorHAnsi"/>
          <w:sz w:val="16"/>
        </w:rPr>
        <w:t xml:space="preserve"> </w:t>
      </w:r>
      <w:r w:rsidRPr="009A6333">
        <w:rPr>
          <w:rFonts w:asciiTheme="majorHAnsi" w:hAnsiTheme="majorHAnsi"/>
          <w:vanish/>
          <w:sz w:val="16"/>
        </w:rPr>
        <w:t>across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developing</w:t>
      </w:r>
      <w:r w:rsidRPr="006667E6">
        <w:rPr>
          <w:rFonts w:asciiTheme="majorHAnsi" w:hAnsiTheme="majorHAnsi"/>
          <w:sz w:val="16"/>
        </w:rPr>
        <w:t xml:space="preserve"> </w:t>
      </w:r>
      <w:r w:rsidRPr="009A6333">
        <w:rPr>
          <w:rFonts w:asciiTheme="majorHAnsi" w:hAnsiTheme="majorHAnsi"/>
          <w:vanish/>
          <w:sz w:val="16"/>
        </w:rPr>
        <w:t>world</w:t>
      </w:r>
      <w:r w:rsidRPr="006667E6">
        <w:rPr>
          <w:rFonts w:asciiTheme="majorHAnsi" w:hAnsiTheme="majorHAnsi"/>
          <w:sz w:val="16"/>
        </w:rPr>
        <w:t xml:space="preserve"> </w:t>
      </w:r>
      <w:r w:rsidRPr="009A6333">
        <w:rPr>
          <w:rFonts w:asciiTheme="majorHAnsi" w:hAnsiTheme="majorHAnsi"/>
          <w:vanish/>
          <w:sz w:val="16"/>
        </w:rPr>
        <w:t>lack</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affordable</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including</w:t>
      </w:r>
      <w:r w:rsidRPr="006667E6">
        <w:rPr>
          <w:rFonts w:asciiTheme="majorHAnsi" w:hAnsiTheme="majorHAnsi"/>
          <w:sz w:val="16"/>
        </w:rPr>
        <w:t xml:space="preserve"> </w:t>
      </w:r>
      <w:r w:rsidRPr="009A6333">
        <w:rPr>
          <w:rFonts w:asciiTheme="majorHAnsi" w:hAnsiTheme="majorHAnsi"/>
          <w:vanish/>
          <w:sz w:val="16"/>
        </w:rPr>
        <w:t>many</w:t>
      </w:r>
      <w:r w:rsidRPr="006667E6">
        <w:rPr>
          <w:rFonts w:asciiTheme="majorHAnsi" w:hAnsiTheme="majorHAnsi"/>
          <w:sz w:val="16"/>
        </w:rPr>
        <w:t xml:space="preserve"> </w:t>
      </w:r>
      <w:r w:rsidRPr="009A6333">
        <w:rPr>
          <w:rFonts w:asciiTheme="majorHAnsi" w:hAnsiTheme="majorHAnsi"/>
          <w:vanish/>
          <w:sz w:val="16"/>
        </w:rPr>
        <w:t>patients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negotiating</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Trans-Pacific</w:t>
      </w:r>
      <w:r w:rsidRPr="006667E6">
        <w:rPr>
          <w:rFonts w:asciiTheme="majorHAnsi" w:hAnsiTheme="majorHAnsi"/>
          <w:sz w:val="16"/>
        </w:rPr>
        <w:t xml:space="preserve"> </w:t>
      </w:r>
      <w:r w:rsidRPr="009A6333">
        <w:rPr>
          <w:rFonts w:asciiTheme="majorHAnsi" w:hAnsiTheme="majorHAnsi"/>
          <w:vanish/>
          <w:sz w:val="16"/>
        </w:rPr>
        <w:t>Partnership</w:t>
      </w:r>
      <w:r w:rsidRPr="006667E6">
        <w:rPr>
          <w:rFonts w:asciiTheme="majorHAnsi" w:hAnsiTheme="majorHAnsi"/>
          <w:sz w:val="16"/>
        </w:rPr>
        <w:t xml:space="preserve"> </w:t>
      </w:r>
      <w:r w:rsidRPr="009A6333">
        <w:rPr>
          <w:rFonts w:asciiTheme="majorHAnsi" w:hAnsiTheme="majorHAnsi"/>
          <w:vanish/>
          <w:sz w:val="16"/>
        </w:rPr>
        <w:t>(TPP)</w:t>
      </w:r>
      <w:r w:rsidRPr="006667E6">
        <w:rPr>
          <w:rFonts w:asciiTheme="majorHAnsi" w:hAnsiTheme="majorHAnsi"/>
          <w:sz w:val="16"/>
        </w:rPr>
        <w:t xml:space="preserve"> </w:t>
      </w:r>
      <w:r w:rsidRPr="009A6333">
        <w:rPr>
          <w:rFonts w:asciiTheme="majorHAnsi" w:hAnsiTheme="majorHAnsi"/>
          <w:vanish/>
          <w:sz w:val="16"/>
        </w:rPr>
        <w:t>free</w:t>
      </w:r>
      <w:r w:rsidRPr="006667E6">
        <w:rPr>
          <w:rFonts w:asciiTheme="majorHAnsi" w:hAnsiTheme="majorHAnsi"/>
          <w:sz w:val="16"/>
        </w:rPr>
        <w:t xml:space="preserve"> </w:t>
      </w:r>
      <w:r w:rsidRPr="009A6333">
        <w:rPr>
          <w:rFonts w:asciiTheme="majorHAnsi" w:hAnsiTheme="majorHAnsi"/>
          <w:vanish/>
          <w:sz w:val="16"/>
        </w:rPr>
        <w:t>trade</w:t>
      </w:r>
      <w:r w:rsidRPr="006667E6">
        <w:rPr>
          <w:rFonts w:asciiTheme="majorHAnsi" w:hAnsiTheme="majorHAnsi"/>
          <w:sz w:val="16"/>
        </w:rPr>
        <w:t xml:space="preserve"> </w:t>
      </w:r>
      <w:r w:rsidRPr="009A6333">
        <w:rPr>
          <w:rFonts w:asciiTheme="majorHAnsi" w:hAnsiTheme="majorHAnsi"/>
          <w:vanish/>
          <w:sz w:val="16"/>
        </w:rPr>
        <w:t>agreement.</w:t>
      </w:r>
      <w:r w:rsidRPr="006667E6">
        <w:rPr>
          <w:rFonts w:asciiTheme="majorHAnsi" w:hAnsiTheme="majorHAnsi"/>
          <w:sz w:val="16"/>
        </w:rPr>
        <w:t xml:space="preserve"> </w:t>
      </w:r>
      <w:r w:rsidRPr="009A6333">
        <w:rPr>
          <w:rFonts w:asciiTheme="majorHAnsi" w:hAnsiTheme="majorHAnsi"/>
          <w:vanish/>
          <w:sz w:val="16"/>
        </w:rPr>
        <w:t>Two</w:t>
      </w:r>
      <w:r w:rsidRPr="006667E6">
        <w:rPr>
          <w:rFonts w:asciiTheme="majorHAnsi" w:hAnsiTheme="majorHAnsi"/>
          <w:sz w:val="16"/>
        </w:rPr>
        <w:t xml:space="preserve"> </w:t>
      </w:r>
      <w:r w:rsidRPr="009A6333">
        <w:rPr>
          <w:rFonts w:asciiTheme="majorHAnsi" w:hAnsiTheme="majorHAnsi"/>
          <w:vanish/>
          <w:sz w:val="16"/>
        </w:rPr>
        <w:t>critical</w:t>
      </w:r>
      <w:r w:rsidRPr="006667E6">
        <w:rPr>
          <w:rFonts w:asciiTheme="majorHAnsi" w:hAnsiTheme="majorHAnsi"/>
          <w:sz w:val="16"/>
        </w:rPr>
        <w:t xml:space="preserve"> </w:t>
      </w:r>
      <w:r w:rsidRPr="009A6333">
        <w:rPr>
          <w:rFonts w:asciiTheme="majorHAnsi" w:hAnsiTheme="majorHAnsi"/>
          <w:vanish/>
          <w:sz w:val="16"/>
        </w:rPr>
        <w:t>factors</w:t>
      </w:r>
      <w:r w:rsidRPr="006667E6">
        <w:rPr>
          <w:rFonts w:asciiTheme="majorHAnsi" w:hAnsiTheme="majorHAnsi"/>
          <w:sz w:val="16"/>
        </w:rPr>
        <w:t xml:space="preserve"> </w:t>
      </w:r>
      <w:r w:rsidRPr="009A6333">
        <w:rPr>
          <w:rFonts w:asciiTheme="majorHAnsi" w:hAnsiTheme="majorHAnsi"/>
          <w:vanish/>
          <w:sz w:val="16"/>
        </w:rPr>
        <w:t>limit</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treatment: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high</w:t>
      </w:r>
      <w:r w:rsidRPr="006667E6">
        <w:rPr>
          <w:rFonts w:asciiTheme="majorHAnsi" w:hAnsiTheme="majorHAnsi"/>
          <w:sz w:val="16"/>
        </w:rPr>
        <w:t xml:space="preserve"> </w:t>
      </w:r>
      <w:r w:rsidRPr="009A6333">
        <w:rPr>
          <w:rFonts w:asciiTheme="majorHAnsi" w:hAnsiTheme="majorHAnsi"/>
          <w:vanish/>
          <w:sz w:val="16"/>
        </w:rPr>
        <w:t>prices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new</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particularly</w:t>
      </w:r>
      <w:r w:rsidRPr="006667E6">
        <w:rPr>
          <w:rFonts w:asciiTheme="majorHAnsi" w:hAnsiTheme="majorHAnsi"/>
          <w:sz w:val="16"/>
        </w:rPr>
        <w:t xml:space="preserve"> </w:t>
      </w:r>
      <w:r w:rsidRPr="009A6333">
        <w:rPr>
          <w:rFonts w:asciiTheme="majorHAnsi" w:hAnsiTheme="majorHAnsi"/>
          <w:vanish/>
          <w:sz w:val="16"/>
        </w:rPr>
        <w:t>those</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patent-protected,</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lack</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vaccines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treat</w:t>
      </w:r>
      <w:r w:rsidRPr="006667E6">
        <w:rPr>
          <w:rFonts w:asciiTheme="majorHAnsi" w:hAnsiTheme="majorHAnsi"/>
          <w:sz w:val="16"/>
        </w:rPr>
        <w:t xml:space="preserve"> </w:t>
      </w:r>
      <w:r w:rsidRPr="009A6333">
        <w:rPr>
          <w:rFonts w:asciiTheme="majorHAnsi" w:hAnsiTheme="majorHAnsi"/>
          <w:vanish/>
          <w:sz w:val="16"/>
        </w:rPr>
        <w:t>neglected</w:t>
      </w:r>
      <w:r w:rsidRPr="006667E6">
        <w:rPr>
          <w:rFonts w:asciiTheme="majorHAnsi" w:hAnsiTheme="majorHAnsi"/>
          <w:sz w:val="16"/>
        </w:rPr>
        <w:t xml:space="preserve"> </w:t>
      </w:r>
      <w:r w:rsidRPr="009A6333">
        <w:rPr>
          <w:rFonts w:asciiTheme="majorHAnsi" w:hAnsiTheme="majorHAnsi"/>
          <w:vanish/>
          <w:sz w:val="16"/>
        </w:rPr>
        <w:t>diseases,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consequence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lack</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R&amp;D.</w:t>
      </w:r>
      <w:r w:rsidRPr="006667E6">
        <w:rPr>
          <w:rFonts w:asciiTheme="majorHAnsi" w:hAnsiTheme="majorHAnsi"/>
          <w:sz w:val="16"/>
        </w:rPr>
        <w:t xml:space="preserve"> </w:t>
      </w:r>
      <w:r w:rsidRPr="009A6333">
        <w:rPr>
          <w:rFonts w:asciiTheme="majorHAnsi" w:hAnsiTheme="majorHAnsi"/>
          <w:vanish/>
          <w:sz w:val="16"/>
        </w:rPr>
        <w:t>Intellectual</w:t>
      </w:r>
      <w:r w:rsidRPr="006667E6">
        <w:rPr>
          <w:rFonts w:asciiTheme="majorHAnsi" w:hAnsiTheme="majorHAnsi"/>
          <w:sz w:val="16"/>
        </w:rPr>
        <w:t xml:space="preserve"> </w:t>
      </w:r>
      <w:r w:rsidRPr="009A6333">
        <w:rPr>
          <w:rFonts w:asciiTheme="majorHAnsi" w:hAnsiTheme="majorHAnsi"/>
          <w:vanish/>
          <w:sz w:val="16"/>
        </w:rPr>
        <w:t>property</w:t>
      </w:r>
      <w:r w:rsidRPr="006667E6">
        <w:rPr>
          <w:rFonts w:asciiTheme="majorHAnsi" w:hAnsiTheme="majorHAnsi"/>
          <w:sz w:val="16"/>
        </w:rPr>
        <w:t xml:space="preserve"> </w:t>
      </w:r>
      <w:r w:rsidRPr="009A6333">
        <w:rPr>
          <w:rFonts w:asciiTheme="majorHAnsi" w:hAnsiTheme="majorHAnsi"/>
          <w:vanish/>
          <w:sz w:val="16"/>
        </w:rPr>
        <w:t>(IP)</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different</w:t>
      </w:r>
      <w:r w:rsidRPr="006667E6">
        <w:rPr>
          <w:rFonts w:asciiTheme="majorHAnsi" w:hAnsiTheme="majorHAnsi"/>
          <w:sz w:val="16"/>
        </w:rPr>
        <w:t xml:space="preserve"> </w:t>
      </w:r>
      <w:r w:rsidRPr="009A6333">
        <w:rPr>
          <w:rFonts w:asciiTheme="majorHAnsi" w:hAnsiTheme="majorHAnsi"/>
          <w:vanish/>
          <w:sz w:val="16"/>
        </w:rPr>
        <w:t>forms;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case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we</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talking</w:t>
      </w:r>
      <w:r w:rsidRPr="006667E6">
        <w:rPr>
          <w:rFonts w:asciiTheme="majorHAnsi" w:hAnsiTheme="majorHAnsi"/>
          <w:sz w:val="16"/>
        </w:rPr>
        <w:t xml:space="preserve"> </w:t>
      </w:r>
      <w:r w:rsidRPr="009A6333">
        <w:rPr>
          <w:rFonts w:asciiTheme="majorHAnsi" w:hAnsiTheme="majorHAnsi"/>
          <w:vanish/>
          <w:sz w:val="16"/>
        </w:rPr>
        <w:t>about</w:t>
      </w:r>
      <w:r w:rsidRPr="006667E6">
        <w:rPr>
          <w:rFonts w:asciiTheme="majorHAnsi" w:hAnsiTheme="majorHAnsi"/>
          <w:sz w:val="16"/>
        </w:rPr>
        <w:t xml:space="preserve"> </w:t>
      </w:r>
      <w:r w:rsidRPr="009A6333">
        <w:rPr>
          <w:rFonts w:asciiTheme="majorHAnsi" w:hAnsiTheme="majorHAnsi"/>
          <w:vanish/>
          <w:sz w:val="16"/>
        </w:rPr>
        <w:t>patents.</w:t>
      </w:r>
      <w:r w:rsidRPr="006667E6">
        <w:rPr>
          <w:rFonts w:asciiTheme="majorHAnsi" w:hAnsiTheme="majorHAnsi"/>
          <w:sz w:val="16"/>
        </w:rPr>
        <w:t xml:space="preserve"> </w:t>
      </w:r>
      <w:r w:rsidRPr="009A6333">
        <w:rPr>
          <w:rFonts w:asciiTheme="majorHAnsi" w:hAnsiTheme="majorHAnsi"/>
          <w:vanish/>
          <w:sz w:val="16"/>
        </w:rPr>
        <w:t>Patents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policy</w:t>
      </w:r>
      <w:r w:rsidRPr="006667E6">
        <w:rPr>
          <w:rFonts w:asciiTheme="majorHAnsi" w:hAnsiTheme="majorHAnsi"/>
          <w:sz w:val="16"/>
        </w:rPr>
        <w:t xml:space="preserve"> </w:t>
      </w:r>
      <w:r w:rsidRPr="009A6333">
        <w:rPr>
          <w:rFonts w:asciiTheme="majorHAnsi" w:hAnsiTheme="majorHAnsi"/>
          <w:vanish/>
          <w:sz w:val="16"/>
        </w:rPr>
        <w:t>instrument</w:t>
      </w:r>
      <w:r w:rsidRPr="006667E6">
        <w:rPr>
          <w:rFonts w:asciiTheme="majorHAnsi" w:hAnsiTheme="majorHAnsi"/>
          <w:sz w:val="16"/>
        </w:rPr>
        <w:t xml:space="preserve"> </w:t>
      </w:r>
      <w:r w:rsidRPr="009A6333">
        <w:rPr>
          <w:rFonts w:asciiTheme="majorHAnsi" w:hAnsiTheme="majorHAnsi"/>
          <w:vanish/>
          <w:sz w:val="16"/>
        </w:rPr>
        <w:t>aimed</w:t>
      </w:r>
      <w:r w:rsidRPr="006667E6">
        <w:rPr>
          <w:rFonts w:asciiTheme="majorHAnsi" w:hAnsiTheme="majorHAnsi"/>
          <w:sz w:val="16"/>
        </w:rPr>
        <w:t xml:space="preserve"> </w:t>
      </w:r>
      <w:r w:rsidRPr="009A6333">
        <w:rPr>
          <w:rFonts w:asciiTheme="majorHAnsi" w:hAnsiTheme="majorHAnsi"/>
          <w:vanish/>
          <w:sz w:val="16"/>
        </w:rPr>
        <w:t>at</w:t>
      </w:r>
      <w:r w:rsidRPr="006667E6">
        <w:rPr>
          <w:rFonts w:asciiTheme="majorHAnsi" w:hAnsiTheme="majorHAnsi"/>
          <w:sz w:val="16"/>
        </w:rPr>
        <w:t xml:space="preserve"> </w:t>
      </w:r>
      <w:r w:rsidRPr="009A6333">
        <w:rPr>
          <w:rFonts w:asciiTheme="majorHAnsi" w:hAnsiTheme="majorHAnsi"/>
          <w:vanish/>
          <w:sz w:val="16"/>
        </w:rPr>
        <w:t>stimulating</w:t>
      </w:r>
      <w:r w:rsidRPr="006667E6">
        <w:rPr>
          <w:rFonts w:asciiTheme="majorHAnsi" w:hAnsiTheme="majorHAnsi"/>
          <w:sz w:val="16"/>
        </w:rPr>
        <w:t xml:space="preserve"> </w:t>
      </w:r>
      <w:r w:rsidRPr="009A6333">
        <w:rPr>
          <w:rFonts w:asciiTheme="majorHAnsi" w:hAnsiTheme="majorHAnsi"/>
          <w:vanish/>
          <w:sz w:val="16"/>
        </w:rPr>
        <w:t>innovation.</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providing</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monopoly</w:t>
      </w:r>
      <w:r w:rsidRPr="006667E6">
        <w:rPr>
          <w:rFonts w:asciiTheme="majorHAnsi" w:hAnsiTheme="majorHAnsi"/>
          <w:sz w:val="16"/>
        </w:rPr>
        <w:t xml:space="preserve"> </w:t>
      </w:r>
      <w:r w:rsidRPr="009A6333">
        <w:rPr>
          <w:rFonts w:asciiTheme="majorHAnsi" w:hAnsiTheme="majorHAnsi"/>
          <w:vanish/>
          <w:sz w:val="16"/>
        </w:rPr>
        <w:t>through</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patent—which</w:t>
      </w:r>
      <w:r w:rsidRPr="006667E6">
        <w:rPr>
          <w:rFonts w:asciiTheme="majorHAnsi" w:hAnsiTheme="majorHAnsi"/>
          <w:sz w:val="16"/>
        </w:rPr>
        <w:t xml:space="preserve"> </w:t>
      </w:r>
      <w:r w:rsidRPr="009A6333">
        <w:rPr>
          <w:rFonts w:asciiTheme="majorHAnsi" w:hAnsiTheme="majorHAnsi"/>
          <w:vanish/>
          <w:sz w:val="16"/>
        </w:rPr>
        <w:t>gives</w:t>
      </w:r>
      <w:r w:rsidRPr="006667E6">
        <w:rPr>
          <w:rFonts w:asciiTheme="majorHAnsi" w:hAnsiTheme="majorHAnsi"/>
          <w:sz w:val="16"/>
        </w:rPr>
        <w:t xml:space="preserve"> </w:t>
      </w:r>
      <w:r w:rsidRPr="009A6333">
        <w:rPr>
          <w:rFonts w:asciiTheme="majorHAnsi" w:hAnsiTheme="majorHAnsi"/>
          <w:vanish/>
          <w:sz w:val="16"/>
        </w:rPr>
        <w:t>inventors</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economic</w:t>
      </w:r>
      <w:r w:rsidRPr="006667E6">
        <w:rPr>
          <w:rFonts w:asciiTheme="majorHAnsi" w:hAnsiTheme="majorHAnsi"/>
          <w:sz w:val="16"/>
        </w:rPr>
        <w:t xml:space="preserve"> </w:t>
      </w:r>
      <w:r w:rsidRPr="009A6333">
        <w:rPr>
          <w:rFonts w:asciiTheme="majorHAnsi" w:hAnsiTheme="majorHAnsi"/>
          <w:vanish/>
          <w:sz w:val="16"/>
        </w:rPr>
        <w:t>advantage—governments</w:t>
      </w:r>
      <w:r w:rsidRPr="006667E6">
        <w:rPr>
          <w:rFonts w:asciiTheme="majorHAnsi" w:hAnsiTheme="majorHAnsi"/>
          <w:sz w:val="16"/>
        </w:rPr>
        <w:t xml:space="preserve"> </w:t>
      </w:r>
      <w:r w:rsidRPr="009A6333">
        <w:rPr>
          <w:rFonts w:asciiTheme="majorHAnsi" w:hAnsiTheme="majorHAnsi"/>
          <w:vanish/>
          <w:sz w:val="16"/>
        </w:rPr>
        <w:t>seek</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provide</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incentive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R&amp;D.</w:t>
      </w:r>
      <w:r w:rsidRPr="006667E6">
        <w:rPr>
          <w:rFonts w:asciiTheme="majorHAnsi" w:hAnsiTheme="majorHAnsi"/>
          <w:sz w:val="16"/>
        </w:rPr>
        <w:t xml:space="preserve"> </w:t>
      </w:r>
      <w:r w:rsidRPr="009A6333">
        <w:rPr>
          <w:rFonts w:asciiTheme="majorHAnsi" w:hAnsiTheme="majorHAnsi"/>
          <w:vanish/>
          <w:sz w:val="16"/>
        </w:rPr>
        <w:t>At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same</w:t>
      </w:r>
      <w:r w:rsidRPr="006667E6">
        <w:rPr>
          <w:rFonts w:asciiTheme="majorHAnsi" w:hAnsiTheme="majorHAnsi"/>
          <w:sz w:val="16"/>
        </w:rPr>
        <w:t xml:space="preserve"> </w:t>
      </w:r>
      <w:r w:rsidRPr="009A6333">
        <w:rPr>
          <w:rFonts w:asciiTheme="majorHAnsi" w:hAnsiTheme="majorHAnsi"/>
          <w:vanish/>
          <w:sz w:val="16"/>
        </w:rPr>
        <w:t>time,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benefits</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technological</w:t>
      </w:r>
      <w:r w:rsidRPr="006667E6">
        <w:rPr>
          <w:rFonts w:asciiTheme="majorHAnsi" w:hAnsiTheme="majorHAnsi"/>
          <w:sz w:val="16"/>
        </w:rPr>
        <w:t xml:space="preserve"> </w:t>
      </w:r>
      <w:r w:rsidRPr="009A6333">
        <w:rPr>
          <w:rFonts w:asciiTheme="majorHAnsi" w:hAnsiTheme="majorHAnsi"/>
          <w:vanish/>
          <w:sz w:val="16"/>
        </w:rPr>
        <w:t>advancement.</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trade-off</w:t>
      </w:r>
      <w:r w:rsidRPr="006667E6">
        <w:rPr>
          <w:rFonts w:asciiTheme="majorHAnsi" w:hAnsiTheme="majorHAnsi"/>
          <w:sz w:val="16"/>
        </w:rPr>
        <w:t xml:space="preserve"> </w:t>
      </w:r>
      <w:r w:rsidRPr="009A6333">
        <w:rPr>
          <w:rFonts w:asciiTheme="majorHAnsi" w:hAnsiTheme="majorHAnsi"/>
          <w:vanish/>
          <w:sz w:val="16"/>
        </w:rPr>
        <w:t>underpins</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systems</w:t>
      </w:r>
      <w:r w:rsidRPr="006667E6">
        <w:rPr>
          <w:rFonts w:asciiTheme="majorHAnsi" w:hAnsiTheme="majorHAnsi"/>
          <w:sz w:val="16"/>
        </w:rPr>
        <w:t xml:space="preserve"> </w:t>
      </w:r>
      <w:r w:rsidRPr="009A6333">
        <w:rPr>
          <w:rFonts w:asciiTheme="majorHAnsi" w:hAnsiTheme="majorHAnsi"/>
          <w:vanish/>
          <w:sz w:val="16"/>
        </w:rPr>
        <w:t>everywhere.</w:t>
      </w:r>
      <w:r w:rsidRPr="006667E6">
        <w:rPr>
          <w:rFonts w:asciiTheme="majorHAnsi" w:hAnsiTheme="majorHAnsi"/>
          <w:sz w:val="16"/>
        </w:rPr>
        <w:t xml:space="preserve"> </w:t>
      </w:r>
      <w:r w:rsidRPr="009A6333">
        <w:rPr>
          <w:rFonts w:asciiTheme="majorHAnsi" w:hAnsiTheme="majorHAnsi"/>
          <w:vanish/>
          <w:sz w:val="16"/>
        </w:rPr>
        <w:t>Governments</w:t>
      </w:r>
      <w:r w:rsidRPr="006667E6">
        <w:rPr>
          <w:rFonts w:asciiTheme="majorHAnsi" w:hAnsiTheme="majorHAnsi"/>
          <w:sz w:val="16"/>
        </w:rPr>
        <w:t xml:space="preserve"> </w:t>
      </w:r>
      <w:r w:rsidRPr="009A6333">
        <w:rPr>
          <w:rFonts w:asciiTheme="majorHAnsi" w:hAnsiTheme="majorHAnsi"/>
          <w:vanish/>
          <w:sz w:val="16"/>
        </w:rPr>
        <w:t>need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maintain</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appropriate</w:t>
      </w:r>
      <w:r w:rsidRPr="006667E6">
        <w:rPr>
          <w:rFonts w:asciiTheme="majorHAnsi" w:hAnsiTheme="majorHAnsi"/>
          <w:sz w:val="16"/>
        </w:rPr>
        <w:t xml:space="preserve"> </w:t>
      </w:r>
      <w:r w:rsidRPr="009A6333">
        <w:rPr>
          <w:rFonts w:asciiTheme="majorHAnsi" w:hAnsiTheme="majorHAnsi"/>
          <w:vanish/>
          <w:sz w:val="16"/>
        </w:rPr>
        <w:t>balance</w:t>
      </w:r>
      <w:r w:rsidRPr="006667E6">
        <w:rPr>
          <w:rFonts w:asciiTheme="majorHAnsi" w:hAnsiTheme="majorHAnsi"/>
          <w:sz w:val="16"/>
        </w:rPr>
        <w:t xml:space="preserve"> </w:t>
      </w:r>
      <w:r w:rsidRPr="009A6333">
        <w:rPr>
          <w:rFonts w:asciiTheme="majorHAnsi" w:hAnsiTheme="majorHAnsi"/>
          <w:vanish/>
          <w:sz w:val="16"/>
        </w:rPr>
        <w:t>between</w:t>
      </w:r>
      <w:r w:rsidRPr="006667E6">
        <w:rPr>
          <w:rFonts w:asciiTheme="majorHAnsi" w:hAnsiTheme="majorHAnsi"/>
          <w:sz w:val="16"/>
        </w:rPr>
        <w:t xml:space="preserve"> </w:t>
      </w:r>
      <w:r w:rsidRPr="009A6333">
        <w:rPr>
          <w:rFonts w:asciiTheme="majorHAnsi" w:hAnsiTheme="majorHAnsi"/>
          <w:vanish/>
          <w:sz w:val="16"/>
        </w:rPr>
        <w:t>incentivizing</w:t>
      </w:r>
      <w:r w:rsidRPr="006667E6">
        <w:rPr>
          <w:rFonts w:asciiTheme="majorHAnsi" w:hAnsiTheme="majorHAnsi"/>
          <w:sz w:val="16"/>
        </w:rPr>
        <w:t xml:space="preserve"> </w:t>
      </w:r>
      <w:r w:rsidRPr="009A6333">
        <w:rPr>
          <w:rFonts w:asciiTheme="majorHAnsi" w:hAnsiTheme="majorHAnsi"/>
          <w:vanish/>
          <w:sz w:val="16"/>
        </w:rPr>
        <w:t>innovation,</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one</w:t>
      </w:r>
      <w:r w:rsidRPr="006667E6">
        <w:rPr>
          <w:rFonts w:asciiTheme="majorHAnsi" w:hAnsiTheme="majorHAnsi"/>
          <w:sz w:val="16"/>
        </w:rPr>
        <w:t xml:space="preserve"> </w:t>
      </w:r>
      <w:r w:rsidRPr="009A6333">
        <w:rPr>
          <w:rFonts w:asciiTheme="majorHAnsi" w:hAnsiTheme="majorHAnsi"/>
          <w:vanish/>
          <w:sz w:val="16"/>
        </w:rPr>
        <w:t>hand,</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other,</w:t>
      </w:r>
      <w:r w:rsidRPr="006667E6">
        <w:rPr>
          <w:rFonts w:asciiTheme="majorHAnsi" w:hAnsiTheme="majorHAnsi"/>
          <w:sz w:val="16"/>
        </w:rPr>
        <w:t xml:space="preserve"> </w:t>
      </w:r>
      <w:r w:rsidRPr="009A6333">
        <w:rPr>
          <w:rFonts w:asciiTheme="majorHAnsi" w:hAnsiTheme="majorHAnsi"/>
          <w:vanish/>
          <w:sz w:val="16"/>
        </w:rPr>
        <w:t>ensuring</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new</w:t>
      </w:r>
      <w:r w:rsidRPr="006667E6">
        <w:rPr>
          <w:rFonts w:asciiTheme="majorHAnsi" w:hAnsiTheme="majorHAnsi"/>
          <w:sz w:val="16"/>
        </w:rPr>
        <w:t xml:space="preserve"> </w:t>
      </w:r>
      <w:r w:rsidRPr="009A6333">
        <w:rPr>
          <w:rFonts w:asciiTheme="majorHAnsi" w:hAnsiTheme="majorHAnsi"/>
          <w:vanish/>
          <w:sz w:val="16"/>
        </w:rPr>
        <w:t>products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widely</w:t>
      </w:r>
      <w:r w:rsidRPr="006667E6">
        <w:rPr>
          <w:rFonts w:asciiTheme="majorHAnsi" w:hAnsiTheme="majorHAnsi"/>
          <w:sz w:val="16"/>
        </w:rPr>
        <w:t xml:space="preserve"> </w:t>
      </w:r>
      <w:r w:rsidRPr="009A6333">
        <w:rPr>
          <w:rFonts w:asciiTheme="majorHAnsi" w:hAnsiTheme="majorHAnsi"/>
          <w:vanish/>
          <w:sz w:val="16"/>
        </w:rPr>
        <w:t>available.</w:t>
      </w:r>
      <w:r w:rsidRPr="006667E6">
        <w:rPr>
          <w:rFonts w:asciiTheme="majorHAnsi" w:hAnsiTheme="majorHAnsi"/>
          <w:sz w:val="16"/>
        </w:rPr>
        <w:t xml:space="preserve"> </w:t>
      </w:r>
      <w:r w:rsidRPr="009A6333">
        <w:rPr>
          <w:rFonts w:asciiTheme="majorHAnsi" w:hAnsiTheme="majorHAnsi"/>
          <w:vanish/>
          <w:sz w:val="16"/>
        </w:rPr>
        <w:t>High</w:t>
      </w:r>
      <w:r w:rsidRPr="006667E6">
        <w:rPr>
          <w:rFonts w:asciiTheme="majorHAnsi" w:hAnsiTheme="majorHAnsi"/>
          <w:sz w:val="16"/>
        </w:rPr>
        <w:t xml:space="preserve"> </w:t>
      </w:r>
      <w:r w:rsidRPr="009A6333">
        <w:rPr>
          <w:rFonts w:asciiTheme="majorHAnsi" w:hAnsiTheme="majorHAnsi"/>
          <w:vanish/>
          <w:sz w:val="16"/>
        </w:rPr>
        <w:t>levels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IP</w:t>
      </w:r>
      <w:r w:rsidRPr="006667E6">
        <w:rPr>
          <w:rFonts w:asciiTheme="majorHAnsi" w:hAnsiTheme="majorHAnsi"/>
          <w:sz w:val="16"/>
        </w:rPr>
        <w:t xml:space="preserve"> </w:t>
      </w:r>
      <w:r w:rsidRPr="009A6333">
        <w:rPr>
          <w:rFonts w:asciiTheme="majorHAnsi" w:hAnsiTheme="majorHAnsi"/>
          <w:vanish/>
          <w:sz w:val="16"/>
        </w:rPr>
        <w:t>protection</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developing</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exacerbate,</w:t>
      </w:r>
      <w:r w:rsidRPr="006667E6">
        <w:rPr>
          <w:rFonts w:asciiTheme="majorHAnsi" w:hAnsiTheme="majorHAnsi"/>
          <w:sz w:val="16"/>
        </w:rPr>
        <w:t xml:space="preserve"> </w:t>
      </w:r>
      <w:r w:rsidRPr="009A6333">
        <w:rPr>
          <w:rFonts w:asciiTheme="majorHAnsi" w:hAnsiTheme="majorHAnsi"/>
          <w:vanish/>
          <w:sz w:val="16"/>
        </w:rPr>
        <w:t>rather</w:t>
      </w:r>
      <w:r w:rsidRPr="006667E6">
        <w:rPr>
          <w:rFonts w:asciiTheme="majorHAnsi" w:hAnsiTheme="majorHAnsi"/>
          <w:sz w:val="16"/>
        </w:rPr>
        <w:t xml:space="preserve"> </w:t>
      </w:r>
      <w:r w:rsidRPr="009A6333">
        <w:rPr>
          <w:rFonts w:asciiTheme="majorHAnsi" w:hAnsiTheme="majorHAnsi"/>
          <w:vanish/>
          <w:sz w:val="16"/>
        </w:rPr>
        <w:t>than</w:t>
      </w:r>
      <w:r w:rsidRPr="006667E6">
        <w:rPr>
          <w:rFonts w:asciiTheme="majorHAnsi" w:hAnsiTheme="majorHAnsi"/>
          <w:sz w:val="16"/>
        </w:rPr>
        <w:t xml:space="preserve"> </w:t>
      </w:r>
      <w:r w:rsidRPr="009A6333">
        <w:rPr>
          <w:rFonts w:asciiTheme="majorHAnsi" w:hAnsiTheme="majorHAnsi"/>
          <w:vanish/>
          <w:sz w:val="16"/>
        </w:rPr>
        <w:t>help</w:t>
      </w:r>
      <w:r w:rsidRPr="006667E6">
        <w:rPr>
          <w:rFonts w:asciiTheme="majorHAnsi" w:hAnsiTheme="majorHAnsi"/>
          <w:sz w:val="16"/>
        </w:rPr>
        <w:t xml:space="preserve"> </w:t>
      </w:r>
      <w:r w:rsidRPr="009A6333">
        <w:rPr>
          <w:rFonts w:asciiTheme="majorHAnsi" w:hAnsiTheme="majorHAnsi"/>
          <w:vanish/>
          <w:sz w:val="16"/>
        </w:rPr>
        <w:t>solve,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problem</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affordable</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Extensive</w:t>
      </w:r>
      <w:r w:rsidRPr="006667E6">
        <w:rPr>
          <w:rFonts w:asciiTheme="majorHAnsi" w:hAnsiTheme="majorHAnsi"/>
          <w:sz w:val="16"/>
        </w:rPr>
        <w:t xml:space="preserve"> </w:t>
      </w:r>
      <w:r w:rsidRPr="009A6333">
        <w:rPr>
          <w:rFonts w:asciiTheme="majorHAnsi" w:hAnsiTheme="majorHAnsi"/>
          <w:vanish/>
          <w:sz w:val="16"/>
        </w:rPr>
        <w:t>patent</w:t>
      </w:r>
      <w:r w:rsidRPr="006667E6">
        <w:rPr>
          <w:rStyle w:val="Emphasis"/>
          <w:rFonts w:asciiTheme="majorHAnsi" w:hAnsiTheme="majorHAnsi"/>
          <w:highlight w:val="cyan"/>
        </w:rPr>
        <w:t xml:space="preserve"> protection for new medicines delays the onset of generic competition</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because</w:t>
      </w:r>
      <w:r w:rsidRPr="006667E6">
        <w:rPr>
          <w:rStyle w:val="Emphasis"/>
          <w:rFonts w:asciiTheme="majorHAnsi" w:hAnsiTheme="majorHAnsi"/>
          <w:highlight w:val="cyan"/>
        </w:rPr>
        <w:t xml:space="preserve"> generic competition is the only proven method of reducing medicine prices in a sustainable way, such high levels of IP protection are extremely damaging to public health outcomes</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word</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background: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1994</w:t>
      </w:r>
      <w:r w:rsidRPr="006667E6">
        <w:rPr>
          <w:rFonts w:asciiTheme="majorHAnsi" w:hAnsiTheme="majorHAnsi"/>
          <w:sz w:val="16"/>
        </w:rPr>
        <w:t xml:space="preserve"> </w:t>
      </w:r>
      <w:r w:rsidRPr="009A6333">
        <w:rPr>
          <w:rFonts w:asciiTheme="majorHAnsi" w:hAnsiTheme="majorHAnsi"/>
          <w:vanish/>
          <w:sz w:val="16"/>
        </w:rPr>
        <w:t>TRIPS</w:t>
      </w:r>
      <w:r w:rsidRPr="006667E6">
        <w:rPr>
          <w:rFonts w:asciiTheme="majorHAnsi" w:hAnsiTheme="majorHAnsi"/>
          <w:sz w:val="16"/>
        </w:rPr>
        <w:t xml:space="preserve"> </w:t>
      </w:r>
      <w:r w:rsidRPr="009A6333">
        <w:rPr>
          <w:rFonts w:asciiTheme="majorHAnsi" w:hAnsiTheme="majorHAnsi"/>
          <w:vanish/>
          <w:sz w:val="16"/>
        </w:rPr>
        <w:t>Agreement</w:t>
      </w:r>
      <w:r w:rsidRPr="006667E6">
        <w:rPr>
          <w:rFonts w:asciiTheme="majorHAnsi" w:hAnsiTheme="majorHAnsi"/>
          <w:sz w:val="16"/>
        </w:rPr>
        <w:t xml:space="preserve"> </w:t>
      </w:r>
      <w:r w:rsidRPr="009A6333">
        <w:rPr>
          <w:rFonts w:asciiTheme="majorHAnsi" w:hAnsiTheme="majorHAnsi"/>
          <w:vanish/>
          <w:sz w:val="16"/>
        </w:rPr>
        <w:t>represented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single</w:t>
      </w:r>
      <w:r w:rsidRPr="006667E6">
        <w:rPr>
          <w:rFonts w:asciiTheme="majorHAnsi" w:hAnsiTheme="majorHAnsi"/>
          <w:sz w:val="16"/>
        </w:rPr>
        <w:t xml:space="preserve"> </w:t>
      </w:r>
      <w:r w:rsidRPr="009A6333">
        <w:rPr>
          <w:rFonts w:asciiTheme="majorHAnsi" w:hAnsiTheme="majorHAnsi"/>
          <w:vanish/>
          <w:sz w:val="16"/>
        </w:rPr>
        <w:t>greatest</w:t>
      </w:r>
      <w:r w:rsidRPr="006667E6">
        <w:rPr>
          <w:rFonts w:asciiTheme="majorHAnsi" w:hAnsiTheme="majorHAnsi"/>
          <w:sz w:val="16"/>
        </w:rPr>
        <w:t xml:space="preserve"> </w:t>
      </w:r>
      <w:r w:rsidRPr="009A6333">
        <w:rPr>
          <w:rFonts w:asciiTheme="majorHAnsi" w:hAnsiTheme="majorHAnsi"/>
          <w:vanish/>
          <w:sz w:val="16"/>
        </w:rPr>
        <w:t>expansion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IP</w:t>
      </w:r>
      <w:r w:rsidRPr="006667E6">
        <w:rPr>
          <w:rFonts w:asciiTheme="majorHAnsi" w:hAnsiTheme="majorHAnsi"/>
          <w:sz w:val="16"/>
        </w:rPr>
        <w:t xml:space="preserve"> </w:t>
      </w:r>
      <w:r w:rsidRPr="009A6333">
        <w:rPr>
          <w:rFonts w:asciiTheme="majorHAnsi" w:hAnsiTheme="majorHAnsi"/>
          <w:vanish/>
          <w:sz w:val="16"/>
        </w:rPr>
        <w:t>protection</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history,</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9A6333">
        <w:rPr>
          <w:rFonts w:asciiTheme="majorHAnsi" w:hAnsiTheme="majorHAnsi"/>
          <w:vanish/>
          <w:sz w:val="16"/>
        </w:rPr>
        <w:t>includes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range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safeguards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flexibilities,</w:t>
      </w:r>
      <w:r w:rsidRPr="006667E6">
        <w:rPr>
          <w:rFonts w:asciiTheme="majorHAnsi" w:hAnsiTheme="majorHAnsi"/>
          <w:sz w:val="16"/>
        </w:rPr>
        <w:t xml:space="preserve"> </w:t>
      </w:r>
      <w:r w:rsidRPr="009A6333">
        <w:rPr>
          <w:rFonts w:asciiTheme="majorHAnsi" w:hAnsiTheme="majorHAnsi"/>
          <w:vanish/>
          <w:sz w:val="16"/>
        </w:rPr>
        <w:t>which</w:t>
      </w:r>
      <w:r w:rsidRPr="006667E6">
        <w:rPr>
          <w:rFonts w:asciiTheme="majorHAnsi" w:hAnsiTheme="majorHAnsi"/>
          <w:sz w:val="16"/>
        </w:rPr>
        <w:t xml:space="preserve"> </w:t>
      </w:r>
      <w:r w:rsidRPr="009A6333">
        <w:rPr>
          <w:rFonts w:asciiTheme="majorHAnsi" w:hAnsiTheme="majorHAnsi"/>
          <w:vanish/>
          <w:sz w:val="16"/>
        </w:rPr>
        <w:t>were</w:t>
      </w:r>
      <w:r w:rsidRPr="006667E6">
        <w:rPr>
          <w:rFonts w:asciiTheme="majorHAnsi" w:hAnsiTheme="majorHAnsi"/>
          <w:sz w:val="16"/>
        </w:rPr>
        <w:t xml:space="preserve"> </w:t>
      </w:r>
      <w:r w:rsidRPr="009A6333">
        <w:rPr>
          <w:rFonts w:asciiTheme="majorHAnsi" w:hAnsiTheme="majorHAnsi"/>
          <w:vanish/>
          <w:sz w:val="16"/>
        </w:rPr>
        <w:t>reinforced</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2001</w:t>
      </w:r>
      <w:r w:rsidRPr="006667E6">
        <w:rPr>
          <w:rFonts w:asciiTheme="majorHAnsi" w:hAnsiTheme="majorHAnsi"/>
          <w:sz w:val="16"/>
        </w:rPr>
        <w:t xml:space="preserve"> </w:t>
      </w:r>
      <w:r w:rsidRPr="009A6333">
        <w:rPr>
          <w:rFonts w:asciiTheme="majorHAnsi" w:hAnsiTheme="majorHAnsi"/>
          <w:vanish/>
          <w:sz w:val="16"/>
        </w:rPr>
        <w:t>Doha</w:t>
      </w:r>
      <w:r w:rsidRPr="006667E6">
        <w:rPr>
          <w:rFonts w:asciiTheme="majorHAnsi" w:hAnsiTheme="majorHAnsi"/>
          <w:sz w:val="16"/>
        </w:rPr>
        <w:t xml:space="preserve"> </w:t>
      </w:r>
      <w:r w:rsidRPr="009A6333">
        <w:rPr>
          <w:rFonts w:asciiTheme="majorHAnsi" w:hAnsiTheme="majorHAnsi"/>
          <w:vanish/>
          <w:sz w:val="16"/>
        </w:rPr>
        <w:t>Declaration</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TRIPS</w:t>
      </w:r>
      <w:r w:rsidRPr="006667E6">
        <w:rPr>
          <w:rFonts w:asciiTheme="majorHAnsi" w:hAnsiTheme="majorHAnsi"/>
          <w:sz w:val="16"/>
        </w:rPr>
        <w:t xml:space="preserve"> </w:t>
      </w:r>
      <w:r w:rsidRPr="009A6333">
        <w:rPr>
          <w:rFonts w:asciiTheme="majorHAnsi" w:hAnsiTheme="majorHAnsi"/>
          <w:vanish/>
          <w:sz w:val="16"/>
        </w:rPr>
        <w:t>Agreement</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Yet</w:t>
      </w:r>
      <w:r w:rsidRPr="006667E6">
        <w:rPr>
          <w:rFonts w:asciiTheme="majorHAnsi" w:hAnsiTheme="majorHAnsi"/>
          <w:sz w:val="16"/>
        </w:rPr>
        <w:t xml:space="preserve"> </w:t>
      </w:r>
      <w:r w:rsidRPr="009A6333">
        <w:rPr>
          <w:rFonts w:asciiTheme="majorHAnsi" w:hAnsiTheme="majorHAnsi"/>
          <w:vanish/>
          <w:sz w:val="16"/>
        </w:rPr>
        <w:t>US</w:t>
      </w:r>
      <w:r w:rsidRPr="006667E6">
        <w:rPr>
          <w:rFonts w:asciiTheme="majorHAnsi" w:hAnsiTheme="majorHAnsi"/>
          <w:sz w:val="16"/>
        </w:rPr>
        <w:t xml:space="preserve"> </w:t>
      </w:r>
      <w:r w:rsidRPr="009A6333">
        <w:rPr>
          <w:rFonts w:asciiTheme="majorHAnsi" w:hAnsiTheme="majorHAnsi"/>
          <w:vanish/>
          <w:sz w:val="16"/>
        </w:rPr>
        <w:t>trade</w:t>
      </w:r>
      <w:r w:rsidRPr="006667E6">
        <w:rPr>
          <w:rFonts w:asciiTheme="majorHAnsi" w:hAnsiTheme="majorHAnsi"/>
          <w:sz w:val="16"/>
        </w:rPr>
        <w:t xml:space="preserve"> </w:t>
      </w:r>
      <w:r w:rsidRPr="009A6333">
        <w:rPr>
          <w:rFonts w:asciiTheme="majorHAnsi" w:hAnsiTheme="majorHAnsi"/>
          <w:vanish/>
          <w:sz w:val="16"/>
        </w:rPr>
        <w:t>agreements</w:t>
      </w:r>
      <w:r w:rsidRPr="006667E6">
        <w:rPr>
          <w:rFonts w:asciiTheme="majorHAnsi" w:hAnsiTheme="majorHAnsi"/>
          <w:sz w:val="16"/>
        </w:rPr>
        <w:t xml:space="preserve"> </w:t>
      </w:r>
      <w:r w:rsidRPr="009A6333">
        <w:rPr>
          <w:rFonts w:asciiTheme="majorHAnsi" w:hAnsiTheme="majorHAnsi"/>
          <w:vanish/>
          <w:sz w:val="16"/>
        </w:rPr>
        <w:t>over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past</w:t>
      </w:r>
      <w:r w:rsidRPr="006667E6">
        <w:rPr>
          <w:rFonts w:asciiTheme="majorHAnsi" w:hAnsiTheme="majorHAnsi"/>
          <w:sz w:val="16"/>
        </w:rPr>
        <w:t xml:space="preserve"> </w:t>
      </w:r>
      <w:r w:rsidRPr="009A6333">
        <w:rPr>
          <w:rFonts w:asciiTheme="majorHAnsi" w:hAnsiTheme="majorHAnsi"/>
          <w:vanish/>
          <w:sz w:val="16"/>
        </w:rPr>
        <w:t>decade</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sought</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redefine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even</w:t>
      </w:r>
      <w:r w:rsidRPr="006667E6">
        <w:rPr>
          <w:rFonts w:asciiTheme="majorHAnsi" w:hAnsiTheme="majorHAnsi"/>
          <w:sz w:val="16"/>
        </w:rPr>
        <w:t xml:space="preserve"> </w:t>
      </w:r>
      <w:r w:rsidRPr="009A6333">
        <w:rPr>
          <w:rFonts w:asciiTheme="majorHAnsi" w:hAnsiTheme="majorHAnsi"/>
          <w:vanish/>
          <w:sz w:val="16"/>
        </w:rPr>
        <w:t>undermine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Doha</w:t>
      </w:r>
      <w:r w:rsidRPr="006667E6">
        <w:rPr>
          <w:rFonts w:asciiTheme="majorHAnsi" w:hAnsiTheme="majorHAnsi"/>
          <w:sz w:val="16"/>
        </w:rPr>
        <w:t xml:space="preserve"> </w:t>
      </w:r>
      <w:r w:rsidRPr="009A6333">
        <w:rPr>
          <w:rFonts w:asciiTheme="majorHAnsi" w:hAnsiTheme="majorHAnsi"/>
          <w:vanish/>
          <w:sz w:val="16"/>
        </w:rPr>
        <w:t>Declaration,</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FTAs</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included</w:t>
      </w:r>
      <w:r w:rsidRPr="006667E6">
        <w:rPr>
          <w:rFonts w:asciiTheme="majorHAnsi" w:hAnsiTheme="majorHAnsi"/>
          <w:sz w:val="16"/>
        </w:rPr>
        <w:t xml:space="preserve"> </w:t>
      </w:r>
      <w:r w:rsidRPr="009A6333">
        <w:rPr>
          <w:rFonts w:asciiTheme="majorHAnsi" w:hAnsiTheme="majorHAnsi"/>
          <w:vanish/>
          <w:sz w:val="16"/>
        </w:rPr>
        <w:t>provisions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curb</w:t>
      </w:r>
      <w:r w:rsidRPr="006667E6">
        <w:rPr>
          <w:rFonts w:asciiTheme="majorHAnsi" w:hAnsiTheme="majorHAnsi"/>
          <w:sz w:val="16"/>
        </w:rPr>
        <w:t xml:space="preserve"> </w:t>
      </w:r>
      <w:r w:rsidRPr="009A6333">
        <w:rPr>
          <w:rFonts w:asciiTheme="majorHAnsi" w:hAnsiTheme="majorHAnsi"/>
          <w:vanish/>
          <w:sz w:val="16"/>
        </w:rPr>
        <w:t>governments’</w:t>
      </w:r>
      <w:r w:rsidRPr="006667E6">
        <w:rPr>
          <w:rFonts w:asciiTheme="majorHAnsi" w:hAnsiTheme="majorHAnsi"/>
          <w:sz w:val="16"/>
        </w:rPr>
        <w:t xml:space="preserve"> </w:t>
      </w:r>
      <w:r w:rsidRPr="009A6333">
        <w:rPr>
          <w:rFonts w:asciiTheme="majorHAnsi" w:hAnsiTheme="majorHAnsi"/>
          <w:vanish/>
          <w:sz w:val="16"/>
        </w:rPr>
        <w:t>ability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use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safeguards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TRIPS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mandated</w:t>
      </w:r>
      <w:r w:rsidRPr="006667E6">
        <w:rPr>
          <w:rFonts w:asciiTheme="majorHAnsi" w:hAnsiTheme="majorHAnsi"/>
          <w:sz w:val="16"/>
        </w:rPr>
        <w:t xml:space="preserve"> </w:t>
      </w:r>
      <w:r w:rsidRPr="009A6333">
        <w:rPr>
          <w:rFonts w:asciiTheme="majorHAnsi" w:hAnsiTheme="majorHAnsi"/>
          <w:vanish/>
          <w:sz w:val="16"/>
        </w:rPr>
        <w:t>higher</w:t>
      </w:r>
      <w:r w:rsidRPr="006667E6">
        <w:rPr>
          <w:rFonts w:asciiTheme="majorHAnsi" w:hAnsiTheme="majorHAnsi"/>
          <w:sz w:val="16"/>
        </w:rPr>
        <w:t xml:space="preserve"> </w:t>
      </w:r>
      <w:r w:rsidRPr="009A6333">
        <w:rPr>
          <w:rFonts w:asciiTheme="majorHAnsi" w:hAnsiTheme="majorHAnsi"/>
          <w:vanish/>
          <w:sz w:val="16"/>
        </w:rPr>
        <w:t>levels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IP</w:t>
      </w:r>
      <w:r w:rsidRPr="006667E6">
        <w:rPr>
          <w:rFonts w:asciiTheme="majorHAnsi" w:hAnsiTheme="majorHAnsi"/>
          <w:sz w:val="16"/>
        </w:rPr>
        <w:t xml:space="preserve"> </w:t>
      </w:r>
      <w:r w:rsidRPr="009A6333">
        <w:rPr>
          <w:rFonts w:asciiTheme="majorHAnsi" w:hAnsiTheme="majorHAnsi"/>
          <w:vanish/>
          <w:sz w:val="16"/>
        </w:rPr>
        <w:t>protection.</w:t>
      </w:r>
      <w:r w:rsidRPr="006667E6">
        <w:rPr>
          <w:rFonts w:asciiTheme="majorHAnsi" w:hAnsiTheme="majorHAnsi"/>
          <w:sz w:val="16"/>
        </w:rPr>
        <w:t xml:space="preserve"> </w:t>
      </w:r>
      <w:r w:rsidRPr="009A6333">
        <w:rPr>
          <w:rFonts w:asciiTheme="majorHAnsi" w:hAnsiTheme="majorHAnsi"/>
          <w:vanish/>
          <w:sz w:val="16"/>
        </w:rPr>
        <w:t>These</w:t>
      </w:r>
      <w:r w:rsidRPr="006667E6">
        <w:rPr>
          <w:rFonts w:asciiTheme="majorHAnsi" w:hAnsiTheme="majorHAnsi"/>
          <w:sz w:val="16"/>
        </w:rPr>
        <w:t xml:space="preserve"> </w:t>
      </w:r>
      <w:r w:rsidRPr="009A6333">
        <w:rPr>
          <w:rFonts w:asciiTheme="majorHAnsi" w:hAnsiTheme="majorHAnsi"/>
          <w:vanish/>
          <w:sz w:val="16"/>
        </w:rPr>
        <w:t>provisions</w:t>
      </w:r>
      <w:r w:rsidRPr="006667E6">
        <w:rPr>
          <w:rFonts w:asciiTheme="majorHAnsi" w:hAnsiTheme="majorHAnsi"/>
          <w:sz w:val="16"/>
        </w:rPr>
        <w:t xml:space="preserve"> </w:t>
      </w:r>
      <w:r w:rsidRPr="009A6333">
        <w:rPr>
          <w:rFonts w:asciiTheme="majorHAnsi" w:hAnsiTheme="majorHAnsi"/>
          <w:vanish/>
          <w:sz w:val="16"/>
        </w:rPr>
        <w:t>block</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delay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onset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generic</w:t>
      </w:r>
      <w:r w:rsidRPr="006667E6">
        <w:rPr>
          <w:rFonts w:asciiTheme="majorHAnsi" w:hAnsiTheme="majorHAnsi"/>
          <w:sz w:val="16"/>
        </w:rPr>
        <w:t xml:space="preserve"> </w:t>
      </w:r>
      <w:r w:rsidRPr="009A6333">
        <w:rPr>
          <w:rFonts w:asciiTheme="majorHAnsi" w:hAnsiTheme="majorHAnsi"/>
          <w:vanish/>
          <w:sz w:val="16"/>
        </w:rPr>
        <w:t>competition,</w:t>
      </w:r>
      <w:r w:rsidRPr="006667E6">
        <w:rPr>
          <w:rFonts w:asciiTheme="majorHAnsi" w:hAnsiTheme="majorHAnsi"/>
          <w:sz w:val="16"/>
        </w:rPr>
        <w:t xml:space="preserve"> </w:t>
      </w:r>
      <w:r w:rsidRPr="009A6333">
        <w:rPr>
          <w:rFonts w:asciiTheme="majorHAnsi" w:hAnsiTheme="majorHAnsi"/>
          <w:vanish/>
          <w:sz w:val="16"/>
        </w:rPr>
        <w:t>keeping</w:t>
      </w:r>
      <w:r w:rsidRPr="006667E6">
        <w:rPr>
          <w:rFonts w:asciiTheme="majorHAnsi" w:hAnsiTheme="majorHAnsi"/>
          <w:sz w:val="16"/>
        </w:rPr>
        <w:t xml:space="preserve"> </w:t>
      </w:r>
      <w:r w:rsidRPr="009A6333">
        <w:rPr>
          <w:rFonts w:asciiTheme="majorHAnsi" w:hAnsiTheme="majorHAnsi"/>
          <w:vanish/>
          <w:sz w:val="16"/>
        </w:rPr>
        <w:t>medicine</w:t>
      </w:r>
      <w:r w:rsidRPr="006667E6">
        <w:rPr>
          <w:rFonts w:asciiTheme="majorHAnsi" w:hAnsiTheme="majorHAnsi"/>
          <w:sz w:val="16"/>
        </w:rPr>
        <w:t xml:space="preserve"> </w:t>
      </w:r>
      <w:r w:rsidRPr="009A6333">
        <w:rPr>
          <w:rFonts w:asciiTheme="majorHAnsi" w:hAnsiTheme="majorHAnsi"/>
          <w:vanish/>
          <w:sz w:val="16"/>
        </w:rPr>
        <w:t>prices</w:t>
      </w:r>
      <w:r w:rsidRPr="006667E6">
        <w:rPr>
          <w:rFonts w:asciiTheme="majorHAnsi" w:hAnsiTheme="majorHAnsi"/>
          <w:sz w:val="16"/>
        </w:rPr>
        <w:t xml:space="preserve"> </w:t>
      </w:r>
      <w:r w:rsidRPr="009A6333">
        <w:rPr>
          <w:rFonts w:asciiTheme="majorHAnsi" w:hAnsiTheme="majorHAnsi"/>
          <w:vanish/>
          <w:sz w:val="16"/>
        </w:rPr>
        <w:t>high</w:t>
      </w:r>
      <w:r w:rsidRPr="006667E6">
        <w:rPr>
          <w:rStyle w:val="Emphasis"/>
          <w:rFonts w:asciiTheme="majorHAnsi" w:hAnsiTheme="majorHAnsi"/>
          <w:highlight w:val="cyan"/>
        </w:rPr>
        <w:t>. Higher treatment costs are devastating to poor people, and they undermine the sustainability of public health programs</w:t>
      </w:r>
      <w:r w:rsidRPr="009A6333">
        <w:rPr>
          <w:rFonts w:asciiTheme="majorHAnsi" w:hAnsiTheme="majorHAnsi"/>
          <w:vanish/>
          <w:sz w:val="16"/>
        </w:rPr>
        <w:t>—particularly</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low-</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middle-income</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where</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finance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care</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limited</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most</w:t>
      </w:r>
      <w:r w:rsidRPr="006667E6">
        <w:rPr>
          <w:rFonts w:asciiTheme="majorHAnsi" w:hAnsiTheme="majorHAnsi"/>
          <w:sz w:val="16"/>
        </w:rPr>
        <w:t xml:space="preserve"> </w:t>
      </w:r>
      <w:r w:rsidRPr="009A6333">
        <w:rPr>
          <w:rFonts w:asciiTheme="majorHAnsi" w:hAnsiTheme="majorHAnsi"/>
          <w:vanish/>
          <w:sz w:val="16"/>
        </w:rPr>
        <w:t>patients</w:t>
      </w:r>
      <w:r w:rsidRPr="006667E6">
        <w:rPr>
          <w:rFonts w:asciiTheme="majorHAnsi" w:hAnsiTheme="majorHAnsi"/>
          <w:sz w:val="16"/>
        </w:rPr>
        <w:t xml:space="preserve"> </w:t>
      </w:r>
      <w:r w:rsidRPr="009A6333">
        <w:rPr>
          <w:rFonts w:asciiTheme="majorHAnsi" w:hAnsiTheme="majorHAnsi"/>
          <w:vanish/>
          <w:sz w:val="16"/>
        </w:rPr>
        <w:t>pay</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out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pocket.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agreement</w:t>
      </w:r>
      <w:r w:rsidRPr="006667E6">
        <w:rPr>
          <w:rFonts w:asciiTheme="majorHAnsi" w:hAnsiTheme="majorHAnsi"/>
          <w:sz w:val="16"/>
        </w:rPr>
        <w:t xml:space="preserve"> </w:t>
      </w:r>
      <w:r w:rsidRPr="009A6333">
        <w:rPr>
          <w:rFonts w:asciiTheme="majorHAnsi" w:hAnsiTheme="majorHAnsi"/>
          <w:vanish/>
          <w:sz w:val="16"/>
        </w:rPr>
        <w:t>reached</w:t>
      </w:r>
      <w:r w:rsidRPr="006667E6">
        <w:rPr>
          <w:rFonts w:asciiTheme="majorHAnsi" w:hAnsiTheme="majorHAnsi"/>
          <w:sz w:val="16"/>
        </w:rPr>
        <w:t xml:space="preserve"> </w:t>
      </w:r>
      <w:r w:rsidRPr="009A6333">
        <w:rPr>
          <w:rFonts w:asciiTheme="majorHAnsi" w:hAnsiTheme="majorHAnsi"/>
          <w:vanish/>
          <w:sz w:val="16"/>
        </w:rPr>
        <w:t>between</w:t>
      </w:r>
      <w:r w:rsidRPr="006667E6">
        <w:rPr>
          <w:rFonts w:asciiTheme="majorHAnsi" w:hAnsiTheme="majorHAnsi"/>
          <w:sz w:val="16"/>
        </w:rPr>
        <w:t xml:space="preserve"> </w:t>
      </w:r>
      <w:r w:rsidRPr="009A6333">
        <w:rPr>
          <w:rFonts w:asciiTheme="majorHAnsi" w:hAnsiTheme="majorHAnsi"/>
          <w:vanish/>
          <w:sz w:val="16"/>
        </w:rPr>
        <w:t>Congressional</w:t>
      </w:r>
      <w:r w:rsidRPr="006667E6">
        <w:rPr>
          <w:rFonts w:asciiTheme="majorHAnsi" w:hAnsiTheme="majorHAnsi"/>
          <w:sz w:val="16"/>
        </w:rPr>
        <w:t xml:space="preserve"> </w:t>
      </w:r>
      <w:r w:rsidRPr="009A6333">
        <w:rPr>
          <w:rFonts w:asciiTheme="majorHAnsi" w:hAnsiTheme="majorHAnsi"/>
          <w:vanish/>
          <w:sz w:val="16"/>
        </w:rPr>
        <w:t>leadership</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Bush</w:t>
      </w:r>
      <w:r w:rsidRPr="006667E6">
        <w:rPr>
          <w:rFonts w:asciiTheme="majorHAnsi" w:hAnsiTheme="majorHAnsi"/>
          <w:sz w:val="16"/>
        </w:rPr>
        <w:t xml:space="preserve"> </w:t>
      </w:r>
      <w:r w:rsidRPr="009A6333">
        <w:rPr>
          <w:rFonts w:asciiTheme="majorHAnsi" w:hAnsiTheme="majorHAnsi"/>
          <w:vanish/>
          <w:sz w:val="16"/>
        </w:rPr>
        <w:t>administration</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10,</w:t>
      </w:r>
      <w:r w:rsidRPr="006667E6">
        <w:rPr>
          <w:rFonts w:asciiTheme="majorHAnsi" w:hAnsiTheme="majorHAnsi"/>
          <w:sz w:val="16"/>
        </w:rPr>
        <w:t xml:space="preserve"> </w:t>
      </w:r>
      <w:r w:rsidRPr="009A6333">
        <w:rPr>
          <w:rFonts w:asciiTheme="majorHAnsi" w:hAnsiTheme="majorHAnsi"/>
          <w:vanish/>
          <w:sz w:val="16"/>
        </w:rPr>
        <w:t>2007,</w:t>
      </w:r>
      <w:r w:rsidRPr="006667E6">
        <w:rPr>
          <w:rFonts w:asciiTheme="majorHAnsi" w:hAnsiTheme="majorHAnsi"/>
          <w:sz w:val="16"/>
        </w:rPr>
        <w:t xml:space="preserve"> </w:t>
      </w:r>
      <w:r w:rsidRPr="009A6333">
        <w:rPr>
          <w:rFonts w:asciiTheme="majorHAnsi" w:hAnsiTheme="majorHAnsi"/>
          <w:vanish/>
          <w:sz w:val="16"/>
        </w:rPr>
        <w:t>broke</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trend</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imposing</w:t>
      </w:r>
      <w:r w:rsidRPr="006667E6">
        <w:rPr>
          <w:rFonts w:asciiTheme="majorHAnsi" w:hAnsiTheme="majorHAnsi"/>
          <w:sz w:val="16"/>
        </w:rPr>
        <w:t xml:space="preserve"> </w:t>
      </w:r>
      <w:r w:rsidRPr="009A6333">
        <w:rPr>
          <w:rFonts w:asciiTheme="majorHAnsi" w:hAnsiTheme="majorHAnsi"/>
          <w:vanish/>
          <w:sz w:val="16"/>
        </w:rPr>
        <w:t>increasingly</w:t>
      </w:r>
      <w:r w:rsidRPr="006667E6">
        <w:rPr>
          <w:rFonts w:asciiTheme="majorHAnsi" w:hAnsiTheme="majorHAnsi"/>
          <w:sz w:val="16"/>
        </w:rPr>
        <w:t xml:space="preserve"> </w:t>
      </w:r>
      <w:r w:rsidRPr="009A6333">
        <w:rPr>
          <w:rFonts w:asciiTheme="majorHAnsi" w:hAnsiTheme="majorHAnsi"/>
          <w:vanish/>
          <w:sz w:val="16"/>
        </w:rPr>
        <w:t>stricter</w:t>
      </w:r>
      <w:r w:rsidRPr="006667E6">
        <w:rPr>
          <w:rFonts w:asciiTheme="majorHAnsi" w:hAnsiTheme="majorHAnsi"/>
          <w:sz w:val="16"/>
        </w:rPr>
        <w:t xml:space="preserve"> </w:t>
      </w:r>
      <w:r w:rsidRPr="009A6333">
        <w:rPr>
          <w:rFonts w:asciiTheme="majorHAnsi" w:hAnsiTheme="majorHAnsi"/>
          <w:vanish/>
          <w:sz w:val="16"/>
        </w:rPr>
        <w:t>IP</w:t>
      </w:r>
      <w:r w:rsidRPr="006667E6">
        <w:rPr>
          <w:rFonts w:asciiTheme="majorHAnsi" w:hAnsiTheme="majorHAnsi"/>
          <w:sz w:val="16"/>
        </w:rPr>
        <w:t xml:space="preserve"> </w:t>
      </w:r>
      <w:r w:rsidRPr="009A6333">
        <w:rPr>
          <w:rFonts w:asciiTheme="majorHAnsi" w:hAnsiTheme="majorHAnsi"/>
          <w:vanish/>
          <w:sz w:val="16"/>
        </w:rPr>
        <w:t>protections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trade</w:t>
      </w:r>
      <w:r w:rsidRPr="006667E6">
        <w:rPr>
          <w:rFonts w:asciiTheme="majorHAnsi" w:hAnsiTheme="majorHAnsi"/>
          <w:sz w:val="16"/>
        </w:rPr>
        <w:t xml:space="preserve"> </w:t>
      </w:r>
      <w:r w:rsidRPr="009A6333">
        <w:rPr>
          <w:rFonts w:asciiTheme="majorHAnsi" w:hAnsiTheme="majorHAnsi"/>
          <w:vanish/>
          <w:sz w:val="16"/>
        </w:rPr>
        <w:t>agreements</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scaling</w:t>
      </w:r>
      <w:r w:rsidRPr="006667E6">
        <w:rPr>
          <w:rFonts w:asciiTheme="majorHAnsi" w:hAnsiTheme="majorHAnsi"/>
          <w:sz w:val="16"/>
        </w:rPr>
        <w:t xml:space="preserve"> </w:t>
      </w:r>
      <w:r w:rsidRPr="009A6333">
        <w:rPr>
          <w:rFonts w:asciiTheme="majorHAnsi" w:hAnsiTheme="majorHAnsi"/>
          <w:vanish/>
          <w:sz w:val="16"/>
        </w:rPr>
        <w:t>back</w:t>
      </w:r>
      <w:r w:rsidRPr="006667E6">
        <w:rPr>
          <w:rFonts w:asciiTheme="majorHAnsi" w:hAnsiTheme="majorHAnsi"/>
          <w:sz w:val="16"/>
        </w:rPr>
        <w:t xml:space="preserve"> </w:t>
      </w:r>
      <w:r w:rsidRPr="009A6333">
        <w:rPr>
          <w:rFonts w:asciiTheme="majorHAnsi" w:hAnsiTheme="majorHAnsi"/>
          <w:vanish/>
          <w:sz w:val="16"/>
        </w:rPr>
        <w:t>so-called</w:t>
      </w:r>
      <w:r w:rsidRPr="006667E6">
        <w:rPr>
          <w:rFonts w:asciiTheme="majorHAnsi" w:hAnsiTheme="majorHAnsi"/>
          <w:sz w:val="16"/>
        </w:rPr>
        <w:t xml:space="preserve"> </w:t>
      </w:r>
      <w:r w:rsidRPr="009A6333">
        <w:rPr>
          <w:rFonts w:asciiTheme="majorHAnsi" w:hAnsiTheme="majorHAnsi"/>
          <w:vanish/>
          <w:sz w:val="16"/>
        </w:rPr>
        <w:t>TRIPS-plus</w:t>
      </w:r>
      <w:r w:rsidRPr="006667E6">
        <w:rPr>
          <w:rFonts w:asciiTheme="majorHAnsi" w:hAnsiTheme="majorHAnsi"/>
          <w:sz w:val="16"/>
        </w:rPr>
        <w:t xml:space="preserve"> </w:t>
      </w:r>
      <w:r w:rsidRPr="009A6333">
        <w:rPr>
          <w:rFonts w:asciiTheme="majorHAnsi" w:hAnsiTheme="majorHAnsi"/>
          <w:vanish/>
          <w:sz w:val="16"/>
        </w:rPr>
        <w:t>rules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FTAs</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Peru,</w:t>
      </w:r>
      <w:r w:rsidRPr="006667E6">
        <w:rPr>
          <w:rFonts w:asciiTheme="majorHAnsi" w:hAnsiTheme="majorHAnsi"/>
          <w:sz w:val="16"/>
        </w:rPr>
        <w:t xml:space="preserve"> </w:t>
      </w:r>
      <w:r w:rsidRPr="009A6333">
        <w:rPr>
          <w:rFonts w:asciiTheme="majorHAnsi" w:hAnsiTheme="majorHAnsi"/>
          <w:vanish/>
          <w:sz w:val="16"/>
        </w:rPr>
        <w:t>Panama,</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Colombia.</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agreement</w:t>
      </w:r>
      <w:r w:rsidRPr="006667E6">
        <w:rPr>
          <w:rFonts w:asciiTheme="majorHAnsi" w:hAnsiTheme="majorHAnsi"/>
          <w:sz w:val="16"/>
        </w:rPr>
        <w:t xml:space="preserve"> </w:t>
      </w:r>
      <w:r w:rsidRPr="009A6333">
        <w:rPr>
          <w:rFonts w:asciiTheme="majorHAnsi" w:hAnsiTheme="majorHAnsi"/>
          <w:vanish/>
          <w:sz w:val="16"/>
        </w:rPr>
        <w:t>was</w:t>
      </w:r>
      <w:r w:rsidRPr="006667E6">
        <w:rPr>
          <w:rFonts w:asciiTheme="majorHAnsi" w:hAnsiTheme="majorHAnsi"/>
          <w:sz w:val="16"/>
        </w:rPr>
        <w:t xml:space="preserve"> </w:t>
      </w:r>
      <w:r w:rsidRPr="009A6333">
        <w:rPr>
          <w:rFonts w:asciiTheme="majorHAnsi" w:hAnsiTheme="majorHAnsi"/>
          <w:vanish/>
          <w:sz w:val="16"/>
        </w:rPr>
        <w:t>very</w:t>
      </w:r>
      <w:r w:rsidRPr="006667E6">
        <w:rPr>
          <w:rFonts w:asciiTheme="majorHAnsi" w:hAnsiTheme="majorHAnsi"/>
          <w:sz w:val="16"/>
        </w:rPr>
        <w:t xml:space="preserve"> </w:t>
      </w:r>
      <w:r w:rsidRPr="009A6333">
        <w:rPr>
          <w:rFonts w:asciiTheme="majorHAnsi" w:hAnsiTheme="majorHAnsi"/>
          <w:vanish/>
          <w:sz w:val="16"/>
        </w:rPr>
        <w:t>significant—not</w:t>
      </w:r>
      <w:r w:rsidRPr="006667E6">
        <w:rPr>
          <w:rFonts w:asciiTheme="majorHAnsi" w:hAnsiTheme="majorHAnsi"/>
          <w:sz w:val="16"/>
        </w:rPr>
        <w:t xml:space="preserve"> </w:t>
      </w:r>
      <w:r w:rsidRPr="009A6333">
        <w:rPr>
          <w:rFonts w:asciiTheme="majorHAnsi" w:hAnsiTheme="majorHAnsi"/>
          <w:vanish/>
          <w:sz w:val="16"/>
        </w:rPr>
        <w:t>only</w:t>
      </w:r>
      <w:r w:rsidRPr="006667E6">
        <w:rPr>
          <w:rFonts w:asciiTheme="majorHAnsi" w:hAnsiTheme="majorHAnsi"/>
          <w:sz w:val="16"/>
        </w:rPr>
        <w:t xml:space="preserve"> </w:t>
      </w:r>
      <w:r w:rsidRPr="009A6333">
        <w:rPr>
          <w:rFonts w:asciiTheme="majorHAnsi" w:hAnsiTheme="majorHAnsi"/>
          <w:vanish/>
          <w:sz w:val="16"/>
        </w:rPr>
        <w:t>did</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confirm</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importance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Doha</w:t>
      </w:r>
      <w:r w:rsidRPr="006667E6">
        <w:rPr>
          <w:rFonts w:asciiTheme="majorHAnsi" w:hAnsiTheme="majorHAnsi"/>
          <w:sz w:val="16"/>
        </w:rPr>
        <w:t xml:space="preserve"> </w:t>
      </w:r>
      <w:r w:rsidRPr="009A6333">
        <w:rPr>
          <w:rFonts w:asciiTheme="majorHAnsi" w:hAnsiTheme="majorHAnsi"/>
          <w:vanish/>
          <w:sz w:val="16"/>
        </w:rPr>
        <w:t>Declaration</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TRIPS</w:t>
      </w:r>
      <w:r w:rsidRPr="006667E6">
        <w:rPr>
          <w:rFonts w:asciiTheme="majorHAnsi" w:hAnsiTheme="majorHAnsi"/>
          <w:sz w:val="16"/>
        </w:rPr>
        <w:t xml:space="preserve"> </w:t>
      </w:r>
      <w:r w:rsidRPr="009A6333">
        <w:rPr>
          <w:rFonts w:asciiTheme="majorHAnsi" w:hAnsiTheme="majorHAnsi"/>
          <w:vanish/>
          <w:sz w:val="16"/>
        </w:rPr>
        <w:t>Agreement</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9A6333">
        <w:rPr>
          <w:rFonts w:asciiTheme="majorHAnsi" w:hAnsiTheme="majorHAnsi"/>
          <w:vanish/>
          <w:sz w:val="16"/>
        </w:rPr>
        <w:t>recognized</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higher</w:t>
      </w:r>
      <w:r w:rsidRPr="006667E6">
        <w:rPr>
          <w:rFonts w:asciiTheme="majorHAnsi" w:hAnsiTheme="majorHAnsi"/>
          <w:sz w:val="16"/>
        </w:rPr>
        <w:t xml:space="preserve"> </w:t>
      </w:r>
      <w:r w:rsidRPr="009A6333">
        <w:rPr>
          <w:rFonts w:asciiTheme="majorHAnsi" w:hAnsiTheme="majorHAnsi"/>
          <w:vanish/>
          <w:sz w:val="16"/>
        </w:rPr>
        <w:t>levels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IP</w:t>
      </w:r>
      <w:r w:rsidRPr="006667E6">
        <w:rPr>
          <w:rFonts w:asciiTheme="majorHAnsi" w:hAnsiTheme="majorHAnsi"/>
          <w:sz w:val="16"/>
        </w:rPr>
        <w:t xml:space="preserve"> </w:t>
      </w:r>
      <w:r w:rsidRPr="009A6333">
        <w:rPr>
          <w:rFonts w:asciiTheme="majorHAnsi" w:hAnsiTheme="majorHAnsi"/>
          <w:vanish/>
          <w:sz w:val="16"/>
        </w:rPr>
        <w:t>protection</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fact</w:t>
      </w:r>
      <w:r w:rsidRPr="006667E6">
        <w:rPr>
          <w:rFonts w:asciiTheme="majorHAnsi" w:hAnsiTheme="majorHAnsi"/>
          <w:sz w:val="16"/>
        </w:rPr>
        <w:t xml:space="preserve"> </w:t>
      </w:r>
      <w:r w:rsidRPr="009A6333">
        <w:rPr>
          <w:rFonts w:asciiTheme="majorHAnsi" w:hAnsiTheme="majorHAnsi"/>
          <w:vanish/>
          <w:sz w:val="16"/>
        </w:rPr>
        <w:t>run</w:t>
      </w:r>
      <w:r w:rsidRPr="006667E6">
        <w:rPr>
          <w:rFonts w:asciiTheme="majorHAnsi" w:hAnsiTheme="majorHAnsi"/>
          <w:sz w:val="16"/>
        </w:rPr>
        <w:t xml:space="preserve"> </w:t>
      </w:r>
      <w:r w:rsidRPr="009A6333">
        <w:rPr>
          <w:rFonts w:asciiTheme="majorHAnsi" w:hAnsiTheme="majorHAnsi"/>
          <w:vanish/>
          <w:sz w:val="16"/>
        </w:rPr>
        <w:t>counter</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interests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US</w:t>
      </w:r>
      <w:r w:rsidRPr="006667E6">
        <w:rPr>
          <w:rFonts w:asciiTheme="majorHAnsi" w:hAnsiTheme="majorHAnsi"/>
          <w:sz w:val="16"/>
        </w:rPr>
        <w:t xml:space="preserve"> </w:t>
      </w:r>
      <w:r w:rsidRPr="009A6333">
        <w:rPr>
          <w:rFonts w:asciiTheme="majorHAnsi" w:hAnsiTheme="majorHAnsi"/>
          <w:vanish/>
          <w:sz w:val="16"/>
        </w:rPr>
        <w:t>trade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development</w:t>
      </w:r>
      <w:r w:rsidRPr="006667E6">
        <w:rPr>
          <w:rFonts w:asciiTheme="majorHAnsi" w:hAnsiTheme="majorHAnsi"/>
          <w:sz w:val="16"/>
        </w:rPr>
        <w:t xml:space="preserve"> </w:t>
      </w:r>
      <w:r w:rsidRPr="009A6333">
        <w:rPr>
          <w:rFonts w:asciiTheme="majorHAnsi" w:hAnsiTheme="majorHAnsi"/>
          <w:vanish/>
          <w:sz w:val="16"/>
        </w:rPr>
        <w:t>goals.</w:t>
      </w:r>
      <w:r w:rsidRPr="006667E6">
        <w:rPr>
          <w:rFonts w:asciiTheme="majorHAnsi" w:hAnsiTheme="majorHAnsi"/>
          <w:sz w:val="16"/>
        </w:rPr>
        <w:t xml:space="preserve"> </w:t>
      </w:r>
      <w:r w:rsidRPr="009A6333">
        <w:rPr>
          <w:rFonts w:asciiTheme="majorHAnsi" w:hAnsiTheme="majorHAnsi"/>
          <w:vanish/>
          <w:sz w:val="16"/>
        </w:rPr>
        <w:t>Under</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agreement,</w:t>
      </w:r>
      <w:r w:rsidRPr="006667E6">
        <w:rPr>
          <w:rFonts w:asciiTheme="majorHAnsi" w:hAnsiTheme="majorHAnsi"/>
          <w:sz w:val="16"/>
        </w:rPr>
        <w:t xml:space="preserve"> </w:t>
      </w:r>
      <w:r w:rsidRPr="009A6333">
        <w:rPr>
          <w:rFonts w:asciiTheme="majorHAnsi" w:hAnsiTheme="majorHAnsi"/>
          <w:vanish/>
          <w:sz w:val="16"/>
        </w:rPr>
        <w:t>which</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become</w:t>
      </w:r>
      <w:r w:rsidRPr="006667E6">
        <w:rPr>
          <w:rFonts w:asciiTheme="majorHAnsi" w:hAnsiTheme="majorHAnsi"/>
          <w:sz w:val="16"/>
        </w:rPr>
        <w:t xml:space="preserve"> </w:t>
      </w:r>
      <w:r w:rsidRPr="009A6333">
        <w:rPr>
          <w:rFonts w:asciiTheme="majorHAnsi" w:hAnsiTheme="majorHAnsi"/>
          <w:vanish/>
          <w:sz w:val="16"/>
        </w:rPr>
        <w:t>known</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10</w:t>
      </w:r>
      <w:r w:rsidRPr="006667E6">
        <w:rPr>
          <w:rFonts w:asciiTheme="majorHAnsi" w:hAnsiTheme="majorHAnsi"/>
          <w:sz w:val="16"/>
        </w:rPr>
        <w:t xml:space="preserve"> </w:t>
      </w:r>
      <w:r w:rsidRPr="009A6333">
        <w:rPr>
          <w:rFonts w:asciiTheme="majorHAnsi" w:hAnsiTheme="majorHAnsi"/>
          <w:vanish/>
          <w:sz w:val="16"/>
        </w:rPr>
        <w:t>Agreement,</w:t>
      </w:r>
      <w:r w:rsidRPr="006667E6">
        <w:rPr>
          <w:rFonts w:asciiTheme="majorHAnsi" w:hAnsiTheme="majorHAnsi"/>
          <w:sz w:val="16"/>
        </w:rPr>
        <w:t xml:space="preserve"> </w:t>
      </w:r>
      <w:r w:rsidRPr="009A6333">
        <w:rPr>
          <w:rFonts w:asciiTheme="majorHAnsi" w:hAnsiTheme="majorHAnsi"/>
          <w:vanish/>
          <w:sz w:val="16"/>
        </w:rPr>
        <w:t>three</w:t>
      </w:r>
      <w:r w:rsidRPr="006667E6">
        <w:rPr>
          <w:rFonts w:asciiTheme="majorHAnsi" w:hAnsiTheme="majorHAnsi"/>
          <w:sz w:val="16"/>
        </w:rPr>
        <w:t xml:space="preserve"> </w:t>
      </w:r>
      <w:r w:rsidRPr="009A6333">
        <w:rPr>
          <w:rFonts w:asciiTheme="majorHAnsi" w:hAnsiTheme="majorHAnsi"/>
          <w:vanish/>
          <w:sz w:val="16"/>
        </w:rPr>
        <w:t>key</w:t>
      </w:r>
      <w:r w:rsidRPr="006667E6">
        <w:rPr>
          <w:rFonts w:asciiTheme="majorHAnsi" w:hAnsiTheme="majorHAnsi"/>
          <w:sz w:val="16"/>
        </w:rPr>
        <w:t xml:space="preserve"> </w:t>
      </w:r>
      <w:r w:rsidRPr="009A6333">
        <w:rPr>
          <w:rFonts w:asciiTheme="majorHAnsi" w:hAnsiTheme="majorHAnsi"/>
          <w:vanish/>
          <w:sz w:val="16"/>
        </w:rPr>
        <w:t>TRIPS-plus</w:t>
      </w:r>
      <w:r w:rsidRPr="006667E6">
        <w:rPr>
          <w:rFonts w:asciiTheme="majorHAnsi" w:hAnsiTheme="majorHAnsi"/>
          <w:sz w:val="16"/>
        </w:rPr>
        <w:t xml:space="preserve"> </w:t>
      </w:r>
      <w:r w:rsidRPr="009A6333">
        <w:rPr>
          <w:rFonts w:asciiTheme="majorHAnsi" w:hAnsiTheme="majorHAnsi"/>
          <w:vanish/>
          <w:sz w:val="16"/>
        </w:rPr>
        <w:t>provisions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Oxfam</w:t>
      </w:r>
      <w:r w:rsidRPr="006667E6">
        <w:rPr>
          <w:rFonts w:asciiTheme="majorHAnsi" w:hAnsiTheme="majorHAnsi"/>
          <w:sz w:val="16"/>
        </w:rPr>
        <w:t xml:space="preserve"> </w:t>
      </w:r>
      <w:r w:rsidRPr="009A6333">
        <w:rPr>
          <w:rFonts w:asciiTheme="majorHAnsi" w:hAnsiTheme="majorHAnsi"/>
          <w:vanish/>
          <w:sz w:val="16"/>
        </w:rPr>
        <w:t>believes</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been</w:t>
      </w:r>
      <w:r w:rsidRPr="006667E6">
        <w:rPr>
          <w:rFonts w:asciiTheme="majorHAnsi" w:hAnsiTheme="majorHAnsi"/>
          <w:sz w:val="16"/>
        </w:rPr>
        <w:t xml:space="preserve"> </w:t>
      </w:r>
      <w:r w:rsidRPr="009A6333">
        <w:rPr>
          <w:rFonts w:asciiTheme="majorHAnsi" w:hAnsiTheme="majorHAnsi"/>
          <w:vanish/>
          <w:sz w:val="16"/>
        </w:rPr>
        <w:t>most</w:t>
      </w:r>
      <w:r w:rsidRPr="006667E6">
        <w:rPr>
          <w:rFonts w:asciiTheme="majorHAnsi" w:hAnsiTheme="majorHAnsi"/>
          <w:sz w:val="16"/>
        </w:rPr>
        <w:t xml:space="preserve"> </w:t>
      </w:r>
      <w:r w:rsidRPr="009A6333">
        <w:rPr>
          <w:rFonts w:asciiTheme="majorHAnsi" w:hAnsiTheme="majorHAnsi"/>
          <w:vanish/>
          <w:sz w:val="16"/>
        </w:rPr>
        <w:t>harmful</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delaying</w:t>
      </w:r>
      <w:r w:rsidRPr="006667E6">
        <w:rPr>
          <w:rFonts w:asciiTheme="majorHAnsi" w:hAnsiTheme="majorHAnsi"/>
          <w:sz w:val="16"/>
        </w:rPr>
        <w:t xml:space="preserve"> </w:t>
      </w:r>
      <w:r w:rsidRPr="009A6333">
        <w:rPr>
          <w:rFonts w:asciiTheme="majorHAnsi" w:hAnsiTheme="majorHAnsi"/>
          <w:vanish/>
          <w:sz w:val="16"/>
        </w:rPr>
        <w:t>generic</w:t>
      </w:r>
      <w:r w:rsidRPr="006667E6">
        <w:rPr>
          <w:rFonts w:asciiTheme="majorHAnsi" w:hAnsiTheme="majorHAnsi"/>
          <w:sz w:val="16"/>
        </w:rPr>
        <w:t xml:space="preserve"> </w:t>
      </w:r>
      <w:r w:rsidRPr="009A6333">
        <w:rPr>
          <w:rFonts w:asciiTheme="majorHAnsi" w:hAnsiTheme="majorHAnsi"/>
          <w:vanish/>
          <w:sz w:val="16"/>
        </w:rPr>
        <w:t>competition</w:t>
      </w:r>
      <w:r w:rsidRPr="006667E6">
        <w:rPr>
          <w:rFonts w:asciiTheme="majorHAnsi" w:hAnsiTheme="majorHAnsi"/>
          <w:sz w:val="16"/>
        </w:rPr>
        <w:t xml:space="preserve"> </w:t>
      </w:r>
      <w:r w:rsidRPr="009A6333">
        <w:rPr>
          <w:rFonts w:asciiTheme="majorHAnsi" w:hAnsiTheme="majorHAnsi"/>
          <w:vanish/>
          <w:sz w:val="16"/>
        </w:rPr>
        <w:t>were</w:t>
      </w:r>
      <w:r w:rsidRPr="006667E6">
        <w:rPr>
          <w:rFonts w:asciiTheme="majorHAnsi" w:hAnsiTheme="majorHAnsi"/>
          <w:sz w:val="16"/>
        </w:rPr>
        <w:t xml:space="preserve"> </w:t>
      </w:r>
      <w:r w:rsidRPr="009A6333">
        <w:rPr>
          <w:rFonts w:asciiTheme="majorHAnsi" w:hAnsiTheme="majorHAnsi"/>
          <w:vanish/>
          <w:sz w:val="16"/>
        </w:rPr>
        <w:t>rolled</w:t>
      </w:r>
      <w:r w:rsidRPr="006667E6">
        <w:rPr>
          <w:rFonts w:asciiTheme="majorHAnsi" w:hAnsiTheme="majorHAnsi"/>
          <w:sz w:val="16"/>
        </w:rPr>
        <w:t xml:space="preserve"> </w:t>
      </w:r>
      <w:r w:rsidRPr="009A6333">
        <w:rPr>
          <w:rFonts w:asciiTheme="majorHAnsi" w:hAnsiTheme="majorHAnsi"/>
          <w:vanish/>
          <w:sz w:val="16"/>
        </w:rPr>
        <w:t>back:</w:t>
      </w:r>
      <w:r w:rsidRPr="006667E6">
        <w:rPr>
          <w:rFonts w:asciiTheme="majorHAnsi" w:hAnsiTheme="majorHAnsi"/>
          <w:sz w:val="16"/>
        </w:rPr>
        <w:t xml:space="preserve"> </w:t>
      </w:r>
      <w:r w:rsidRPr="009A6333">
        <w:rPr>
          <w:rFonts w:asciiTheme="majorHAnsi" w:hAnsiTheme="majorHAnsi"/>
          <w:vanish/>
          <w:sz w:val="16"/>
        </w:rPr>
        <w:t>namely,</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linkage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patent-term</w:t>
      </w:r>
      <w:r w:rsidRPr="006667E6">
        <w:rPr>
          <w:rFonts w:asciiTheme="majorHAnsi" w:hAnsiTheme="majorHAnsi"/>
          <w:sz w:val="16"/>
        </w:rPr>
        <w:t xml:space="preserve"> </w:t>
      </w:r>
      <w:r w:rsidRPr="009A6333">
        <w:rPr>
          <w:rFonts w:asciiTheme="majorHAnsi" w:hAnsiTheme="majorHAnsi"/>
          <w:vanish/>
          <w:sz w:val="16"/>
        </w:rPr>
        <w:t>extensions</w:t>
      </w:r>
      <w:r w:rsidRPr="006667E6">
        <w:rPr>
          <w:rFonts w:asciiTheme="majorHAnsi" w:hAnsiTheme="majorHAnsi"/>
          <w:sz w:val="16"/>
        </w:rPr>
        <w:t xml:space="preserve"> </w:t>
      </w:r>
      <w:r w:rsidRPr="009A6333">
        <w:rPr>
          <w:rFonts w:asciiTheme="majorHAnsi" w:hAnsiTheme="majorHAnsi"/>
          <w:vanish/>
          <w:sz w:val="16"/>
        </w:rPr>
        <w:t>were</w:t>
      </w:r>
      <w:r w:rsidRPr="006667E6">
        <w:rPr>
          <w:rFonts w:asciiTheme="majorHAnsi" w:hAnsiTheme="majorHAnsi"/>
          <w:sz w:val="16"/>
        </w:rPr>
        <w:t xml:space="preserve"> </w:t>
      </w:r>
      <w:r w:rsidRPr="009A6333">
        <w:rPr>
          <w:rFonts w:asciiTheme="majorHAnsi" w:hAnsiTheme="majorHAnsi"/>
          <w:vanish/>
          <w:sz w:val="16"/>
        </w:rPr>
        <w:t>made</w:t>
      </w:r>
      <w:r w:rsidRPr="006667E6">
        <w:rPr>
          <w:rFonts w:asciiTheme="majorHAnsi" w:hAnsiTheme="majorHAnsi"/>
          <w:sz w:val="16"/>
        </w:rPr>
        <w:t xml:space="preserve"> </w:t>
      </w:r>
      <w:r w:rsidRPr="009A6333">
        <w:rPr>
          <w:rFonts w:asciiTheme="majorHAnsi" w:hAnsiTheme="majorHAnsi"/>
          <w:vanish/>
          <w:sz w:val="16"/>
        </w:rPr>
        <w:t>voluntary,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important</w:t>
      </w:r>
      <w:r w:rsidRPr="006667E6">
        <w:rPr>
          <w:rFonts w:asciiTheme="majorHAnsi" w:hAnsiTheme="majorHAnsi"/>
          <w:sz w:val="16"/>
        </w:rPr>
        <w:t xml:space="preserve"> </w:t>
      </w:r>
      <w:r w:rsidRPr="009A6333">
        <w:rPr>
          <w:rFonts w:asciiTheme="majorHAnsi" w:hAnsiTheme="majorHAnsi"/>
          <w:vanish/>
          <w:sz w:val="16"/>
        </w:rPr>
        <w:t>flexibilities</w:t>
      </w:r>
      <w:r w:rsidRPr="006667E6">
        <w:rPr>
          <w:rFonts w:asciiTheme="majorHAnsi" w:hAnsiTheme="majorHAnsi"/>
          <w:sz w:val="16"/>
        </w:rPr>
        <w:t xml:space="preserve"> </w:t>
      </w:r>
      <w:r w:rsidRPr="009A6333">
        <w:rPr>
          <w:rFonts w:asciiTheme="majorHAnsi" w:hAnsiTheme="majorHAnsi"/>
          <w:vanish/>
          <w:sz w:val="16"/>
        </w:rPr>
        <w:t>were</w:t>
      </w:r>
      <w:r w:rsidRPr="006667E6">
        <w:rPr>
          <w:rFonts w:asciiTheme="majorHAnsi" w:hAnsiTheme="majorHAnsi"/>
          <w:sz w:val="16"/>
        </w:rPr>
        <w:t xml:space="preserve"> </w:t>
      </w:r>
      <w:r w:rsidRPr="009A6333">
        <w:rPr>
          <w:rFonts w:asciiTheme="majorHAnsi" w:hAnsiTheme="majorHAnsi"/>
          <w:vanish/>
          <w:sz w:val="16"/>
        </w:rPr>
        <w:t>included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data</w:t>
      </w:r>
      <w:r w:rsidRPr="006667E6">
        <w:rPr>
          <w:rFonts w:asciiTheme="majorHAnsi" w:hAnsiTheme="majorHAnsi"/>
          <w:sz w:val="16"/>
        </w:rPr>
        <w:t xml:space="preserve"> </w:t>
      </w:r>
      <w:r w:rsidRPr="009A6333">
        <w:rPr>
          <w:rFonts w:asciiTheme="majorHAnsi" w:hAnsiTheme="majorHAnsi"/>
          <w:vanish/>
          <w:sz w:val="16"/>
        </w:rPr>
        <w:t>exclusivity</w:t>
      </w:r>
      <w:r w:rsidRPr="006667E6">
        <w:rPr>
          <w:rFonts w:asciiTheme="majorHAnsi" w:hAnsiTheme="majorHAnsi"/>
          <w:sz w:val="16"/>
        </w:rPr>
        <w:t xml:space="preserve"> </w:t>
      </w:r>
      <w:r w:rsidRPr="009A6333">
        <w:rPr>
          <w:rFonts w:asciiTheme="majorHAnsi" w:hAnsiTheme="majorHAnsi"/>
          <w:vanish/>
          <w:sz w:val="16"/>
        </w:rPr>
        <w:t>(DE)</w:t>
      </w:r>
      <w:r w:rsidRPr="006667E6">
        <w:rPr>
          <w:rFonts w:asciiTheme="majorHAnsi" w:hAnsiTheme="majorHAnsi"/>
          <w:sz w:val="16"/>
        </w:rPr>
        <w:t xml:space="preserve"> </w:t>
      </w:r>
      <w:r w:rsidRPr="009A6333">
        <w:rPr>
          <w:rFonts w:asciiTheme="majorHAnsi" w:hAnsiTheme="majorHAnsi"/>
          <w:vanish/>
          <w:sz w:val="16"/>
        </w:rPr>
        <w:t>provisions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speed</w:t>
      </w:r>
      <w:r w:rsidRPr="006667E6">
        <w:rPr>
          <w:rFonts w:asciiTheme="majorHAnsi" w:hAnsiTheme="majorHAnsi"/>
          <w:sz w:val="16"/>
        </w:rPr>
        <w:t xml:space="preserve"> </w:t>
      </w:r>
      <w:r w:rsidRPr="009A6333">
        <w:rPr>
          <w:rFonts w:asciiTheme="majorHAnsi" w:hAnsiTheme="majorHAnsi"/>
          <w:vanish/>
          <w:sz w:val="16"/>
        </w:rPr>
        <w:t>up</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introduction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generic</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linkage</w:t>
      </w:r>
      <w:r w:rsidRPr="006667E6">
        <w:rPr>
          <w:rFonts w:asciiTheme="majorHAnsi" w:hAnsiTheme="majorHAnsi"/>
          <w:sz w:val="16"/>
        </w:rPr>
        <w:t xml:space="preserve"> </w:t>
      </w:r>
      <w:r w:rsidRPr="009A6333">
        <w:rPr>
          <w:rFonts w:asciiTheme="majorHAnsi" w:hAnsiTheme="majorHAnsi"/>
          <w:vanish/>
          <w:sz w:val="16"/>
        </w:rPr>
        <w:t>prohibits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country’s</w:t>
      </w:r>
      <w:r w:rsidRPr="006667E6">
        <w:rPr>
          <w:rFonts w:asciiTheme="majorHAnsi" w:hAnsiTheme="majorHAnsi"/>
          <w:sz w:val="16"/>
        </w:rPr>
        <w:t xml:space="preserve"> </w:t>
      </w:r>
      <w:r w:rsidRPr="009A6333">
        <w:rPr>
          <w:rFonts w:asciiTheme="majorHAnsi" w:hAnsiTheme="majorHAnsi"/>
          <w:vanish/>
          <w:sz w:val="16"/>
        </w:rPr>
        <w:t>drug</w:t>
      </w:r>
      <w:r w:rsidRPr="006667E6">
        <w:rPr>
          <w:rFonts w:asciiTheme="majorHAnsi" w:hAnsiTheme="majorHAnsi"/>
          <w:sz w:val="16"/>
        </w:rPr>
        <w:t xml:space="preserve"> </w:t>
      </w:r>
      <w:r w:rsidRPr="009A6333">
        <w:rPr>
          <w:rFonts w:asciiTheme="majorHAnsi" w:hAnsiTheme="majorHAnsi"/>
          <w:vanish/>
          <w:sz w:val="16"/>
        </w:rPr>
        <w:t>regulatory</w:t>
      </w:r>
      <w:r w:rsidRPr="006667E6">
        <w:rPr>
          <w:rFonts w:asciiTheme="majorHAnsi" w:hAnsiTheme="majorHAnsi"/>
          <w:sz w:val="16"/>
        </w:rPr>
        <w:t xml:space="preserve"> </w:t>
      </w:r>
      <w:r w:rsidRPr="009A6333">
        <w:rPr>
          <w:rFonts w:asciiTheme="majorHAnsi" w:hAnsiTheme="majorHAnsi"/>
          <w:vanish/>
          <w:sz w:val="16"/>
        </w:rPr>
        <w:t>authority</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approving</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medicine</w:t>
      </w:r>
      <w:r w:rsidRPr="006667E6">
        <w:rPr>
          <w:rFonts w:asciiTheme="majorHAnsi" w:hAnsiTheme="majorHAnsi"/>
          <w:sz w:val="16"/>
        </w:rPr>
        <w:t xml:space="preserve"> </w:t>
      </w:r>
      <w:r w:rsidRPr="009A6333">
        <w:rPr>
          <w:rFonts w:asciiTheme="majorHAnsi" w:hAnsiTheme="majorHAnsi"/>
          <w:vanish/>
          <w:sz w:val="16"/>
        </w:rPr>
        <w:t>if</w:t>
      </w:r>
      <w:r w:rsidRPr="006667E6">
        <w:rPr>
          <w:rFonts w:asciiTheme="majorHAnsi" w:hAnsiTheme="majorHAnsi"/>
          <w:sz w:val="16"/>
        </w:rPr>
        <w:t xml:space="preserve"> </w:t>
      </w:r>
      <w:r w:rsidRPr="009A6333">
        <w:rPr>
          <w:rFonts w:asciiTheme="majorHAnsi" w:hAnsiTheme="majorHAnsi"/>
          <w:vanish/>
          <w:sz w:val="16"/>
        </w:rPr>
        <w:t>there</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any</w:t>
      </w:r>
      <w:r w:rsidRPr="006667E6">
        <w:rPr>
          <w:rFonts w:asciiTheme="majorHAnsi" w:hAnsiTheme="majorHAnsi"/>
          <w:sz w:val="16"/>
        </w:rPr>
        <w:t xml:space="preserve"> </w:t>
      </w:r>
      <w:r w:rsidRPr="009A6333">
        <w:rPr>
          <w:rFonts w:asciiTheme="majorHAnsi" w:hAnsiTheme="majorHAnsi"/>
          <w:vanish/>
          <w:sz w:val="16"/>
        </w:rPr>
        <w:t>patent—even</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frivolous</w:t>
      </w:r>
      <w:r w:rsidRPr="006667E6">
        <w:rPr>
          <w:rFonts w:asciiTheme="majorHAnsi" w:hAnsiTheme="majorHAnsi"/>
          <w:sz w:val="16"/>
        </w:rPr>
        <w:t xml:space="preserve"> </w:t>
      </w:r>
      <w:r w:rsidRPr="009A6333">
        <w:rPr>
          <w:rFonts w:asciiTheme="majorHAnsi" w:hAnsiTheme="majorHAnsi"/>
          <w:vanish/>
          <w:sz w:val="16"/>
        </w:rPr>
        <w:t>one—in</w:t>
      </w:r>
      <w:r w:rsidRPr="006667E6">
        <w:rPr>
          <w:rFonts w:asciiTheme="majorHAnsi" w:hAnsiTheme="majorHAnsi"/>
          <w:sz w:val="16"/>
        </w:rPr>
        <w:t xml:space="preserve"> </w:t>
      </w:r>
      <w:r w:rsidRPr="009A6333">
        <w:rPr>
          <w:rFonts w:asciiTheme="majorHAnsi" w:hAnsiTheme="majorHAnsi"/>
          <w:vanish/>
          <w:sz w:val="16"/>
        </w:rPr>
        <w:t>effect.</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requires</w:t>
      </w:r>
      <w:r w:rsidRPr="006667E6">
        <w:rPr>
          <w:rFonts w:asciiTheme="majorHAnsi" w:hAnsiTheme="majorHAnsi"/>
          <w:sz w:val="16"/>
        </w:rPr>
        <w:t xml:space="preserve"> </w:t>
      </w:r>
      <w:r w:rsidRPr="009A6333">
        <w:rPr>
          <w:rFonts w:asciiTheme="majorHAnsi" w:hAnsiTheme="majorHAnsi"/>
          <w:vanish/>
          <w:sz w:val="16"/>
        </w:rPr>
        <w:t>regulatory</w:t>
      </w:r>
      <w:r w:rsidRPr="006667E6">
        <w:rPr>
          <w:rFonts w:asciiTheme="majorHAnsi" w:hAnsiTheme="majorHAnsi"/>
          <w:sz w:val="16"/>
        </w:rPr>
        <w:t xml:space="preserve"> </w:t>
      </w:r>
      <w:r w:rsidRPr="009A6333">
        <w:rPr>
          <w:rFonts w:asciiTheme="majorHAnsi" w:hAnsiTheme="majorHAnsi"/>
          <w:vanish/>
          <w:sz w:val="16"/>
        </w:rPr>
        <w:t>officials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police</w:t>
      </w:r>
      <w:r w:rsidRPr="006667E6">
        <w:rPr>
          <w:rFonts w:asciiTheme="majorHAnsi" w:hAnsiTheme="majorHAnsi"/>
          <w:sz w:val="16"/>
        </w:rPr>
        <w:t xml:space="preserve"> </w:t>
      </w:r>
      <w:r w:rsidRPr="009A6333">
        <w:rPr>
          <w:rFonts w:asciiTheme="majorHAnsi" w:hAnsiTheme="majorHAnsi"/>
          <w:vanish/>
          <w:sz w:val="16"/>
        </w:rPr>
        <w:t>patents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addition</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their</w:t>
      </w:r>
      <w:r w:rsidRPr="006667E6">
        <w:rPr>
          <w:rFonts w:asciiTheme="majorHAnsi" w:hAnsiTheme="majorHAnsi"/>
          <w:sz w:val="16"/>
        </w:rPr>
        <w:t xml:space="preserve"> </w:t>
      </w:r>
      <w:r w:rsidRPr="009A6333">
        <w:rPr>
          <w:rFonts w:asciiTheme="majorHAnsi" w:hAnsiTheme="majorHAnsi"/>
          <w:vanish/>
          <w:sz w:val="16"/>
        </w:rPr>
        <w:t>core</w:t>
      </w:r>
      <w:r w:rsidRPr="006667E6">
        <w:rPr>
          <w:rFonts w:asciiTheme="majorHAnsi" w:hAnsiTheme="majorHAnsi"/>
          <w:sz w:val="16"/>
        </w:rPr>
        <w:t xml:space="preserve"> </w:t>
      </w:r>
      <w:r w:rsidRPr="009A6333">
        <w:rPr>
          <w:rFonts w:asciiTheme="majorHAnsi" w:hAnsiTheme="majorHAnsi"/>
          <w:vanish/>
          <w:sz w:val="16"/>
        </w:rPr>
        <w:t>work</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evaluating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safety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efficacy</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extension</w:t>
      </w:r>
      <w:r w:rsidRPr="006667E6">
        <w:rPr>
          <w:rFonts w:asciiTheme="majorHAnsi" w:hAnsiTheme="majorHAnsi"/>
          <w:sz w:val="16"/>
        </w:rPr>
        <w:t xml:space="preserve"> </w:t>
      </w:r>
      <w:r w:rsidRPr="009A6333">
        <w:rPr>
          <w:rFonts w:asciiTheme="majorHAnsi" w:hAnsiTheme="majorHAnsi"/>
          <w:vanish/>
          <w:sz w:val="16"/>
        </w:rPr>
        <w:t>provisions</w:t>
      </w:r>
      <w:r w:rsidRPr="006667E6">
        <w:rPr>
          <w:rFonts w:asciiTheme="majorHAnsi" w:hAnsiTheme="majorHAnsi"/>
          <w:sz w:val="16"/>
        </w:rPr>
        <w:t xml:space="preserve"> </w:t>
      </w:r>
      <w:r w:rsidRPr="009A6333">
        <w:rPr>
          <w:rFonts w:asciiTheme="majorHAnsi" w:hAnsiTheme="majorHAnsi"/>
          <w:vanish/>
          <w:sz w:val="16"/>
        </w:rPr>
        <w:t>allow</w:t>
      </w:r>
      <w:r w:rsidRPr="006667E6">
        <w:rPr>
          <w:rFonts w:asciiTheme="majorHAnsi" w:hAnsiTheme="majorHAnsi"/>
          <w:sz w:val="16"/>
        </w:rPr>
        <w:t xml:space="preserve"> </w:t>
      </w:r>
      <w:r w:rsidRPr="009A6333">
        <w:rPr>
          <w:rFonts w:asciiTheme="majorHAnsi" w:hAnsiTheme="majorHAnsi"/>
          <w:vanish/>
          <w:sz w:val="16"/>
        </w:rPr>
        <w:t>companies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seek</w:t>
      </w:r>
      <w:r w:rsidRPr="006667E6">
        <w:rPr>
          <w:rFonts w:asciiTheme="majorHAnsi" w:hAnsiTheme="majorHAnsi"/>
          <w:sz w:val="16"/>
        </w:rPr>
        <w:t xml:space="preserve"> </w:t>
      </w:r>
      <w:r w:rsidRPr="009A6333">
        <w:rPr>
          <w:rFonts w:asciiTheme="majorHAnsi" w:hAnsiTheme="majorHAnsi"/>
          <w:vanish/>
          <w:sz w:val="16"/>
        </w:rPr>
        <w:t>extensions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20-year</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term</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compensate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administrative</w:t>
      </w:r>
      <w:r w:rsidRPr="006667E6">
        <w:rPr>
          <w:rFonts w:asciiTheme="majorHAnsi" w:hAnsiTheme="majorHAnsi"/>
          <w:sz w:val="16"/>
        </w:rPr>
        <w:t xml:space="preserve"> </w:t>
      </w:r>
      <w:r w:rsidRPr="009A6333">
        <w:rPr>
          <w:rFonts w:asciiTheme="majorHAnsi" w:hAnsiTheme="majorHAnsi"/>
          <w:vanish/>
          <w:sz w:val="16"/>
        </w:rPr>
        <w:t>delays</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offices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drug</w:t>
      </w:r>
      <w:r w:rsidRPr="006667E6">
        <w:rPr>
          <w:rFonts w:asciiTheme="majorHAnsi" w:hAnsiTheme="majorHAnsi"/>
          <w:sz w:val="16"/>
        </w:rPr>
        <w:t xml:space="preserve"> </w:t>
      </w:r>
      <w:r w:rsidRPr="009A6333">
        <w:rPr>
          <w:rFonts w:asciiTheme="majorHAnsi" w:hAnsiTheme="majorHAnsi"/>
          <w:vanish/>
          <w:sz w:val="16"/>
        </w:rPr>
        <w:t>regulatory</w:t>
      </w:r>
      <w:r w:rsidRPr="006667E6">
        <w:rPr>
          <w:rFonts w:asciiTheme="majorHAnsi" w:hAnsiTheme="majorHAnsi"/>
          <w:sz w:val="16"/>
        </w:rPr>
        <w:t xml:space="preserve"> </w:t>
      </w:r>
      <w:r w:rsidRPr="009A6333">
        <w:rPr>
          <w:rFonts w:asciiTheme="majorHAnsi" w:hAnsiTheme="majorHAnsi"/>
          <w:vanish/>
          <w:sz w:val="16"/>
        </w:rPr>
        <w:t>authorities.</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delays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inevitable</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developing</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where</w:t>
      </w:r>
      <w:r w:rsidRPr="006667E6">
        <w:rPr>
          <w:rFonts w:asciiTheme="majorHAnsi" w:hAnsiTheme="majorHAnsi"/>
          <w:sz w:val="16"/>
        </w:rPr>
        <w:t xml:space="preserve"> </w:t>
      </w:r>
      <w:r w:rsidRPr="009A6333">
        <w:rPr>
          <w:rFonts w:asciiTheme="majorHAnsi" w:hAnsiTheme="majorHAnsi"/>
          <w:vanish/>
          <w:sz w:val="16"/>
        </w:rPr>
        <w:t>these</w:t>
      </w:r>
      <w:r w:rsidRPr="006667E6">
        <w:rPr>
          <w:rFonts w:asciiTheme="majorHAnsi" w:hAnsiTheme="majorHAnsi"/>
          <w:sz w:val="16"/>
        </w:rPr>
        <w:t xml:space="preserve"> </w:t>
      </w:r>
      <w:r w:rsidRPr="009A6333">
        <w:rPr>
          <w:rFonts w:asciiTheme="majorHAnsi" w:hAnsiTheme="majorHAnsi"/>
          <w:vanish/>
          <w:sz w:val="16"/>
        </w:rPr>
        <w:t>offices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chronically</w:t>
      </w:r>
      <w:r w:rsidRPr="006667E6">
        <w:rPr>
          <w:rFonts w:asciiTheme="majorHAnsi" w:hAnsiTheme="majorHAnsi"/>
          <w:sz w:val="16"/>
        </w:rPr>
        <w:t xml:space="preserve"> </w:t>
      </w:r>
      <w:r w:rsidRPr="009A6333">
        <w:rPr>
          <w:rFonts w:asciiTheme="majorHAnsi" w:hAnsiTheme="majorHAnsi"/>
          <w:vanish/>
          <w:sz w:val="16"/>
        </w:rPr>
        <w:t>underfunded</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facing</w:t>
      </w:r>
      <w:r w:rsidRPr="006667E6">
        <w:rPr>
          <w:rFonts w:asciiTheme="majorHAnsi" w:hAnsiTheme="majorHAnsi"/>
          <w:sz w:val="16"/>
        </w:rPr>
        <w:t xml:space="preserve"> </w:t>
      </w:r>
      <w:r w:rsidRPr="009A6333">
        <w:rPr>
          <w:rFonts w:asciiTheme="majorHAnsi" w:hAnsiTheme="majorHAnsi"/>
          <w:vanish/>
          <w:sz w:val="16"/>
        </w:rPr>
        <w:t>increasing</w:t>
      </w:r>
      <w:r w:rsidRPr="006667E6">
        <w:rPr>
          <w:rFonts w:asciiTheme="majorHAnsi" w:hAnsiTheme="majorHAnsi"/>
          <w:sz w:val="16"/>
        </w:rPr>
        <w:t xml:space="preserve"> </w:t>
      </w:r>
      <w:r w:rsidRPr="009A6333">
        <w:rPr>
          <w:rFonts w:asciiTheme="majorHAnsi" w:hAnsiTheme="majorHAnsi"/>
          <w:vanish/>
          <w:sz w:val="16"/>
        </w:rPr>
        <w:t>numbers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applications.)</w:t>
      </w:r>
      <w:r w:rsidRPr="006667E6">
        <w:rPr>
          <w:rFonts w:asciiTheme="majorHAnsi" w:hAnsiTheme="majorHAnsi"/>
          <w:sz w:val="16"/>
        </w:rPr>
        <w:t xml:space="preserve"> </w:t>
      </w:r>
      <w:hyperlink r:id="rId93" w:history="1">
        <w:r w:rsidRPr="009A6333">
          <w:rPr>
            <w:rFonts w:asciiTheme="majorHAnsi" w:hAnsiTheme="majorHAnsi"/>
            <w:vanish/>
            <w:sz w:val="16"/>
          </w:rPr>
          <w:t>Data</w:t>
        </w:r>
        <w:r w:rsidRPr="006667E6">
          <w:rPr>
            <w:rFonts w:asciiTheme="majorHAnsi" w:hAnsiTheme="majorHAnsi"/>
            <w:sz w:val="16"/>
          </w:rPr>
          <w:t xml:space="preserve"> </w:t>
        </w:r>
        <w:r w:rsidRPr="009A6333">
          <w:rPr>
            <w:rFonts w:asciiTheme="majorHAnsi" w:hAnsiTheme="majorHAnsi"/>
            <w:vanish/>
            <w:sz w:val="16"/>
          </w:rPr>
          <w:t>exclusivity</w:t>
        </w:r>
      </w:hyperlink>
      <w:r w:rsidRPr="006667E6">
        <w:rPr>
          <w:rFonts w:asciiTheme="majorHAnsi" w:hAnsiTheme="majorHAnsi"/>
          <w:sz w:val="16"/>
        </w:rPr>
        <w:t xml:space="preserve"> </w:t>
      </w:r>
      <w:r w:rsidRPr="009A6333">
        <w:rPr>
          <w:rFonts w:asciiTheme="majorHAnsi" w:hAnsiTheme="majorHAnsi"/>
          <w:vanish/>
          <w:sz w:val="16"/>
        </w:rPr>
        <w:t>creates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monopoly</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separate</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patents</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prohibiting</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country’s</w:t>
      </w:r>
      <w:r w:rsidRPr="006667E6">
        <w:rPr>
          <w:rFonts w:asciiTheme="majorHAnsi" w:hAnsiTheme="majorHAnsi"/>
          <w:sz w:val="16"/>
        </w:rPr>
        <w:t xml:space="preserve"> </w:t>
      </w:r>
      <w:r w:rsidRPr="009A6333">
        <w:rPr>
          <w:rFonts w:asciiTheme="majorHAnsi" w:hAnsiTheme="majorHAnsi"/>
          <w:vanish/>
          <w:sz w:val="16"/>
        </w:rPr>
        <w:t>drug</w:t>
      </w:r>
      <w:r w:rsidRPr="006667E6">
        <w:rPr>
          <w:rFonts w:asciiTheme="majorHAnsi" w:hAnsiTheme="majorHAnsi"/>
          <w:sz w:val="16"/>
        </w:rPr>
        <w:t xml:space="preserve"> </w:t>
      </w:r>
      <w:r w:rsidRPr="009A6333">
        <w:rPr>
          <w:rFonts w:asciiTheme="majorHAnsi" w:hAnsiTheme="majorHAnsi"/>
          <w:vanish/>
          <w:sz w:val="16"/>
        </w:rPr>
        <w:t>regulatory</w:t>
      </w:r>
      <w:r w:rsidRPr="006667E6">
        <w:rPr>
          <w:rFonts w:asciiTheme="majorHAnsi" w:hAnsiTheme="majorHAnsi"/>
          <w:sz w:val="16"/>
        </w:rPr>
        <w:t xml:space="preserve"> </w:t>
      </w:r>
      <w:r w:rsidRPr="009A6333">
        <w:rPr>
          <w:rFonts w:asciiTheme="majorHAnsi" w:hAnsiTheme="majorHAnsi"/>
          <w:vanish/>
          <w:sz w:val="16"/>
        </w:rPr>
        <w:t>authority</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approving</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generic</w:t>
      </w:r>
      <w:r w:rsidRPr="006667E6">
        <w:rPr>
          <w:rFonts w:asciiTheme="majorHAnsi" w:hAnsiTheme="majorHAnsi"/>
          <w:sz w:val="16"/>
        </w:rPr>
        <w:t xml:space="preserve"> </w:t>
      </w:r>
      <w:r w:rsidRPr="009A6333">
        <w:rPr>
          <w:rFonts w:asciiTheme="majorHAnsi" w:hAnsiTheme="majorHAnsi"/>
          <w:vanish/>
          <w:sz w:val="16"/>
        </w:rPr>
        <w:t>medicine</w:t>
      </w:r>
      <w:r w:rsidRPr="006667E6">
        <w:rPr>
          <w:rFonts w:asciiTheme="majorHAnsi" w:hAnsiTheme="majorHAnsi"/>
          <w:sz w:val="16"/>
        </w:rPr>
        <w:t xml:space="preserve"> </w:t>
      </w:r>
      <w:r w:rsidRPr="009A6333">
        <w:rPr>
          <w:rFonts w:asciiTheme="majorHAnsi" w:hAnsiTheme="majorHAnsi"/>
          <w:vanish/>
          <w:sz w:val="16"/>
        </w:rPr>
        <w:t>based</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clinical</w:t>
      </w:r>
      <w:r w:rsidRPr="006667E6">
        <w:rPr>
          <w:rFonts w:asciiTheme="majorHAnsi" w:hAnsiTheme="majorHAnsi"/>
          <w:sz w:val="16"/>
        </w:rPr>
        <w:t xml:space="preserve"> </w:t>
      </w:r>
      <w:r w:rsidRPr="009A6333">
        <w:rPr>
          <w:rFonts w:asciiTheme="majorHAnsi" w:hAnsiTheme="majorHAnsi"/>
          <w:vanish/>
          <w:sz w:val="16"/>
        </w:rPr>
        <w:t>trial</w:t>
      </w:r>
      <w:r w:rsidRPr="006667E6">
        <w:rPr>
          <w:rFonts w:asciiTheme="majorHAnsi" w:hAnsiTheme="majorHAnsi"/>
          <w:sz w:val="16"/>
        </w:rPr>
        <w:t xml:space="preserve"> </w:t>
      </w:r>
      <w:r w:rsidRPr="009A6333">
        <w:rPr>
          <w:rFonts w:asciiTheme="majorHAnsi" w:hAnsiTheme="majorHAnsi"/>
          <w:vanish/>
          <w:sz w:val="16"/>
        </w:rPr>
        <w:t>data</w:t>
      </w:r>
      <w:r w:rsidRPr="006667E6">
        <w:rPr>
          <w:rFonts w:asciiTheme="majorHAnsi" w:hAnsiTheme="majorHAnsi"/>
          <w:sz w:val="16"/>
        </w:rPr>
        <w:t xml:space="preserve"> </w:t>
      </w:r>
      <w:r w:rsidRPr="009A6333">
        <w:rPr>
          <w:rFonts w:asciiTheme="majorHAnsi" w:hAnsiTheme="majorHAnsi"/>
          <w:vanish/>
          <w:sz w:val="16"/>
        </w:rPr>
        <w:t>provided</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originator</w:t>
      </w:r>
      <w:r w:rsidRPr="006667E6">
        <w:rPr>
          <w:rFonts w:asciiTheme="majorHAnsi" w:hAnsiTheme="majorHAnsi"/>
          <w:sz w:val="16"/>
        </w:rPr>
        <w:t xml:space="preserve"> </w:t>
      </w:r>
      <w:r w:rsidRPr="009A6333">
        <w:rPr>
          <w:rFonts w:asciiTheme="majorHAnsi" w:hAnsiTheme="majorHAnsi"/>
          <w:vanish/>
          <w:sz w:val="16"/>
        </w:rPr>
        <w:t>company.</w:t>
      </w:r>
      <w:r w:rsidRPr="006667E6">
        <w:rPr>
          <w:rFonts w:asciiTheme="majorHAnsi" w:hAnsiTheme="majorHAnsi"/>
          <w:sz w:val="16"/>
        </w:rPr>
        <w:t xml:space="preserve"> </w:t>
      </w:r>
      <w:r w:rsidRPr="009A6333">
        <w:rPr>
          <w:rFonts w:asciiTheme="majorHAnsi" w:hAnsiTheme="majorHAnsi"/>
          <w:vanish/>
          <w:sz w:val="16"/>
        </w:rPr>
        <w:t>Although</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10</w:t>
      </w:r>
      <w:r w:rsidRPr="006667E6">
        <w:rPr>
          <w:rFonts w:asciiTheme="majorHAnsi" w:hAnsiTheme="majorHAnsi"/>
          <w:sz w:val="16"/>
        </w:rPr>
        <w:t xml:space="preserve"> </w:t>
      </w:r>
      <w:r w:rsidRPr="009A6333">
        <w:rPr>
          <w:rFonts w:asciiTheme="majorHAnsi" w:hAnsiTheme="majorHAnsi"/>
          <w:vanish/>
          <w:sz w:val="16"/>
        </w:rPr>
        <w:t>Agreement</w:t>
      </w:r>
      <w:r w:rsidRPr="006667E6">
        <w:rPr>
          <w:rFonts w:asciiTheme="majorHAnsi" w:hAnsiTheme="majorHAnsi"/>
          <w:sz w:val="16"/>
        </w:rPr>
        <w:t xml:space="preserve"> </w:t>
      </w:r>
      <w:r w:rsidRPr="009A6333">
        <w:rPr>
          <w:rFonts w:asciiTheme="majorHAnsi" w:hAnsiTheme="majorHAnsi"/>
          <w:vanish/>
          <w:sz w:val="16"/>
        </w:rPr>
        <w:t>did</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eliminate</w:t>
      </w:r>
      <w:r w:rsidRPr="006667E6">
        <w:rPr>
          <w:rFonts w:asciiTheme="majorHAnsi" w:hAnsiTheme="majorHAnsi"/>
          <w:sz w:val="16"/>
        </w:rPr>
        <w:t xml:space="preserve"> </w:t>
      </w:r>
      <w:r w:rsidRPr="009A6333">
        <w:rPr>
          <w:rFonts w:asciiTheme="majorHAnsi" w:hAnsiTheme="majorHAnsi"/>
          <w:vanish/>
          <w:sz w:val="16"/>
        </w:rPr>
        <w:t>all</w:t>
      </w:r>
      <w:r w:rsidRPr="006667E6">
        <w:rPr>
          <w:rFonts w:asciiTheme="majorHAnsi" w:hAnsiTheme="majorHAnsi"/>
          <w:sz w:val="16"/>
        </w:rPr>
        <w:t xml:space="preserve"> </w:t>
      </w:r>
      <w:r w:rsidRPr="009A6333">
        <w:rPr>
          <w:rFonts w:asciiTheme="majorHAnsi" w:hAnsiTheme="majorHAnsi"/>
          <w:vanish/>
          <w:sz w:val="16"/>
        </w:rPr>
        <w:t>TRIPS-plus</w:t>
      </w:r>
      <w:r w:rsidRPr="006667E6">
        <w:rPr>
          <w:rFonts w:asciiTheme="majorHAnsi" w:hAnsiTheme="majorHAnsi"/>
          <w:sz w:val="16"/>
        </w:rPr>
        <w:t xml:space="preserve"> </w:t>
      </w:r>
      <w:r w:rsidRPr="009A6333">
        <w:rPr>
          <w:rFonts w:asciiTheme="majorHAnsi" w:hAnsiTheme="majorHAnsi"/>
          <w:vanish/>
          <w:sz w:val="16"/>
        </w:rPr>
        <w:t>rules,</w:t>
      </w:r>
      <w:r w:rsidRPr="006667E6">
        <w:rPr>
          <w:rFonts w:asciiTheme="majorHAnsi" w:hAnsiTheme="majorHAnsi"/>
          <w:sz w:val="16"/>
        </w:rPr>
        <w:t xml:space="preserve"> </w:t>
      </w:r>
      <w:r w:rsidRPr="009A6333">
        <w:rPr>
          <w:rFonts w:asciiTheme="majorHAnsi" w:hAnsiTheme="majorHAnsi"/>
          <w:vanish/>
          <w:sz w:val="16"/>
        </w:rPr>
        <w:t>Oxfam</w:t>
      </w:r>
      <w:r w:rsidRPr="006667E6">
        <w:rPr>
          <w:rFonts w:asciiTheme="majorHAnsi" w:hAnsiTheme="majorHAnsi"/>
          <w:sz w:val="16"/>
        </w:rPr>
        <w:t xml:space="preserve"> </w:t>
      </w:r>
      <w:r w:rsidRPr="009A6333">
        <w:rPr>
          <w:rFonts w:asciiTheme="majorHAnsi" w:hAnsiTheme="majorHAnsi"/>
          <w:vanish/>
          <w:sz w:val="16"/>
        </w:rPr>
        <w:t>considered</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step</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right</w:t>
      </w:r>
      <w:r w:rsidRPr="006667E6">
        <w:rPr>
          <w:rFonts w:asciiTheme="majorHAnsi" w:hAnsiTheme="majorHAnsi"/>
          <w:sz w:val="16"/>
        </w:rPr>
        <w:t xml:space="preserve"> </w:t>
      </w:r>
      <w:r w:rsidRPr="009A6333">
        <w:rPr>
          <w:rFonts w:asciiTheme="majorHAnsi" w:hAnsiTheme="majorHAnsi"/>
          <w:vanish/>
          <w:sz w:val="16"/>
        </w:rPr>
        <w:t>direction—after</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long</w:t>
      </w:r>
      <w:r w:rsidRPr="006667E6">
        <w:rPr>
          <w:rFonts w:asciiTheme="majorHAnsi" w:hAnsiTheme="majorHAnsi"/>
          <w:sz w:val="16"/>
        </w:rPr>
        <w:t xml:space="preserve"> </w:t>
      </w:r>
      <w:r w:rsidRPr="009A6333">
        <w:rPr>
          <w:rFonts w:asciiTheme="majorHAnsi" w:hAnsiTheme="majorHAnsi"/>
          <w:vanish/>
          <w:sz w:val="16"/>
        </w:rPr>
        <w:t>time</w:t>
      </w:r>
      <w:r w:rsidRPr="006667E6">
        <w:rPr>
          <w:rFonts w:asciiTheme="majorHAnsi" w:hAnsiTheme="majorHAnsi"/>
          <w:sz w:val="16"/>
        </w:rPr>
        <w:t xml:space="preserve"> </w:t>
      </w:r>
      <w:r w:rsidRPr="009A6333">
        <w:rPr>
          <w:rFonts w:asciiTheme="majorHAnsi" w:hAnsiTheme="majorHAnsi"/>
          <w:vanish/>
          <w:sz w:val="16"/>
        </w:rPr>
        <w:t>going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wrong</w:t>
      </w:r>
      <w:r w:rsidRPr="006667E6">
        <w:rPr>
          <w:rFonts w:asciiTheme="majorHAnsi" w:hAnsiTheme="majorHAnsi"/>
          <w:sz w:val="16"/>
        </w:rPr>
        <w:t xml:space="preserve"> </w:t>
      </w:r>
      <w:r w:rsidRPr="009A6333">
        <w:rPr>
          <w:rFonts w:asciiTheme="majorHAnsi" w:hAnsiTheme="majorHAnsi"/>
          <w:vanish/>
          <w:sz w:val="16"/>
        </w:rPr>
        <w:t>way.</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reflected</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meaningful</w:t>
      </w:r>
      <w:r w:rsidRPr="006667E6">
        <w:rPr>
          <w:rFonts w:asciiTheme="majorHAnsi" w:hAnsiTheme="majorHAnsi"/>
          <w:sz w:val="16"/>
        </w:rPr>
        <w:t xml:space="preserve"> </w:t>
      </w:r>
      <w:r w:rsidRPr="009A6333">
        <w:rPr>
          <w:rFonts w:asciiTheme="majorHAnsi" w:hAnsiTheme="majorHAnsi"/>
          <w:vanish/>
          <w:sz w:val="16"/>
        </w:rPr>
        <w:t>effort</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ensure</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US</w:t>
      </w:r>
      <w:r w:rsidRPr="006667E6">
        <w:rPr>
          <w:rFonts w:asciiTheme="majorHAnsi" w:hAnsiTheme="majorHAnsi"/>
          <w:sz w:val="16"/>
        </w:rPr>
        <w:t xml:space="preserve"> </w:t>
      </w:r>
      <w:r w:rsidRPr="009A6333">
        <w:rPr>
          <w:rFonts w:asciiTheme="majorHAnsi" w:hAnsiTheme="majorHAnsi"/>
          <w:vanish/>
          <w:sz w:val="16"/>
        </w:rPr>
        <w:t>trade</w:t>
      </w:r>
      <w:r w:rsidRPr="006667E6">
        <w:rPr>
          <w:rFonts w:asciiTheme="majorHAnsi" w:hAnsiTheme="majorHAnsi"/>
          <w:sz w:val="16"/>
        </w:rPr>
        <w:t xml:space="preserve"> </w:t>
      </w:r>
      <w:r w:rsidRPr="009A6333">
        <w:rPr>
          <w:rFonts w:asciiTheme="majorHAnsi" w:hAnsiTheme="majorHAnsi"/>
          <w:vanish/>
          <w:sz w:val="16"/>
        </w:rPr>
        <w:t>policy</w:t>
      </w:r>
      <w:r w:rsidRPr="006667E6">
        <w:rPr>
          <w:rFonts w:asciiTheme="majorHAnsi" w:hAnsiTheme="majorHAnsi"/>
          <w:sz w:val="16"/>
        </w:rPr>
        <w:t xml:space="preserve"> </w:t>
      </w:r>
      <w:r w:rsidRPr="009A6333">
        <w:rPr>
          <w:rFonts w:asciiTheme="majorHAnsi" w:hAnsiTheme="majorHAnsi"/>
          <w:vanish/>
          <w:sz w:val="16"/>
        </w:rPr>
        <w:t>more</w:t>
      </w:r>
      <w:r w:rsidRPr="006667E6">
        <w:rPr>
          <w:rFonts w:asciiTheme="majorHAnsi" w:hAnsiTheme="majorHAnsi"/>
          <w:sz w:val="16"/>
        </w:rPr>
        <w:t xml:space="preserve"> </w:t>
      </w:r>
      <w:r w:rsidRPr="009A6333">
        <w:rPr>
          <w:rFonts w:asciiTheme="majorHAnsi" w:hAnsiTheme="majorHAnsi"/>
          <w:vanish/>
          <w:sz w:val="16"/>
        </w:rPr>
        <w:t>appropriately</w:t>
      </w:r>
      <w:r w:rsidRPr="006667E6">
        <w:rPr>
          <w:rFonts w:asciiTheme="majorHAnsi" w:hAnsiTheme="majorHAnsi"/>
          <w:sz w:val="16"/>
        </w:rPr>
        <w:t xml:space="preserve"> </w:t>
      </w:r>
      <w:r w:rsidRPr="009A6333">
        <w:rPr>
          <w:rFonts w:asciiTheme="majorHAnsi" w:hAnsiTheme="majorHAnsi"/>
          <w:vanish/>
          <w:sz w:val="16"/>
        </w:rPr>
        <w:t>balances</w:t>
      </w:r>
      <w:r w:rsidRPr="006667E6">
        <w:rPr>
          <w:rFonts w:asciiTheme="majorHAnsi" w:hAnsiTheme="majorHAnsi"/>
          <w:sz w:val="16"/>
        </w:rPr>
        <w:t xml:space="preserve"> </w:t>
      </w:r>
      <w:r w:rsidRPr="009A6333">
        <w:rPr>
          <w:rFonts w:asciiTheme="majorHAnsi" w:hAnsiTheme="majorHAnsi"/>
          <w:vanish/>
          <w:sz w:val="16"/>
        </w:rPr>
        <w:t>IP</w:t>
      </w:r>
      <w:r w:rsidRPr="006667E6">
        <w:rPr>
          <w:rFonts w:asciiTheme="majorHAnsi" w:hAnsiTheme="majorHAnsi"/>
          <w:sz w:val="16"/>
        </w:rPr>
        <w:t xml:space="preserve"> </w:t>
      </w:r>
      <w:r w:rsidRPr="009A6333">
        <w:rPr>
          <w:rFonts w:asciiTheme="majorHAnsi" w:hAnsiTheme="majorHAnsi"/>
          <w:vanish/>
          <w:sz w:val="16"/>
        </w:rPr>
        <w:t>protection</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considerations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developing</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Oxfam</w:t>
      </w:r>
      <w:r w:rsidRPr="006667E6">
        <w:rPr>
          <w:rFonts w:asciiTheme="majorHAnsi" w:hAnsiTheme="majorHAnsi"/>
          <w:sz w:val="16"/>
        </w:rPr>
        <w:t xml:space="preserve"> </w:t>
      </w:r>
      <w:r w:rsidRPr="009A6333">
        <w:rPr>
          <w:rFonts w:asciiTheme="majorHAnsi" w:hAnsiTheme="majorHAnsi"/>
          <w:vanish/>
          <w:sz w:val="16"/>
        </w:rPr>
        <w:t>fully</w:t>
      </w:r>
      <w:r w:rsidRPr="006667E6">
        <w:rPr>
          <w:rFonts w:asciiTheme="majorHAnsi" w:hAnsiTheme="majorHAnsi"/>
          <w:sz w:val="16"/>
        </w:rPr>
        <w:t xml:space="preserve"> </w:t>
      </w:r>
      <w:r w:rsidRPr="009A6333">
        <w:rPr>
          <w:rFonts w:asciiTheme="majorHAnsi" w:hAnsiTheme="majorHAnsi"/>
          <w:vanish/>
          <w:sz w:val="16"/>
        </w:rPr>
        <w:t>expected</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new</w:t>
      </w:r>
      <w:r w:rsidRPr="006667E6">
        <w:rPr>
          <w:rFonts w:asciiTheme="majorHAnsi" w:hAnsiTheme="majorHAnsi"/>
          <w:sz w:val="16"/>
        </w:rPr>
        <w:t xml:space="preserve"> </w:t>
      </w:r>
      <w:r w:rsidRPr="009A6333">
        <w:rPr>
          <w:rFonts w:asciiTheme="majorHAnsi" w:hAnsiTheme="majorHAnsi"/>
          <w:vanish/>
          <w:sz w:val="16"/>
        </w:rPr>
        <w:t>approach</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US</w:t>
      </w:r>
      <w:r w:rsidRPr="006667E6">
        <w:rPr>
          <w:rFonts w:asciiTheme="majorHAnsi" w:hAnsiTheme="majorHAnsi"/>
          <w:sz w:val="16"/>
        </w:rPr>
        <w:t xml:space="preserve"> </w:t>
      </w:r>
      <w:r w:rsidRPr="009A6333">
        <w:rPr>
          <w:rFonts w:asciiTheme="majorHAnsi" w:hAnsiTheme="majorHAnsi"/>
          <w:vanish/>
          <w:sz w:val="16"/>
        </w:rPr>
        <w:t>trade</w:t>
      </w:r>
      <w:r w:rsidRPr="006667E6">
        <w:rPr>
          <w:rFonts w:asciiTheme="majorHAnsi" w:hAnsiTheme="majorHAnsi"/>
          <w:sz w:val="16"/>
        </w:rPr>
        <w:t xml:space="preserve"> </w:t>
      </w:r>
      <w:r w:rsidRPr="009A6333">
        <w:rPr>
          <w:rFonts w:asciiTheme="majorHAnsi" w:hAnsiTheme="majorHAnsi"/>
          <w:vanish/>
          <w:sz w:val="16"/>
        </w:rPr>
        <w:t>policy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continue.</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Office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US</w:t>
      </w:r>
      <w:r w:rsidRPr="006667E6">
        <w:rPr>
          <w:rFonts w:asciiTheme="majorHAnsi" w:hAnsiTheme="majorHAnsi"/>
          <w:sz w:val="16"/>
        </w:rPr>
        <w:t xml:space="preserve"> </w:t>
      </w:r>
      <w:r w:rsidRPr="009A6333">
        <w:rPr>
          <w:rFonts w:asciiTheme="majorHAnsi" w:hAnsiTheme="majorHAnsi"/>
          <w:vanish/>
          <w:sz w:val="16"/>
        </w:rPr>
        <w:t>Trade</w:t>
      </w:r>
      <w:r w:rsidRPr="006667E6">
        <w:rPr>
          <w:rFonts w:asciiTheme="majorHAnsi" w:hAnsiTheme="majorHAnsi"/>
          <w:sz w:val="16"/>
        </w:rPr>
        <w:t xml:space="preserve"> </w:t>
      </w:r>
      <w:r w:rsidRPr="009A6333">
        <w:rPr>
          <w:rFonts w:asciiTheme="majorHAnsi" w:hAnsiTheme="majorHAnsi"/>
          <w:vanish/>
          <w:sz w:val="16"/>
        </w:rPr>
        <w:t>Representative</w:t>
      </w:r>
      <w:r w:rsidRPr="006667E6">
        <w:rPr>
          <w:rFonts w:asciiTheme="majorHAnsi" w:hAnsiTheme="majorHAnsi"/>
          <w:sz w:val="16"/>
        </w:rPr>
        <w:t xml:space="preserve"> </w:t>
      </w:r>
      <w:r w:rsidRPr="009A6333">
        <w:rPr>
          <w:rFonts w:asciiTheme="majorHAnsi" w:hAnsiTheme="majorHAnsi"/>
          <w:vanish/>
          <w:sz w:val="16"/>
        </w:rPr>
        <w:t>(USTR)</w:t>
      </w:r>
      <w:r w:rsidRPr="006667E6">
        <w:rPr>
          <w:rFonts w:asciiTheme="majorHAnsi" w:hAnsiTheme="majorHAnsi"/>
          <w:sz w:val="16"/>
        </w:rPr>
        <w:t xml:space="preserve"> </w:t>
      </w:r>
      <w:r w:rsidRPr="009A6333">
        <w:rPr>
          <w:rFonts w:asciiTheme="majorHAnsi" w:hAnsiTheme="majorHAnsi"/>
          <w:vanish/>
          <w:sz w:val="16"/>
        </w:rPr>
        <w:t>effectively</w:t>
      </w:r>
      <w:r w:rsidRPr="006667E6">
        <w:rPr>
          <w:rFonts w:asciiTheme="majorHAnsi" w:hAnsiTheme="majorHAnsi"/>
          <w:sz w:val="16"/>
        </w:rPr>
        <w:t xml:space="preserve"> </w:t>
      </w:r>
      <w:r w:rsidRPr="009A6333">
        <w:rPr>
          <w:rFonts w:asciiTheme="majorHAnsi" w:hAnsiTheme="majorHAnsi"/>
          <w:vanish/>
          <w:sz w:val="16"/>
        </w:rPr>
        <w:t>abandoned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10</w:t>
      </w:r>
      <w:r w:rsidRPr="006667E6">
        <w:rPr>
          <w:rFonts w:asciiTheme="majorHAnsi" w:hAnsiTheme="majorHAnsi"/>
          <w:sz w:val="16"/>
        </w:rPr>
        <w:t xml:space="preserve"> </w:t>
      </w:r>
      <w:r w:rsidRPr="009A6333">
        <w:rPr>
          <w:rFonts w:asciiTheme="majorHAnsi" w:hAnsiTheme="majorHAnsi"/>
          <w:vanish/>
          <w:sz w:val="16"/>
        </w:rPr>
        <w:t>Agreement</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TPP</w:t>
      </w:r>
      <w:r w:rsidRPr="006667E6">
        <w:rPr>
          <w:rFonts w:asciiTheme="majorHAnsi" w:hAnsiTheme="majorHAnsi"/>
          <w:sz w:val="16"/>
        </w:rPr>
        <w:t xml:space="preserve"> </w:t>
      </w:r>
      <w:r w:rsidRPr="009A6333">
        <w:rPr>
          <w:rFonts w:asciiTheme="majorHAnsi" w:hAnsiTheme="majorHAnsi"/>
          <w:vanish/>
          <w:sz w:val="16"/>
        </w:rPr>
        <w:t>negotiations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added</w:t>
      </w:r>
      <w:r w:rsidRPr="006667E6">
        <w:rPr>
          <w:rFonts w:asciiTheme="majorHAnsi" w:hAnsiTheme="majorHAnsi"/>
          <w:sz w:val="16"/>
        </w:rPr>
        <w:t xml:space="preserve"> </w:t>
      </w:r>
      <w:r w:rsidRPr="009A6333">
        <w:rPr>
          <w:rFonts w:asciiTheme="majorHAnsi" w:hAnsiTheme="majorHAnsi"/>
          <w:vanish/>
          <w:sz w:val="16"/>
        </w:rPr>
        <w:t>new</w:t>
      </w:r>
      <w:r w:rsidRPr="006667E6">
        <w:rPr>
          <w:rFonts w:asciiTheme="majorHAnsi" w:hAnsiTheme="majorHAnsi"/>
          <w:sz w:val="16"/>
        </w:rPr>
        <w:t xml:space="preserve"> </w:t>
      </w:r>
      <w:r w:rsidRPr="009A6333">
        <w:rPr>
          <w:rFonts w:asciiTheme="majorHAnsi" w:hAnsiTheme="majorHAnsi"/>
          <w:vanish/>
          <w:sz w:val="16"/>
        </w:rPr>
        <w:t>provisions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would</w:t>
      </w:r>
      <w:r w:rsidRPr="006667E6">
        <w:rPr>
          <w:rFonts w:asciiTheme="majorHAnsi" w:hAnsiTheme="majorHAnsi"/>
          <w:sz w:val="16"/>
        </w:rPr>
        <w:t xml:space="preserve"> </w:t>
      </w:r>
      <w:r w:rsidRPr="009A6333">
        <w:rPr>
          <w:rFonts w:asciiTheme="majorHAnsi" w:hAnsiTheme="majorHAnsi"/>
          <w:vanish/>
          <w:sz w:val="16"/>
        </w:rPr>
        <w:t>further</w:t>
      </w:r>
      <w:r w:rsidRPr="006667E6">
        <w:rPr>
          <w:rFonts w:asciiTheme="majorHAnsi" w:hAnsiTheme="majorHAnsi"/>
          <w:sz w:val="16"/>
        </w:rPr>
        <w:t xml:space="preserve"> </w:t>
      </w:r>
      <w:r w:rsidRPr="009A6333">
        <w:rPr>
          <w:rFonts w:asciiTheme="majorHAnsi" w:hAnsiTheme="majorHAnsi"/>
          <w:vanish/>
          <w:sz w:val="16"/>
        </w:rPr>
        <w:t>constrain</w:t>
      </w:r>
      <w:r w:rsidRPr="006667E6">
        <w:rPr>
          <w:rFonts w:asciiTheme="majorHAnsi" w:hAnsiTheme="majorHAnsi"/>
          <w:sz w:val="16"/>
        </w:rPr>
        <w:t xml:space="preserve"> </w:t>
      </w:r>
      <w:r w:rsidRPr="009A6333">
        <w:rPr>
          <w:rFonts w:asciiTheme="majorHAnsi" w:hAnsiTheme="majorHAnsi"/>
          <w:vanish/>
          <w:sz w:val="16"/>
        </w:rPr>
        <w:t>generic</w:t>
      </w:r>
      <w:r w:rsidRPr="006667E6">
        <w:rPr>
          <w:rFonts w:asciiTheme="majorHAnsi" w:hAnsiTheme="majorHAnsi"/>
          <w:sz w:val="16"/>
        </w:rPr>
        <w:t xml:space="preserve"> </w:t>
      </w:r>
      <w:r w:rsidRPr="009A6333">
        <w:rPr>
          <w:rFonts w:asciiTheme="majorHAnsi" w:hAnsiTheme="majorHAnsi"/>
          <w:vanish/>
          <w:sz w:val="16"/>
        </w:rPr>
        <w:t>competition—for</w:t>
      </w:r>
      <w:r w:rsidRPr="006667E6">
        <w:rPr>
          <w:rFonts w:asciiTheme="majorHAnsi" w:hAnsiTheme="majorHAnsi"/>
          <w:sz w:val="16"/>
        </w:rPr>
        <w:t xml:space="preserve"> </w:t>
      </w:r>
      <w:r w:rsidRPr="009A6333">
        <w:rPr>
          <w:rFonts w:asciiTheme="majorHAnsi" w:hAnsiTheme="majorHAnsi"/>
          <w:vanish/>
          <w:sz w:val="16"/>
        </w:rPr>
        <w:t>example,</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expanding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scope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what</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receive</w:t>
      </w:r>
      <w:r w:rsidRPr="006667E6">
        <w:rPr>
          <w:rFonts w:asciiTheme="majorHAnsi" w:hAnsiTheme="majorHAnsi"/>
          <w:sz w:val="16"/>
        </w:rPr>
        <w:t xml:space="preserve"> </w:t>
      </w:r>
      <w:r w:rsidRPr="009A6333">
        <w:rPr>
          <w:rFonts w:asciiTheme="majorHAnsi" w:hAnsiTheme="majorHAnsi"/>
          <w:vanish/>
          <w:sz w:val="16"/>
        </w:rPr>
        <w:t>monopoly</w:t>
      </w:r>
      <w:r w:rsidRPr="006667E6">
        <w:rPr>
          <w:rFonts w:asciiTheme="majorHAnsi" w:hAnsiTheme="majorHAnsi"/>
          <w:sz w:val="16"/>
        </w:rPr>
        <w:t xml:space="preserve"> </w:t>
      </w:r>
      <w:r w:rsidRPr="009A6333">
        <w:rPr>
          <w:rFonts w:asciiTheme="majorHAnsi" w:hAnsiTheme="majorHAnsi"/>
          <w:vanish/>
          <w:sz w:val="16"/>
        </w:rPr>
        <w:t>protection—and</w:t>
      </w:r>
      <w:r w:rsidRPr="006667E6">
        <w:rPr>
          <w:rFonts w:asciiTheme="majorHAnsi" w:hAnsiTheme="majorHAnsi"/>
          <w:sz w:val="16"/>
        </w:rPr>
        <w:t xml:space="preserve"> </w:t>
      </w:r>
      <w:r w:rsidRPr="009A6333">
        <w:rPr>
          <w:rFonts w:asciiTheme="majorHAnsi" w:hAnsiTheme="majorHAnsi"/>
          <w:vanish/>
          <w:sz w:val="16"/>
        </w:rPr>
        <w:t>Oxfam’s</w:t>
      </w:r>
      <w:r w:rsidRPr="006667E6">
        <w:rPr>
          <w:rFonts w:asciiTheme="majorHAnsi" w:hAnsiTheme="majorHAnsi"/>
          <w:sz w:val="16"/>
        </w:rPr>
        <w:t xml:space="preserve"> </w:t>
      </w:r>
      <w:r w:rsidRPr="009A6333">
        <w:rPr>
          <w:rFonts w:asciiTheme="majorHAnsi" w:hAnsiTheme="majorHAnsi"/>
          <w:vanish/>
          <w:sz w:val="16"/>
        </w:rPr>
        <w:t>concerns</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USTR</w:t>
      </w:r>
      <w:r w:rsidRPr="006667E6">
        <w:rPr>
          <w:rFonts w:asciiTheme="majorHAnsi" w:hAnsiTheme="majorHAnsi"/>
          <w:sz w:val="16"/>
        </w:rPr>
        <w:t xml:space="preserve"> </w:t>
      </w:r>
      <w:r w:rsidRPr="009A6333">
        <w:rPr>
          <w:rFonts w:asciiTheme="majorHAnsi" w:hAnsiTheme="majorHAnsi"/>
          <w:vanish/>
          <w:sz w:val="16"/>
        </w:rPr>
        <w:t>TPP</w:t>
      </w:r>
      <w:r w:rsidRPr="006667E6">
        <w:rPr>
          <w:rFonts w:asciiTheme="majorHAnsi" w:hAnsiTheme="majorHAnsi"/>
          <w:sz w:val="16"/>
        </w:rPr>
        <w:t xml:space="preserve"> </w:t>
      </w:r>
      <w:r w:rsidRPr="009A6333">
        <w:rPr>
          <w:rFonts w:asciiTheme="majorHAnsi" w:hAnsiTheme="majorHAnsi"/>
          <w:vanish/>
          <w:sz w:val="16"/>
        </w:rPr>
        <w:t>proposal</w:t>
      </w:r>
      <w:r w:rsidRPr="006667E6">
        <w:rPr>
          <w:rFonts w:asciiTheme="majorHAnsi" w:hAnsiTheme="majorHAnsi"/>
          <w:sz w:val="16"/>
        </w:rPr>
        <w:t xml:space="preserve"> </w:t>
      </w:r>
      <w:r w:rsidRPr="009A6333">
        <w:rPr>
          <w:rFonts w:asciiTheme="majorHAnsi" w:hAnsiTheme="majorHAnsi"/>
          <w:vanish/>
          <w:sz w:val="16"/>
        </w:rPr>
        <w:t>relate</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only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IP</w:t>
      </w:r>
      <w:r w:rsidRPr="006667E6">
        <w:rPr>
          <w:rFonts w:asciiTheme="majorHAnsi" w:hAnsiTheme="majorHAnsi"/>
          <w:sz w:val="16"/>
        </w:rPr>
        <w:t xml:space="preserve"> </w:t>
      </w:r>
      <w:r w:rsidRPr="009A6333">
        <w:rPr>
          <w:rFonts w:asciiTheme="majorHAnsi" w:hAnsiTheme="majorHAnsi"/>
          <w:vanish/>
          <w:sz w:val="16"/>
        </w:rPr>
        <w:t>chapter,</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proposed</w:t>
      </w:r>
      <w:r w:rsidRPr="006667E6">
        <w:rPr>
          <w:rFonts w:asciiTheme="majorHAnsi" w:hAnsiTheme="majorHAnsi"/>
          <w:sz w:val="16"/>
        </w:rPr>
        <w:t xml:space="preserve"> </w:t>
      </w:r>
      <w:r w:rsidRPr="009A6333">
        <w:rPr>
          <w:rFonts w:asciiTheme="majorHAnsi" w:hAnsiTheme="majorHAnsi"/>
          <w:vanish/>
          <w:sz w:val="16"/>
        </w:rPr>
        <w:t>chapter</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“transparency”</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pharmaceutical</w:t>
      </w:r>
      <w:r w:rsidRPr="006667E6">
        <w:rPr>
          <w:rFonts w:asciiTheme="majorHAnsi" w:hAnsiTheme="majorHAnsi"/>
          <w:sz w:val="16"/>
        </w:rPr>
        <w:t xml:space="preserve"> </w:t>
      </w:r>
      <w:r w:rsidRPr="009A6333">
        <w:rPr>
          <w:rFonts w:asciiTheme="majorHAnsi" w:hAnsiTheme="majorHAnsi"/>
          <w:vanish/>
          <w:sz w:val="16"/>
        </w:rPr>
        <w:t>reimbursement,</w:t>
      </w:r>
      <w:r w:rsidRPr="006667E6">
        <w:rPr>
          <w:rFonts w:asciiTheme="majorHAnsi" w:hAnsiTheme="majorHAnsi"/>
          <w:sz w:val="16"/>
        </w:rPr>
        <w:t xml:space="preserve"> </w:t>
      </w:r>
      <w:r w:rsidRPr="009A6333">
        <w:rPr>
          <w:rFonts w:asciiTheme="majorHAnsi" w:hAnsiTheme="majorHAnsi"/>
          <w:vanish/>
          <w:sz w:val="16"/>
        </w:rPr>
        <w:t>which</w:t>
      </w:r>
      <w:r w:rsidRPr="006667E6">
        <w:rPr>
          <w:rFonts w:asciiTheme="majorHAnsi" w:hAnsiTheme="majorHAnsi"/>
          <w:sz w:val="16"/>
        </w:rPr>
        <w:t xml:space="preserve"> </w:t>
      </w:r>
      <w:r w:rsidRPr="009A6333">
        <w:rPr>
          <w:rFonts w:asciiTheme="majorHAnsi" w:hAnsiTheme="majorHAnsi"/>
          <w:vanish/>
          <w:sz w:val="16"/>
        </w:rPr>
        <w:t>would</w:t>
      </w:r>
      <w:r w:rsidRPr="006667E6">
        <w:rPr>
          <w:rFonts w:asciiTheme="majorHAnsi" w:hAnsiTheme="majorHAnsi"/>
          <w:sz w:val="16"/>
        </w:rPr>
        <w:t xml:space="preserve"> </w:t>
      </w:r>
      <w:r w:rsidRPr="009A6333">
        <w:rPr>
          <w:rFonts w:asciiTheme="majorHAnsi" w:hAnsiTheme="majorHAnsi"/>
          <w:vanish/>
          <w:sz w:val="16"/>
        </w:rPr>
        <w:t>hinder</w:t>
      </w:r>
      <w:r w:rsidRPr="006667E6">
        <w:rPr>
          <w:rFonts w:asciiTheme="majorHAnsi" w:hAnsiTheme="majorHAnsi"/>
          <w:sz w:val="16"/>
        </w:rPr>
        <w:t xml:space="preserve"> </w:t>
      </w:r>
      <w:r w:rsidRPr="009A6333">
        <w:rPr>
          <w:rFonts w:asciiTheme="majorHAnsi" w:hAnsiTheme="majorHAnsi"/>
          <w:vanish/>
          <w:sz w:val="16"/>
        </w:rPr>
        <w:t>government</w:t>
      </w:r>
      <w:r w:rsidRPr="006667E6">
        <w:rPr>
          <w:rFonts w:asciiTheme="majorHAnsi" w:hAnsiTheme="majorHAnsi"/>
          <w:sz w:val="16"/>
        </w:rPr>
        <w:t xml:space="preserve"> </w:t>
      </w:r>
      <w:r w:rsidRPr="009A6333">
        <w:rPr>
          <w:rFonts w:asciiTheme="majorHAnsi" w:hAnsiTheme="majorHAnsi"/>
          <w:vanish/>
          <w:sz w:val="16"/>
        </w:rPr>
        <w:t>efforts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control</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cost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reimbursing</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through</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care</w:t>
      </w:r>
      <w:r w:rsidRPr="006667E6">
        <w:rPr>
          <w:rFonts w:asciiTheme="majorHAnsi" w:hAnsiTheme="majorHAnsi"/>
          <w:sz w:val="16"/>
        </w:rPr>
        <w:t xml:space="preserve"> </w:t>
      </w:r>
      <w:r w:rsidRPr="009A6333">
        <w:rPr>
          <w:rFonts w:asciiTheme="majorHAnsi" w:hAnsiTheme="majorHAnsi"/>
          <w:vanish/>
          <w:sz w:val="16"/>
        </w:rPr>
        <w:t>programs.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reality</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fragile</w:t>
      </w:r>
      <w:r w:rsidRPr="006667E6">
        <w:rPr>
          <w:rFonts w:asciiTheme="majorHAnsi" w:hAnsiTheme="majorHAnsi"/>
          <w:sz w:val="16"/>
        </w:rPr>
        <w:t xml:space="preserve"> </w:t>
      </w:r>
      <w:r w:rsidRPr="009A6333">
        <w:rPr>
          <w:rFonts w:asciiTheme="majorHAnsi" w:hAnsiTheme="majorHAnsi"/>
          <w:vanish/>
          <w:sz w:val="16"/>
        </w:rPr>
        <w:t>gains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developing</w:t>
      </w:r>
      <w:r w:rsidRPr="006667E6">
        <w:rPr>
          <w:rFonts w:asciiTheme="majorHAnsi" w:hAnsiTheme="majorHAnsi"/>
          <w:sz w:val="16"/>
        </w:rPr>
        <w:t xml:space="preserve"> </w:t>
      </w:r>
      <w:r w:rsidRPr="009A6333">
        <w:rPr>
          <w:rFonts w:asciiTheme="majorHAnsi" w:hAnsiTheme="majorHAnsi"/>
          <w:vanish/>
          <w:sz w:val="16"/>
        </w:rPr>
        <w:t>country</w:t>
      </w:r>
      <w:r w:rsidRPr="006667E6">
        <w:rPr>
          <w:rFonts w:asciiTheme="majorHAnsi" w:hAnsiTheme="majorHAnsi"/>
          <w:sz w:val="16"/>
        </w:rPr>
        <w:t xml:space="preserve"> </w:t>
      </w:r>
      <w:r w:rsidRPr="009A6333">
        <w:rPr>
          <w:rFonts w:asciiTheme="majorHAnsi" w:hAnsiTheme="majorHAnsi"/>
          <w:vanish/>
          <w:sz w:val="16"/>
        </w:rPr>
        <w:t>TPP</w:t>
      </w:r>
      <w:r w:rsidRPr="006667E6">
        <w:rPr>
          <w:rFonts w:asciiTheme="majorHAnsi" w:hAnsiTheme="majorHAnsi"/>
          <w:sz w:val="16"/>
        </w:rPr>
        <w:t xml:space="preserve"> </w:t>
      </w:r>
      <w:r w:rsidRPr="009A6333">
        <w:rPr>
          <w:rFonts w:asciiTheme="majorHAnsi" w:hAnsiTheme="majorHAnsi"/>
          <w:vanish/>
          <w:sz w:val="16"/>
        </w:rPr>
        <w:t>partners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at</w:t>
      </w:r>
      <w:r w:rsidRPr="006667E6">
        <w:rPr>
          <w:rFonts w:asciiTheme="majorHAnsi" w:hAnsiTheme="majorHAnsi"/>
          <w:sz w:val="16"/>
        </w:rPr>
        <w:t xml:space="preserve"> </w:t>
      </w:r>
      <w:r w:rsidRPr="009A6333">
        <w:rPr>
          <w:rFonts w:asciiTheme="majorHAnsi" w:hAnsiTheme="majorHAnsi"/>
          <w:vanish/>
          <w:sz w:val="16"/>
        </w:rPr>
        <w:t>risk</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USTR</w:t>
      </w:r>
      <w:r w:rsidRPr="006667E6">
        <w:rPr>
          <w:rFonts w:asciiTheme="majorHAnsi" w:hAnsiTheme="majorHAnsi"/>
          <w:sz w:val="16"/>
        </w:rPr>
        <w:t xml:space="preserve"> </w:t>
      </w:r>
      <w:r w:rsidRPr="009A6333">
        <w:rPr>
          <w:rFonts w:asciiTheme="majorHAnsi" w:hAnsiTheme="majorHAnsi"/>
          <w:vanish/>
          <w:sz w:val="16"/>
        </w:rPr>
        <w:t>proposal.</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example,</w:t>
      </w:r>
      <w:r w:rsidRPr="006667E6">
        <w:rPr>
          <w:rFonts w:asciiTheme="majorHAnsi" w:hAnsiTheme="majorHAnsi"/>
          <w:sz w:val="16"/>
        </w:rPr>
        <w:t xml:space="preserve"> </w:t>
      </w:r>
      <w:r w:rsidRPr="009A6333">
        <w:rPr>
          <w:rFonts w:asciiTheme="majorHAnsi" w:hAnsiTheme="majorHAnsi"/>
          <w:vanish/>
          <w:sz w:val="16"/>
        </w:rPr>
        <w:t>Peru</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low-</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middle-income</w:t>
      </w:r>
      <w:r w:rsidRPr="006667E6">
        <w:rPr>
          <w:rFonts w:asciiTheme="majorHAnsi" w:hAnsiTheme="majorHAnsi"/>
          <w:sz w:val="16"/>
        </w:rPr>
        <w:t xml:space="preserve"> </w:t>
      </w:r>
      <w:r w:rsidRPr="009A6333">
        <w:rPr>
          <w:rFonts w:asciiTheme="majorHAnsi" w:hAnsiTheme="majorHAnsi"/>
          <w:vanish/>
          <w:sz w:val="16"/>
        </w:rPr>
        <w:t>country</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high</w:t>
      </w:r>
      <w:r w:rsidRPr="006667E6">
        <w:rPr>
          <w:rFonts w:asciiTheme="majorHAnsi" w:hAnsiTheme="majorHAnsi"/>
          <w:sz w:val="16"/>
        </w:rPr>
        <w:t xml:space="preserve"> </w:t>
      </w:r>
      <w:r w:rsidRPr="009A6333">
        <w:rPr>
          <w:rFonts w:asciiTheme="majorHAnsi" w:hAnsiTheme="majorHAnsi"/>
          <w:vanish/>
          <w:sz w:val="16"/>
        </w:rPr>
        <w:t>levels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inequality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high</w:t>
      </w:r>
      <w:r w:rsidRPr="006667E6">
        <w:rPr>
          <w:rFonts w:asciiTheme="majorHAnsi" w:hAnsiTheme="majorHAnsi"/>
          <w:sz w:val="16"/>
        </w:rPr>
        <w:t xml:space="preserve"> </w:t>
      </w:r>
      <w:r w:rsidRPr="009A6333">
        <w:rPr>
          <w:rFonts w:asciiTheme="majorHAnsi" w:hAnsiTheme="majorHAnsi"/>
          <w:vanish/>
          <w:sz w:val="16"/>
        </w:rPr>
        <w:t>burden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chronic</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noncommunicable</w:t>
      </w:r>
      <w:r w:rsidRPr="006667E6">
        <w:rPr>
          <w:rFonts w:asciiTheme="majorHAnsi" w:hAnsiTheme="majorHAnsi"/>
          <w:sz w:val="16"/>
        </w:rPr>
        <w:t xml:space="preserve"> </w:t>
      </w:r>
      <w:r w:rsidRPr="009A6333">
        <w:rPr>
          <w:rFonts w:asciiTheme="majorHAnsi" w:hAnsiTheme="majorHAnsi"/>
          <w:vanish/>
          <w:sz w:val="16"/>
        </w:rPr>
        <w:t>diseases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require</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over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long</w:t>
      </w:r>
      <w:r w:rsidRPr="006667E6">
        <w:rPr>
          <w:rFonts w:asciiTheme="majorHAnsi" w:hAnsiTheme="majorHAnsi"/>
          <w:sz w:val="16"/>
        </w:rPr>
        <w:t xml:space="preserve"> </w:t>
      </w:r>
      <w:r w:rsidRPr="009A6333">
        <w:rPr>
          <w:rFonts w:asciiTheme="majorHAnsi" w:hAnsiTheme="majorHAnsi"/>
          <w:vanish/>
          <w:sz w:val="16"/>
        </w:rPr>
        <w:t>term.</w:t>
      </w:r>
      <w:r w:rsidRPr="006667E6">
        <w:rPr>
          <w:rFonts w:asciiTheme="majorHAnsi" w:hAnsiTheme="majorHAnsi"/>
          <w:sz w:val="16"/>
        </w:rPr>
        <w:t xml:space="preserve"> </w:t>
      </w:r>
      <w:r w:rsidRPr="009A6333">
        <w:rPr>
          <w:rFonts w:asciiTheme="majorHAnsi" w:hAnsiTheme="majorHAnsi"/>
          <w:vanish/>
          <w:sz w:val="16"/>
        </w:rPr>
        <w:t>Prices</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patented</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treat</w:t>
      </w:r>
      <w:r w:rsidRPr="006667E6">
        <w:rPr>
          <w:rFonts w:asciiTheme="majorHAnsi" w:hAnsiTheme="majorHAnsi"/>
          <w:sz w:val="16"/>
        </w:rPr>
        <w:t xml:space="preserve"> </w:t>
      </w:r>
      <w:r w:rsidRPr="009A6333">
        <w:rPr>
          <w:rFonts w:asciiTheme="majorHAnsi" w:hAnsiTheme="majorHAnsi"/>
          <w:vanish/>
          <w:sz w:val="16"/>
        </w:rPr>
        <w:t>cancer,</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example,</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unaffordable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households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exhausted</w:t>
      </w:r>
      <w:r w:rsidRPr="006667E6">
        <w:rPr>
          <w:rFonts w:asciiTheme="majorHAnsi" w:hAnsiTheme="majorHAnsi"/>
          <w:sz w:val="16"/>
        </w:rPr>
        <w:t xml:space="preserve"> </w:t>
      </w:r>
      <w:r w:rsidRPr="009A6333">
        <w:rPr>
          <w:rFonts w:asciiTheme="majorHAnsi" w:hAnsiTheme="majorHAnsi"/>
          <w:vanish/>
          <w:sz w:val="16"/>
        </w:rPr>
        <w:t>most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government’s</w:t>
      </w:r>
      <w:r w:rsidRPr="006667E6">
        <w:rPr>
          <w:rFonts w:asciiTheme="majorHAnsi" w:hAnsiTheme="majorHAnsi"/>
          <w:sz w:val="16"/>
        </w:rPr>
        <w:t xml:space="preserve"> </w:t>
      </w:r>
      <w:r w:rsidRPr="009A6333">
        <w:rPr>
          <w:rFonts w:asciiTheme="majorHAnsi" w:hAnsiTheme="majorHAnsi"/>
          <w:vanish/>
          <w:sz w:val="16"/>
        </w:rPr>
        <w:t>resources</w:t>
      </w:r>
      <w:r w:rsidRPr="006667E6">
        <w:rPr>
          <w:rFonts w:asciiTheme="majorHAnsi" w:hAnsiTheme="majorHAnsi"/>
          <w:sz w:val="16"/>
        </w:rPr>
        <w:t xml:space="preserve"> </w:t>
      </w:r>
      <w:r w:rsidRPr="009A6333">
        <w:rPr>
          <w:rFonts w:asciiTheme="majorHAnsi" w:hAnsiTheme="majorHAnsi"/>
          <w:vanish/>
          <w:sz w:val="16"/>
        </w:rPr>
        <w:t>available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pay</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treatments</w:t>
      </w:r>
      <w:r w:rsidRPr="006667E6">
        <w:rPr>
          <w:rFonts w:asciiTheme="majorHAnsi" w:hAnsiTheme="majorHAnsi"/>
          <w:sz w:val="16"/>
        </w:rPr>
        <w:t xml:space="preserve"> </w:t>
      </w:r>
      <w:r w:rsidRPr="009A6333">
        <w:rPr>
          <w:rFonts w:asciiTheme="majorHAnsi" w:hAnsiTheme="majorHAnsi"/>
          <w:vanish/>
          <w:sz w:val="16"/>
        </w:rPr>
        <w:t>under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system.</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2010</w:t>
      </w:r>
      <w:r w:rsidRPr="006667E6">
        <w:rPr>
          <w:rFonts w:asciiTheme="majorHAnsi" w:hAnsiTheme="majorHAnsi"/>
          <w:sz w:val="16"/>
        </w:rPr>
        <w:t xml:space="preserve"> </w:t>
      </w:r>
      <w:r w:rsidRPr="009A6333">
        <w:rPr>
          <w:rFonts w:asciiTheme="majorHAnsi" w:hAnsiTheme="majorHAnsi"/>
          <w:vanish/>
          <w:sz w:val="16"/>
        </w:rPr>
        <w:t>study</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Peruvian</w:t>
      </w:r>
      <w:r w:rsidRPr="006667E6">
        <w:rPr>
          <w:rFonts w:asciiTheme="majorHAnsi" w:hAnsiTheme="majorHAnsi"/>
          <w:sz w:val="16"/>
        </w:rPr>
        <w:t xml:space="preserve"> </w:t>
      </w:r>
      <w:r w:rsidRPr="009A6333">
        <w:rPr>
          <w:rFonts w:asciiTheme="majorHAnsi" w:hAnsiTheme="majorHAnsi"/>
          <w:vanish/>
          <w:sz w:val="16"/>
        </w:rPr>
        <w:t>government</w:t>
      </w:r>
      <w:r w:rsidRPr="006667E6">
        <w:rPr>
          <w:rFonts w:asciiTheme="majorHAnsi" w:hAnsiTheme="majorHAnsi"/>
          <w:sz w:val="16"/>
        </w:rPr>
        <w:t xml:space="preserve"> </w:t>
      </w:r>
      <w:r w:rsidRPr="009A6333">
        <w:rPr>
          <w:rFonts w:asciiTheme="majorHAnsi" w:hAnsiTheme="majorHAnsi"/>
          <w:vanish/>
          <w:sz w:val="16"/>
        </w:rPr>
        <w:t>entity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Director</w:t>
      </w:r>
      <w:r w:rsidRPr="006667E6">
        <w:rPr>
          <w:rFonts w:asciiTheme="majorHAnsi" w:hAnsiTheme="majorHAnsi"/>
          <w:sz w:val="16"/>
        </w:rPr>
        <w:t xml:space="preserve"> </w:t>
      </w:r>
      <w:r w:rsidRPr="009A6333">
        <w:rPr>
          <w:rFonts w:asciiTheme="majorHAnsi" w:hAnsiTheme="majorHAnsi"/>
          <w:vanish/>
          <w:sz w:val="16"/>
        </w:rPr>
        <w:t>General</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Supply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Drugs,</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DIGEMID)</w:t>
      </w:r>
      <w:r w:rsidRPr="006667E6">
        <w:rPr>
          <w:rFonts w:asciiTheme="majorHAnsi" w:hAnsiTheme="majorHAnsi"/>
          <w:sz w:val="16"/>
        </w:rPr>
        <w:t xml:space="preserve"> </w:t>
      </w:r>
      <w:r w:rsidRPr="009A6333">
        <w:rPr>
          <w:rFonts w:asciiTheme="majorHAnsi" w:hAnsiTheme="majorHAnsi"/>
          <w:vanish/>
          <w:sz w:val="16"/>
        </w:rPr>
        <w:t>revealed</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stark</w:t>
      </w:r>
      <w:r w:rsidRPr="006667E6">
        <w:rPr>
          <w:rFonts w:asciiTheme="majorHAnsi" w:hAnsiTheme="majorHAnsi"/>
          <w:sz w:val="16"/>
        </w:rPr>
        <w:t xml:space="preserve"> </w:t>
      </w:r>
      <w:r w:rsidRPr="009A6333">
        <w:rPr>
          <w:rFonts w:asciiTheme="majorHAnsi" w:hAnsiTheme="majorHAnsi"/>
          <w:vanish/>
          <w:sz w:val="16"/>
        </w:rPr>
        <w:t>reality: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monthly</w:t>
      </w:r>
      <w:r w:rsidRPr="006667E6">
        <w:rPr>
          <w:rFonts w:asciiTheme="majorHAnsi" w:hAnsiTheme="majorHAnsi"/>
          <w:sz w:val="16"/>
        </w:rPr>
        <w:t xml:space="preserve"> </w:t>
      </w:r>
      <w:r w:rsidRPr="009A6333">
        <w:rPr>
          <w:rFonts w:asciiTheme="majorHAnsi" w:hAnsiTheme="majorHAnsi"/>
          <w:vanish/>
          <w:sz w:val="16"/>
        </w:rPr>
        <w:t>cost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one</w:t>
      </w:r>
      <w:r w:rsidRPr="006667E6">
        <w:rPr>
          <w:rFonts w:asciiTheme="majorHAnsi" w:hAnsiTheme="majorHAnsi"/>
          <w:sz w:val="16"/>
        </w:rPr>
        <w:t xml:space="preserve"> </w:t>
      </w:r>
      <w:r w:rsidRPr="009A6333">
        <w:rPr>
          <w:rFonts w:asciiTheme="majorHAnsi" w:hAnsiTheme="majorHAnsi"/>
          <w:vanish/>
          <w:sz w:val="16"/>
        </w:rPr>
        <w:t>key</w:t>
      </w:r>
      <w:r w:rsidRPr="006667E6">
        <w:rPr>
          <w:rFonts w:asciiTheme="majorHAnsi" w:hAnsiTheme="majorHAnsi"/>
          <w:sz w:val="16"/>
        </w:rPr>
        <w:t xml:space="preserve"> </w:t>
      </w:r>
      <w:r w:rsidRPr="009A6333">
        <w:rPr>
          <w:rFonts w:asciiTheme="majorHAnsi" w:hAnsiTheme="majorHAnsi"/>
          <w:vanish/>
          <w:sz w:val="16"/>
        </w:rPr>
        <w:t>patented</w:t>
      </w:r>
      <w:r w:rsidRPr="006667E6">
        <w:rPr>
          <w:rFonts w:asciiTheme="majorHAnsi" w:hAnsiTheme="majorHAnsi"/>
          <w:sz w:val="16"/>
        </w:rPr>
        <w:t xml:space="preserve"> </w:t>
      </w:r>
      <w:r w:rsidRPr="009A6333">
        <w:rPr>
          <w:rFonts w:asciiTheme="majorHAnsi" w:hAnsiTheme="majorHAnsi"/>
          <w:vanish/>
          <w:sz w:val="16"/>
        </w:rPr>
        <w:t>medicine</w:t>
      </w:r>
      <w:r w:rsidRPr="006667E6">
        <w:rPr>
          <w:rFonts w:asciiTheme="majorHAnsi" w:hAnsiTheme="majorHAnsi"/>
          <w:sz w:val="16"/>
        </w:rPr>
        <w:t xml:space="preserve"> </w:t>
      </w:r>
      <w:r w:rsidRPr="009A6333">
        <w:rPr>
          <w:rFonts w:asciiTheme="majorHAnsi" w:hAnsiTheme="majorHAnsi"/>
          <w:vanish/>
          <w:sz w:val="16"/>
        </w:rPr>
        <w:t>needed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treat</w:t>
      </w:r>
      <w:r w:rsidRPr="006667E6">
        <w:rPr>
          <w:rFonts w:asciiTheme="majorHAnsi" w:hAnsiTheme="majorHAnsi"/>
          <w:sz w:val="16"/>
        </w:rPr>
        <w:t xml:space="preserve"> </w:t>
      </w:r>
      <w:r w:rsidRPr="009A6333">
        <w:rPr>
          <w:rFonts w:asciiTheme="majorHAnsi" w:hAnsiTheme="majorHAnsi"/>
          <w:vanish/>
          <w:sz w:val="16"/>
        </w:rPr>
        <w:t>head</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neck</w:t>
      </w:r>
      <w:r w:rsidRPr="006667E6">
        <w:rPr>
          <w:rFonts w:asciiTheme="majorHAnsi" w:hAnsiTheme="majorHAnsi"/>
          <w:sz w:val="16"/>
        </w:rPr>
        <w:t xml:space="preserve"> </w:t>
      </w:r>
      <w:r w:rsidRPr="009A6333">
        <w:rPr>
          <w:rFonts w:asciiTheme="majorHAnsi" w:hAnsiTheme="majorHAnsi"/>
          <w:vanish/>
          <w:sz w:val="16"/>
        </w:rPr>
        <w:t>cancer</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equivalent</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880</w:t>
      </w:r>
      <w:r w:rsidRPr="006667E6">
        <w:rPr>
          <w:rFonts w:asciiTheme="majorHAnsi" w:hAnsiTheme="majorHAnsi"/>
          <w:sz w:val="16"/>
        </w:rPr>
        <w:t xml:space="preserve"> </w:t>
      </w:r>
      <w:r w:rsidRPr="009A6333">
        <w:rPr>
          <w:rFonts w:asciiTheme="majorHAnsi" w:hAnsiTheme="majorHAnsi"/>
          <w:vanish/>
          <w:sz w:val="16"/>
        </w:rPr>
        <w:t>times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daily</w:t>
      </w:r>
      <w:r w:rsidRPr="006667E6">
        <w:rPr>
          <w:rFonts w:asciiTheme="majorHAnsi" w:hAnsiTheme="majorHAnsi"/>
          <w:sz w:val="16"/>
        </w:rPr>
        <w:t xml:space="preserve"> </w:t>
      </w:r>
      <w:r w:rsidRPr="009A6333">
        <w:rPr>
          <w:rFonts w:asciiTheme="majorHAnsi" w:hAnsiTheme="majorHAnsi"/>
          <w:vanish/>
          <w:sz w:val="16"/>
        </w:rPr>
        <w:t>minimum</w:t>
      </w:r>
      <w:r w:rsidRPr="006667E6">
        <w:rPr>
          <w:rFonts w:asciiTheme="majorHAnsi" w:hAnsiTheme="majorHAnsi"/>
          <w:sz w:val="16"/>
        </w:rPr>
        <w:t xml:space="preserve"> </w:t>
      </w:r>
      <w:r w:rsidRPr="009A6333">
        <w:rPr>
          <w:rFonts w:asciiTheme="majorHAnsi" w:hAnsiTheme="majorHAnsi"/>
          <w:vanish/>
          <w:sz w:val="16"/>
        </w:rPr>
        <w:t>wage</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Peru,</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amount</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would</w:t>
      </w:r>
      <w:r w:rsidRPr="006667E6">
        <w:rPr>
          <w:rFonts w:asciiTheme="majorHAnsi" w:hAnsiTheme="majorHAnsi"/>
          <w:sz w:val="16"/>
        </w:rPr>
        <w:t xml:space="preserve"> </w:t>
      </w:r>
      <w:r w:rsidRPr="009A6333">
        <w:rPr>
          <w:rFonts w:asciiTheme="majorHAnsi" w:hAnsiTheme="majorHAnsi"/>
          <w:vanish/>
          <w:sz w:val="16"/>
        </w:rPr>
        <w:t>take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worker</w:t>
      </w:r>
      <w:r w:rsidRPr="006667E6">
        <w:rPr>
          <w:rFonts w:asciiTheme="majorHAnsi" w:hAnsiTheme="majorHAnsi"/>
          <w:sz w:val="16"/>
        </w:rPr>
        <w:t xml:space="preserve"> </w:t>
      </w:r>
      <w:r w:rsidRPr="009A6333">
        <w:rPr>
          <w:rFonts w:asciiTheme="majorHAnsi" w:hAnsiTheme="majorHAnsi"/>
          <w:vanish/>
          <w:sz w:val="16"/>
        </w:rPr>
        <w:t>more</w:t>
      </w:r>
      <w:r w:rsidRPr="006667E6">
        <w:rPr>
          <w:rFonts w:asciiTheme="majorHAnsi" w:hAnsiTheme="majorHAnsi"/>
          <w:sz w:val="16"/>
        </w:rPr>
        <w:t xml:space="preserve"> </w:t>
      </w:r>
      <w:r w:rsidRPr="009A6333">
        <w:rPr>
          <w:rFonts w:asciiTheme="majorHAnsi" w:hAnsiTheme="majorHAnsi"/>
          <w:vanish/>
          <w:sz w:val="16"/>
        </w:rPr>
        <w:t>than</w:t>
      </w:r>
      <w:r w:rsidRPr="006667E6">
        <w:rPr>
          <w:rFonts w:asciiTheme="majorHAnsi" w:hAnsiTheme="majorHAnsi"/>
          <w:sz w:val="16"/>
        </w:rPr>
        <w:t xml:space="preserve"> </w:t>
      </w:r>
      <w:r w:rsidRPr="009A6333">
        <w:rPr>
          <w:rFonts w:asciiTheme="majorHAnsi" w:hAnsiTheme="majorHAnsi"/>
          <w:vanish/>
          <w:sz w:val="16"/>
        </w:rPr>
        <w:t>two</w:t>
      </w:r>
      <w:r w:rsidRPr="006667E6">
        <w:rPr>
          <w:rFonts w:asciiTheme="majorHAnsi" w:hAnsiTheme="majorHAnsi"/>
          <w:sz w:val="16"/>
        </w:rPr>
        <w:t xml:space="preserve"> </w:t>
      </w:r>
      <w:r w:rsidRPr="009A6333">
        <w:rPr>
          <w:rFonts w:asciiTheme="majorHAnsi" w:hAnsiTheme="majorHAnsi"/>
          <w:vanish/>
          <w:sz w:val="16"/>
        </w:rPr>
        <w:t>years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earn,</w:t>
      </w:r>
      <w:r w:rsidRPr="006667E6">
        <w:rPr>
          <w:rFonts w:asciiTheme="majorHAnsi" w:hAnsiTheme="majorHAnsi"/>
          <w:sz w:val="16"/>
        </w:rPr>
        <w:t xml:space="preserve"> </w:t>
      </w:r>
      <w:r w:rsidRPr="009A6333">
        <w:rPr>
          <w:rFonts w:asciiTheme="majorHAnsi" w:hAnsiTheme="majorHAnsi"/>
          <w:vanish/>
          <w:sz w:val="16"/>
        </w:rPr>
        <w:t>without</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single</w:t>
      </w:r>
      <w:r w:rsidRPr="006667E6">
        <w:rPr>
          <w:rFonts w:asciiTheme="majorHAnsi" w:hAnsiTheme="majorHAnsi"/>
          <w:sz w:val="16"/>
        </w:rPr>
        <w:t xml:space="preserve"> </w:t>
      </w:r>
      <w:r w:rsidRPr="009A6333">
        <w:rPr>
          <w:rFonts w:asciiTheme="majorHAnsi" w:hAnsiTheme="majorHAnsi"/>
          <w:vanish/>
          <w:sz w:val="16"/>
        </w:rPr>
        <w:t>day</w:t>
      </w:r>
      <w:r w:rsidRPr="006667E6">
        <w:rPr>
          <w:rFonts w:asciiTheme="majorHAnsi" w:hAnsiTheme="majorHAnsi"/>
          <w:sz w:val="16"/>
        </w:rPr>
        <w:t xml:space="preserve"> </w:t>
      </w:r>
      <w:r w:rsidRPr="009A6333">
        <w:rPr>
          <w:rFonts w:asciiTheme="majorHAnsi" w:hAnsiTheme="majorHAnsi"/>
          <w:vanish/>
          <w:sz w:val="16"/>
        </w:rPr>
        <w:t>off.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TPP</w:t>
      </w:r>
      <w:r w:rsidRPr="006667E6">
        <w:rPr>
          <w:rFonts w:asciiTheme="majorHAnsi" w:hAnsiTheme="majorHAnsi"/>
          <w:sz w:val="16"/>
        </w:rPr>
        <w:t xml:space="preserve"> </w:t>
      </w:r>
      <w:r w:rsidRPr="009A6333">
        <w:rPr>
          <w:rFonts w:asciiTheme="majorHAnsi" w:hAnsiTheme="majorHAnsi"/>
          <w:vanish/>
          <w:sz w:val="16"/>
        </w:rPr>
        <w:t>would</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only</w:t>
      </w:r>
      <w:r w:rsidRPr="006667E6">
        <w:rPr>
          <w:rFonts w:asciiTheme="majorHAnsi" w:hAnsiTheme="majorHAnsi"/>
          <w:sz w:val="16"/>
        </w:rPr>
        <w:t xml:space="preserve"> </w:t>
      </w:r>
      <w:r w:rsidRPr="009A6333">
        <w:rPr>
          <w:rFonts w:asciiTheme="majorHAnsi" w:hAnsiTheme="majorHAnsi"/>
          <w:vanish/>
          <w:sz w:val="16"/>
        </w:rPr>
        <w:t>undermine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efforts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other</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protect</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would</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9A6333">
        <w:rPr>
          <w:rFonts w:asciiTheme="majorHAnsi" w:hAnsiTheme="majorHAnsi"/>
          <w:vanish/>
          <w:sz w:val="16"/>
        </w:rPr>
        <w:t>undermine</w:t>
      </w:r>
      <w:r w:rsidRPr="006667E6">
        <w:rPr>
          <w:rFonts w:asciiTheme="majorHAnsi" w:hAnsiTheme="majorHAnsi"/>
          <w:sz w:val="16"/>
        </w:rPr>
        <w:t xml:space="preserve"> </w:t>
      </w:r>
      <w:r w:rsidRPr="009A6333">
        <w:rPr>
          <w:rFonts w:asciiTheme="majorHAnsi" w:hAnsiTheme="majorHAnsi"/>
          <w:vanish/>
          <w:sz w:val="16"/>
        </w:rPr>
        <w:t>US</w:t>
      </w:r>
      <w:r w:rsidRPr="006667E6">
        <w:rPr>
          <w:rFonts w:asciiTheme="majorHAnsi" w:hAnsiTheme="majorHAnsi"/>
          <w:sz w:val="16"/>
        </w:rPr>
        <w:t xml:space="preserve"> </w:t>
      </w:r>
      <w:r w:rsidRPr="009A6333">
        <w:rPr>
          <w:rFonts w:asciiTheme="majorHAnsi" w:hAnsiTheme="majorHAnsi"/>
          <w:vanish/>
          <w:sz w:val="16"/>
        </w:rPr>
        <w:t>efforts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improve</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care</w:t>
      </w:r>
      <w:r w:rsidRPr="006667E6">
        <w:rPr>
          <w:rFonts w:asciiTheme="majorHAnsi" w:hAnsiTheme="majorHAnsi"/>
          <w:sz w:val="16"/>
        </w:rPr>
        <w:t xml:space="preserve"> </w:t>
      </w:r>
      <w:r w:rsidRPr="009A6333">
        <w:rPr>
          <w:rFonts w:asciiTheme="majorHAnsi" w:hAnsiTheme="majorHAnsi"/>
          <w:vanish/>
          <w:sz w:val="16"/>
        </w:rPr>
        <w:t>around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world.</w:t>
      </w:r>
      <w:r w:rsidRPr="006667E6">
        <w:rPr>
          <w:rFonts w:asciiTheme="majorHAnsi" w:hAnsiTheme="majorHAnsi"/>
          <w:sz w:val="16"/>
        </w:rPr>
        <w:t xml:space="preserve"> </w:t>
      </w:r>
      <w:r w:rsidRPr="009A6333">
        <w:rPr>
          <w:rFonts w:asciiTheme="majorHAnsi" w:hAnsiTheme="majorHAnsi"/>
          <w:vanish/>
          <w:sz w:val="16"/>
        </w:rPr>
        <w:t>Thanks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cost</w:t>
      </w:r>
      <w:r w:rsidRPr="006667E6">
        <w:rPr>
          <w:rFonts w:asciiTheme="majorHAnsi" w:hAnsiTheme="majorHAnsi"/>
          <w:sz w:val="16"/>
        </w:rPr>
        <w:t xml:space="preserve"> </w:t>
      </w:r>
      <w:r w:rsidRPr="009A6333">
        <w:rPr>
          <w:rFonts w:asciiTheme="majorHAnsi" w:hAnsiTheme="majorHAnsi"/>
          <w:vanish/>
          <w:sz w:val="16"/>
        </w:rPr>
        <w:t>savings</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use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generics,</w:t>
      </w:r>
      <w:r w:rsidRPr="006667E6">
        <w:rPr>
          <w:rFonts w:asciiTheme="majorHAnsi" w:hAnsiTheme="majorHAnsi"/>
          <w:sz w:val="16"/>
        </w:rPr>
        <w:t xml:space="preserve"> </w:t>
      </w:r>
      <w:r w:rsidRPr="009A6333">
        <w:rPr>
          <w:rFonts w:asciiTheme="majorHAnsi" w:hAnsiTheme="majorHAnsi"/>
          <w:vanish/>
          <w:sz w:val="16"/>
        </w:rPr>
        <w:t>PEPFAR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President’s</w:t>
      </w:r>
      <w:r w:rsidRPr="006667E6">
        <w:rPr>
          <w:rFonts w:asciiTheme="majorHAnsi" w:hAnsiTheme="majorHAnsi"/>
          <w:sz w:val="16"/>
        </w:rPr>
        <w:t xml:space="preserve"> </w:t>
      </w:r>
      <w:r w:rsidRPr="009A6333">
        <w:rPr>
          <w:rFonts w:asciiTheme="majorHAnsi" w:hAnsiTheme="majorHAnsi"/>
          <w:vanish/>
          <w:sz w:val="16"/>
        </w:rPr>
        <w:t>Emergency</w:t>
      </w:r>
      <w:r w:rsidRPr="006667E6">
        <w:rPr>
          <w:rFonts w:asciiTheme="majorHAnsi" w:hAnsiTheme="majorHAnsi"/>
          <w:sz w:val="16"/>
        </w:rPr>
        <w:t xml:space="preserve"> </w:t>
      </w:r>
      <w:r w:rsidRPr="009A6333">
        <w:rPr>
          <w:rFonts w:asciiTheme="majorHAnsi" w:hAnsiTheme="majorHAnsi"/>
          <w:vanish/>
          <w:sz w:val="16"/>
        </w:rPr>
        <w:t>Plan</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AIDS</w:t>
      </w:r>
      <w:r w:rsidRPr="006667E6">
        <w:rPr>
          <w:rFonts w:asciiTheme="majorHAnsi" w:hAnsiTheme="majorHAnsi"/>
          <w:sz w:val="16"/>
        </w:rPr>
        <w:t xml:space="preserve"> </w:t>
      </w:r>
      <w:r w:rsidRPr="009A6333">
        <w:rPr>
          <w:rFonts w:asciiTheme="majorHAnsi" w:hAnsiTheme="majorHAnsi"/>
          <w:vanish/>
          <w:sz w:val="16"/>
        </w:rPr>
        <w:t>Relief)</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successfully</w:t>
      </w:r>
      <w:r w:rsidRPr="006667E6">
        <w:rPr>
          <w:rFonts w:asciiTheme="majorHAnsi" w:hAnsiTheme="majorHAnsi"/>
          <w:sz w:val="16"/>
        </w:rPr>
        <w:t xml:space="preserve"> </w:t>
      </w:r>
      <w:r w:rsidRPr="009A6333">
        <w:rPr>
          <w:rFonts w:asciiTheme="majorHAnsi" w:hAnsiTheme="majorHAnsi"/>
          <w:vanish/>
          <w:sz w:val="16"/>
        </w:rPr>
        <w:t>initiated</w:t>
      </w:r>
      <w:r w:rsidRPr="006667E6">
        <w:rPr>
          <w:rFonts w:asciiTheme="majorHAnsi" w:hAnsiTheme="majorHAnsi"/>
          <w:sz w:val="16"/>
        </w:rPr>
        <w:t xml:space="preserve"> </w:t>
      </w:r>
      <w:r w:rsidRPr="009A6333">
        <w:rPr>
          <w:rFonts w:asciiTheme="majorHAnsi" w:hAnsiTheme="majorHAnsi"/>
          <w:vanish/>
          <w:sz w:val="16"/>
        </w:rPr>
        <w:t>treatment</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more</w:t>
      </w:r>
      <w:r w:rsidRPr="006667E6">
        <w:rPr>
          <w:rFonts w:asciiTheme="majorHAnsi" w:hAnsiTheme="majorHAnsi"/>
          <w:sz w:val="16"/>
        </w:rPr>
        <w:t xml:space="preserve"> </w:t>
      </w:r>
      <w:r w:rsidRPr="009A6333">
        <w:rPr>
          <w:rFonts w:asciiTheme="majorHAnsi" w:hAnsiTheme="majorHAnsi"/>
          <w:vanish/>
          <w:sz w:val="16"/>
        </w:rPr>
        <w:t>than</w:t>
      </w:r>
      <w:r w:rsidRPr="006667E6">
        <w:rPr>
          <w:rFonts w:asciiTheme="majorHAnsi" w:hAnsiTheme="majorHAnsi"/>
          <w:sz w:val="16"/>
        </w:rPr>
        <w:t xml:space="preserve"> </w:t>
      </w:r>
      <w:r w:rsidRPr="009A6333">
        <w:rPr>
          <w:rFonts w:asciiTheme="majorHAnsi" w:hAnsiTheme="majorHAnsi"/>
          <w:vanish/>
          <w:sz w:val="16"/>
        </w:rPr>
        <w:t>three</w:t>
      </w:r>
      <w:r w:rsidRPr="006667E6">
        <w:rPr>
          <w:rFonts w:asciiTheme="majorHAnsi" w:hAnsiTheme="majorHAnsi"/>
          <w:sz w:val="16"/>
        </w:rPr>
        <w:t xml:space="preserve"> </w:t>
      </w:r>
      <w:r w:rsidRPr="009A6333">
        <w:rPr>
          <w:rFonts w:asciiTheme="majorHAnsi" w:hAnsiTheme="majorHAnsi"/>
          <w:vanish/>
          <w:sz w:val="16"/>
        </w:rPr>
        <w:t>million</w:t>
      </w:r>
      <w:r w:rsidRPr="006667E6">
        <w:rPr>
          <w:rFonts w:asciiTheme="majorHAnsi" w:hAnsiTheme="majorHAnsi"/>
          <w:sz w:val="16"/>
        </w:rPr>
        <w:t xml:space="preserve"> </w:t>
      </w:r>
      <w:r w:rsidRPr="009A6333">
        <w:rPr>
          <w:rFonts w:asciiTheme="majorHAnsi" w:hAnsiTheme="majorHAnsi"/>
          <w:vanish/>
          <w:sz w:val="16"/>
        </w:rPr>
        <w:t>people</w:t>
      </w:r>
      <w:r w:rsidRPr="006667E6">
        <w:rPr>
          <w:rFonts w:asciiTheme="majorHAnsi" w:hAnsiTheme="majorHAnsi"/>
          <w:sz w:val="16"/>
        </w:rPr>
        <w:t xml:space="preserve"> </w:t>
      </w:r>
      <w:r w:rsidRPr="009A6333">
        <w:rPr>
          <w:rFonts w:asciiTheme="majorHAnsi" w:hAnsiTheme="majorHAnsi"/>
          <w:vanish/>
          <w:sz w:val="16"/>
        </w:rPr>
        <w:t>worldwide,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saved</w:t>
      </w:r>
      <w:r w:rsidRPr="006667E6">
        <w:rPr>
          <w:rFonts w:asciiTheme="majorHAnsi" w:hAnsiTheme="majorHAnsi"/>
          <w:sz w:val="16"/>
        </w:rPr>
        <w:t xml:space="preserve"> </w:t>
      </w:r>
      <w:r w:rsidRPr="009A6333">
        <w:rPr>
          <w:rFonts w:asciiTheme="majorHAnsi" w:hAnsiTheme="majorHAnsi"/>
          <w:vanish/>
          <w:sz w:val="16"/>
        </w:rPr>
        <w:t>$380</w:t>
      </w:r>
      <w:r w:rsidRPr="006667E6">
        <w:rPr>
          <w:rFonts w:asciiTheme="majorHAnsi" w:hAnsiTheme="majorHAnsi"/>
          <w:sz w:val="16"/>
        </w:rPr>
        <w:t xml:space="preserve"> </w:t>
      </w:r>
      <w:r w:rsidRPr="009A6333">
        <w:rPr>
          <w:rFonts w:asciiTheme="majorHAnsi" w:hAnsiTheme="majorHAnsi"/>
          <w:vanish/>
          <w:sz w:val="16"/>
        </w:rPr>
        <w:t>million</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2010</w:t>
      </w:r>
      <w:r w:rsidRPr="006667E6">
        <w:rPr>
          <w:rFonts w:asciiTheme="majorHAnsi" w:hAnsiTheme="majorHAnsi"/>
          <w:sz w:val="16"/>
        </w:rPr>
        <w:t xml:space="preserve"> </w:t>
      </w:r>
      <w:r w:rsidRPr="009A6333">
        <w:rPr>
          <w:rFonts w:asciiTheme="majorHAnsi" w:hAnsiTheme="majorHAnsi"/>
          <w:vanish/>
          <w:sz w:val="16"/>
        </w:rPr>
        <w:t>alone.</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Vietnam,</w:t>
      </w:r>
      <w:r w:rsidRPr="006667E6">
        <w:rPr>
          <w:rFonts w:asciiTheme="majorHAnsi" w:hAnsiTheme="majorHAnsi"/>
          <w:sz w:val="16"/>
        </w:rPr>
        <w:t xml:space="preserve"> </w:t>
      </w:r>
      <w:r w:rsidRPr="009A6333">
        <w:rPr>
          <w:rFonts w:asciiTheme="majorHAnsi" w:hAnsiTheme="majorHAnsi"/>
          <w:vanish/>
          <w:sz w:val="16"/>
        </w:rPr>
        <w:t>where</w:t>
      </w:r>
      <w:r w:rsidRPr="006667E6">
        <w:rPr>
          <w:rFonts w:asciiTheme="majorHAnsi" w:hAnsiTheme="majorHAnsi"/>
          <w:sz w:val="16"/>
        </w:rPr>
        <w:t xml:space="preserve"> </w:t>
      </w:r>
      <w:r w:rsidRPr="009A6333">
        <w:rPr>
          <w:rFonts w:asciiTheme="majorHAnsi" w:hAnsiTheme="majorHAnsi"/>
          <w:vanish/>
          <w:sz w:val="16"/>
        </w:rPr>
        <w:t>more</w:t>
      </w:r>
      <w:r w:rsidRPr="006667E6">
        <w:rPr>
          <w:rFonts w:asciiTheme="majorHAnsi" w:hAnsiTheme="majorHAnsi"/>
          <w:sz w:val="16"/>
        </w:rPr>
        <w:t xml:space="preserve"> </w:t>
      </w:r>
      <w:r w:rsidRPr="009A6333">
        <w:rPr>
          <w:rFonts w:asciiTheme="majorHAnsi" w:hAnsiTheme="majorHAnsi"/>
          <w:vanish/>
          <w:sz w:val="16"/>
        </w:rPr>
        <w:t>than</w:t>
      </w:r>
      <w:r w:rsidRPr="006667E6">
        <w:rPr>
          <w:rFonts w:asciiTheme="majorHAnsi" w:hAnsiTheme="majorHAnsi"/>
          <w:sz w:val="16"/>
        </w:rPr>
        <w:t xml:space="preserve"> </w:t>
      </w:r>
      <w:r w:rsidRPr="009A6333">
        <w:rPr>
          <w:rFonts w:asciiTheme="majorHAnsi" w:hAnsiTheme="majorHAnsi"/>
          <w:vanish/>
          <w:sz w:val="16"/>
        </w:rPr>
        <w:t>half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population</w:t>
      </w:r>
      <w:r w:rsidRPr="006667E6">
        <w:rPr>
          <w:rFonts w:asciiTheme="majorHAnsi" w:hAnsiTheme="majorHAnsi"/>
          <w:sz w:val="16"/>
        </w:rPr>
        <w:t xml:space="preserve"> </w:t>
      </w:r>
      <w:r w:rsidRPr="009A6333">
        <w:rPr>
          <w:rFonts w:asciiTheme="majorHAnsi" w:hAnsiTheme="majorHAnsi"/>
          <w:vanish/>
          <w:sz w:val="16"/>
        </w:rPr>
        <w:t>lives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97</w:t>
      </w:r>
      <w:r w:rsidRPr="006667E6">
        <w:rPr>
          <w:rFonts w:asciiTheme="majorHAnsi" w:hAnsiTheme="majorHAnsi"/>
          <w:sz w:val="16"/>
        </w:rPr>
        <w:t xml:space="preserve"> </w:t>
      </w:r>
      <w:r w:rsidRPr="009A6333">
        <w:rPr>
          <w:rFonts w:asciiTheme="majorHAnsi" w:hAnsiTheme="majorHAnsi"/>
          <w:vanish/>
          <w:sz w:val="16"/>
        </w:rPr>
        <w:t>percent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antiretroviral</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purchased</w:t>
      </w:r>
      <w:r w:rsidRPr="006667E6">
        <w:rPr>
          <w:rFonts w:asciiTheme="majorHAnsi" w:hAnsiTheme="majorHAnsi"/>
          <w:sz w:val="16"/>
        </w:rPr>
        <w:t xml:space="preserve"> </w:t>
      </w:r>
      <w:r w:rsidRPr="009A6333">
        <w:rPr>
          <w:rFonts w:asciiTheme="majorHAnsi" w:hAnsiTheme="majorHAnsi"/>
          <w:vanish/>
          <w:sz w:val="16"/>
        </w:rPr>
        <w:t>under</w:t>
      </w:r>
      <w:r w:rsidRPr="006667E6">
        <w:rPr>
          <w:rFonts w:asciiTheme="majorHAnsi" w:hAnsiTheme="majorHAnsi"/>
          <w:sz w:val="16"/>
        </w:rPr>
        <w:t xml:space="preserve"> </w:t>
      </w:r>
      <w:r w:rsidRPr="009A6333">
        <w:rPr>
          <w:rFonts w:asciiTheme="majorHAnsi" w:hAnsiTheme="majorHAnsi"/>
          <w:vanish/>
          <w:sz w:val="16"/>
        </w:rPr>
        <w:t>PEPFAR</w:t>
      </w:r>
      <w:r w:rsidRPr="006667E6">
        <w:rPr>
          <w:rFonts w:asciiTheme="majorHAnsi" w:hAnsiTheme="majorHAnsi"/>
          <w:sz w:val="16"/>
        </w:rPr>
        <w:t xml:space="preserve"> </w:t>
      </w:r>
      <w:r w:rsidRPr="009A6333">
        <w:rPr>
          <w:rFonts w:asciiTheme="majorHAnsi" w:hAnsiTheme="majorHAnsi"/>
          <w:vanish/>
          <w:sz w:val="16"/>
        </w:rPr>
        <w:t>($323</w:t>
      </w:r>
      <w:r w:rsidRPr="006667E6">
        <w:rPr>
          <w:rFonts w:asciiTheme="majorHAnsi" w:hAnsiTheme="majorHAnsi"/>
          <w:sz w:val="16"/>
        </w:rPr>
        <w:t xml:space="preserve"> </w:t>
      </w:r>
      <w:r w:rsidRPr="009A6333">
        <w:rPr>
          <w:rFonts w:asciiTheme="majorHAnsi" w:hAnsiTheme="majorHAnsi"/>
          <w:vanish/>
          <w:sz w:val="16"/>
        </w:rPr>
        <w:t>million</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2004–2009)</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generics.</w:t>
      </w:r>
      <w:r w:rsidRPr="006667E6">
        <w:rPr>
          <w:rFonts w:asciiTheme="majorHAnsi" w:hAnsiTheme="majorHAnsi"/>
          <w:sz w:val="16"/>
        </w:rPr>
        <w:t xml:space="preserve"> </w:t>
      </w:r>
      <w:r w:rsidRPr="009A6333">
        <w:rPr>
          <w:rFonts w:asciiTheme="majorHAnsi" w:hAnsiTheme="majorHAnsi"/>
          <w:vanish/>
          <w:sz w:val="16"/>
        </w:rPr>
        <w:t>If</w:t>
      </w:r>
      <w:r w:rsidRPr="006667E6">
        <w:rPr>
          <w:rFonts w:asciiTheme="majorHAnsi" w:hAnsiTheme="majorHAnsi"/>
          <w:sz w:val="16"/>
        </w:rPr>
        <w:t xml:space="preserve"> </w:t>
      </w:r>
      <w:r w:rsidRPr="009A6333">
        <w:rPr>
          <w:rFonts w:asciiTheme="majorHAnsi" w:hAnsiTheme="majorHAnsi"/>
          <w:vanish/>
          <w:sz w:val="16"/>
        </w:rPr>
        <w:t>Vietnam</w:t>
      </w:r>
      <w:r w:rsidRPr="006667E6">
        <w:rPr>
          <w:rFonts w:asciiTheme="majorHAnsi" w:hAnsiTheme="majorHAnsi"/>
          <w:sz w:val="16"/>
        </w:rPr>
        <w:t xml:space="preserve"> </w:t>
      </w:r>
      <w:r w:rsidRPr="009A6333">
        <w:rPr>
          <w:rFonts w:asciiTheme="majorHAnsi" w:hAnsiTheme="majorHAnsi"/>
          <w:vanish/>
          <w:sz w:val="16"/>
        </w:rPr>
        <w:t>had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adopt</w:t>
      </w:r>
      <w:r w:rsidRPr="006667E6">
        <w:rPr>
          <w:rFonts w:asciiTheme="majorHAnsi" w:hAnsiTheme="majorHAnsi"/>
          <w:sz w:val="16"/>
        </w:rPr>
        <w:t xml:space="preserve"> </w:t>
      </w:r>
      <w:r w:rsidRPr="009A6333">
        <w:rPr>
          <w:rFonts w:asciiTheme="majorHAnsi" w:hAnsiTheme="majorHAnsi"/>
          <w:vanish/>
          <w:sz w:val="16"/>
        </w:rPr>
        <w:t>what</w:t>
      </w:r>
      <w:r w:rsidRPr="006667E6">
        <w:rPr>
          <w:rFonts w:asciiTheme="majorHAnsi" w:hAnsiTheme="majorHAnsi"/>
          <w:sz w:val="16"/>
        </w:rPr>
        <w:t xml:space="preserve"> </w:t>
      </w:r>
      <w:r w:rsidRPr="009A6333">
        <w:rPr>
          <w:rFonts w:asciiTheme="majorHAnsi" w:hAnsiTheme="majorHAnsi"/>
          <w:vanish/>
          <w:sz w:val="16"/>
        </w:rPr>
        <w:t>USTR</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proposing</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TPP</w:t>
      </w:r>
      <w:r w:rsidRPr="006667E6">
        <w:rPr>
          <w:rFonts w:asciiTheme="majorHAnsi" w:hAnsiTheme="majorHAnsi"/>
          <w:sz w:val="16"/>
        </w:rPr>
        <w:t xml:space="preserve"> </w:t>
      </w:r>
      <w:r w:rsidRPr="009A6333">
        <w:rPr>
          <w:rFonts w:asciiTheme="majorHAnsi" w:hAnsiTheme="majorHAnsi"/>
          <w:vanish/>
          <w:sz w:val="16"/>
        </w:rPr>
        <w:t>trade</w:t>
      </w:r>
      <w:r w:rsidRPr="006667E6">
        <w:rPr>
          <w:rFonts w:asciiTheme="majorHAnsi" w:hAnsiTheme="majorHAnsi"/>
          <w:sz w:val="16"/>
        </w:rPr>
        <w:t xml:space="preserve"> </w:t>
      </w:r>
      <w:r w:rsidRPr="009A6333">
        <w:rPr>
          <w:rFonts w:asciiTheme="majorHAnsi" w:hAnsiTheme="majorHAnsi"/>
          <w:vanish/>
          <w:sz w:val="16"/>
        </w:rPr>
        <w:t>agreement,</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would</w:t>
      </w:r>
      <w:r w:rsidRPr="006667E6">
        <w:rPr>
          <w:rFonts w:asciiTheme="majorHAnsi" w:hAnsiTheme="majorHAnsi"/>
          <w:sz w:val="16"/>
        </w:rPr>
        <w:t xml:space="preserve"> </w:t>
      </w:r>
      <w:r w:rsidRPr="009A6333">
        <w:rPr>
          <w:rFonts w:asciiTheme="majorHAnsi" w:hAnsiTheme="majorHAnsi"/>
          <w:vanish/>
          <w:sz w:val="16"/>
        </w:rPr>
        <w:t>undermine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sustainability</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HIV</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AIDS</w:t>
      </w:r>
      <w:r w:rsidRPr="006667E6">
        <w:rPr>
          <w:rFonts w:asciiTheme="majorHAnsi" w:hAnsiTheme="majorHAnsi"/>
          <w:sz w:val="16"/>
        </w:rPr>
        <w:t xml:space="preserve"> </w:t>
      </w:r>
      <w:r w:rsidRPr="009A6333">
        <w:rPr>
          <w:rFonts w:asciiTheme="majorHAnsi" w:hAnsiTheme="majorHAnsi"/>
          <w:vanish/>
          <w:sz w:val="16"/>
        </w:rPr>
        <w:t>treatment</w:t>
      </w:r>
      <w:r w:rsidRPr="006667E6">
        <w:rPr>
          <w:rFonts w:asciiTheme="majorHAnsi" w:hAnsiTheme="majorHAnsi"/>
          <w:sz w:val="16"/>
        </w:rPr>
        <w:t xml:space="preserve"> </w:t>
      </w:r>
      <w:r w:rsidRPr="009A6333">
        <w:rPr>
          <w:rFonts w:asciiTheme="majorHAnsi" w:hAnsiTheme="majorHAnsi"/>
          <w:vanish/>
          <w:sz w:val="16"/>
        </w:rPr>
        <w:t>under</w:t>
      </w:r>
      <w:r w:rsidRPr="006667E6">
        <w:rPr>
          <w:rFonts w:asciiTheme="majorHAnsi" w:hAnsiTheme="majorHAnsi"/>
          <w:sz w:val="16"/>
        </w:rPr>
        <w:t xml:space="preserve"> </w:t>
      </w:r>
      <w:r w:rsidRPr="009A6333">
        <w:rPr>
          <w:rFonts w:asciiTheme="majorHAnsi" w:hAnsiTheme="majorHAnsi"/>
          <w:vanish/>
          <w:sz w:val="16"/>
        </w:rPr>
        <w:t>PEPFAR,</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9A6333">
        <w:rPr>
          <w:rFonts w:asciiTheme="majorHAnsi" w:hAnsiTheme="majorHAnsi"/>
          <w:vanish/>
          <w:sz w:val="16"/>
        </w:rPr>
        <w:t>undermine</w:t>
      </w:r>
      <w:r w:rsidRPr="006667E6">
        <w:rPr>
          <w:rFonts w:asciiTheme="majorHAnsi" w:hAnsiTheme="majorHAnsi"/>
          <w:sz w:val="16"/>
        </w:rPr>
        <w:t xml:space="preserve"> </w:t>
      </w:r>
      <w:r w:rsidRPr="009A6333">
        <w:rPr>
          <w:rFonts w:asciiTheme="majorHAnsi" w:hAnsiTheme="majorHAnsi"/>
          <w:vanish/>
          <w:sz w:val="16"/>
        </w:rPr>
        <w:t>broader</w:t>
      </w:r>
      <w:r w:rsidRPr="006667E6">
        <w:rPr>
          <w:rFonts w:asciiTheme="majorHAnsi" w:hAnsiTheme="majorHAnsi"/>
          <w:sz w:val="16"/>
        </w:rPr>
        <w:t xml:space="preserve"> </w:t>
      </w:r>
      <w:r w:rsidRPr="009A6333">
        <w:rPr>
          <w:rFonts w:asciiTheme="majorHAnsi" w:hAnsiTheme="majorHAnsi"/>
          <w:vanish/>
          <w:sz w:val="16"/>
        </w:rPr>
        <w:t>efforts</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Vietnamese</w:t>
      </w:r>
      <w:r w:rsidRPr="006667E6">
        <w:rPr>
          <w:rFonts w:asciiTheme="majorHAnsi" w:hAnsiTheme="majorHAnsi"/>
          <w:sz w:val="16"/>
        </w:rPr>
        <w:t xml:space="preserve"> </w:t>
      </w:r>
      <w:r w:rsidRPr="009A6333">
        <w:rPr>
          <w:rFonts w:asciiTheme="majorHAnsi" w:hAnsiTheme="majorHAnsi"/>
          <w:vanish/>
          <w:sz w:val="16"/>
        </w:rPr>
        <w:t>government</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ensure</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affordable</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surprisingly,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USTR</w:t>
      </w:r>
      <w:r w:rsidRPr="006667E6">
        <w:rPr>
          <w:rFonts w:asciiTheme="majorHAnsi" w:hAnsiTheme="majorHAnsi"/>
          <w:sz w:val="16"/>
        </w:rPr>
        <w:t xml:space="preserve"> </w:t>
      </w:r>
      <w:r w:rsidRPr="009A6333">
        <w:rPr>
          <w:rFonts w:asciiTheme="majorHAnsi" w:hAnsiTheme="majorHAnsi"/>
          <w:vanish/>
          <w:sz w:val="16"/>
        </w:rPr>
        <w:t>IP</w:t>
      </w:r>
      <w:r w:rsidRPr="006667E6">
        <w:rPr>
          <w:rFonts w:asciiTheme="majorHAnsi" w:hAnsiTheme="majorHAnsi"/>
          <w:sz w:val="16"/>
        </w:rPr>
        <w:t xml:space="preserve"> </w:t>
      </w:r>
      <w:r w:rsidRPr="009A6333">
        <w:rPr>
          <w:rFonts w:asciiTheme="majorHAnsi" w:hAnsiTheme="majorHAnsi"/>
          <w:vanish/>
          <w:sz w:val="16"/>
        </w:rPr>
        <w:t>proposal</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generated</w:t>
      </w:r>
      <w:r w:rsidRPr="006667E6">
        <w:rPr>
          <w:rFonts w:asciiTheme="majorHAnsi" w:hAnsiTheme="majorHAnsi"/>
          <w:sz w:val="16"/>
        </w:rPr>
        <w:t xml:space="preserve"> </w:t>
      </w:r>
      <w:r w:rsidRPr="009A6333">
        <w:rPr>
          <w:rFonts w:asciiTheme="majorHAnsi" w:hAnsiTheme="majorHAnsi"/>
          <w:vanish/>
          <w:sz w:val="16"/>
        </w:rPr>
        <w:t>stiff</w:t>
      </w:r>
      <w:r w:rsidRPr="006667E6">
        <w:rPr>
          <w:rFonts w:asciiTheme="majorHAnsi" w:hAnsiTheme="majorHAnsi"/>
          <w:sz w:val="16"/>
        </w:rPr>
        <w:t xml:space="preserve"> </w:t>
      </w:r>
      <w:r w:rsidRPr="009A6333">
        <w:rPr>
          <w:rFonts w:asciiTheme="majorHAnsi" w:hAnsiTheme="majorHAnsi"/>
          <w:vanish/>
          <w:sz w:val="16"/>
        </w:rPr>
        <w:t>resistance</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TPP</w:t>
      </w:r>
      <w:r w:rsidRPr="006667E6">
        <w:rPr>
          <w:rFonts w:asciiTheme="majorHAnsi" w:hAnsiTheme="majorHAnsi"/>
          <w:sz w:val="16"/>
        </w:rPr>
        <w:t xml:space="preserve"> </w:t>
      </w:r>
      <w:r w:rsidRPr="009A6333">
        <w:rPr>
          <w:rFonts w:asciiTheme="majorHAnsi" w:hAnsiTheme="majorHAnsi"/>
          <w:vanish/>
          <w:sz w:val="16"/>
        </w:rPr>
        <w:t>negotiating</w:t>
      </w:r>
      <w:r w:rsidRPr="006667E6">
        <w:rPr>
          <w:rFonts w:asciiTheme="majorHAnsi" w:hAnsiTheme="majorHAnsi"/>
          <w:sz w:val="16"/>
        </w:rPr>
        <w:t xml:space="preserve"> </w:t>
      </w:r>
      <w:r w:rsidRPr="009A6333">
        <w:rPr>
          <w:rFonts w:asciiTheme="majorHAnsi" w:hAnsiTheme="majorHAnsi"/>
          <w:vanish/>
          <w:sz w:val="16"/>
        </w:rPr>
        <w:t>partners.</w:t>
      </w:r>
      <w:r w:rsidRPr="006667E6">
        <w:rPr>
          <w:rFonts w:asciiTheme="majorHAnsi" w:hAnsiTheme="majorHAnsi"/>
          <w:sz w:val="16"/>
        </w:rPr>
        <w:t xml:space="preserve"> </w:t>
      </w:r>
      <w:r w:rsidRPr="009A6333">
        <w:rPr>
          <w:rFonts w:asciiTheme="majorHAnsi" w:hAnsiTheme="majorHAnsi"/>
          <w:vanish/>
          <w:sz w:val="16"/>
        </w:rPr>
        <w:t>It’s</w:t>
      </w:r>
      <w:r w:rsidRPr="006667E6">
        <w:rPr>
          <w:rFonts w:asciiTheme="majorHAnsi" w:hAnsiTheme="majorHAnsi"/>
          <w:sz w:val="16"/>
        </w:rPr>
        <w:t xml:space="preserve"> </w:t>
      </w:r>
      <w:r w:rsidRPr="009A6333">
        <w:rPr>
          <w:rFonts w:asciiTheme="majorHAnsi" w:hAnsiTheme="majorHAnsi"/>
          <w:vanish/>
          <w:sz w:val="16"/>
        </w:rPr>
        <w:t>been</w:t>
      </w:r>
      <w:r w:rsidRPr="006667E6">
        <w:rPr>
          <w:rFonts w:asciiTheme="majorHAnsi" w:hAnsiTheme="majorHAnsi"/>
          <w:sz w:val="16"/>
        </w:rPr>
        <w:t xml:space="preserve"> </w:t>
      </w:r>
      <w:r w:rsidRPr="009A6333">
        <w:rPr>
          <w:rFonts w:asciiTheme="majorHAnsi" w:hAnsiTheme="majorHAnsi"/>
          <w:vanish/>
          <w:sz w:val="16"/>
        </w:rPr>
        <w:t>hard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sell</w:t>
      </w:r>
      <w:r w:rsidRPr="006667E6">
        <w:rPr>
          <w:rFonts w:asciiTheme="majorHAnsi" w:hAnsiTheme="majorHAnsi"/>
          <w:sz w:val="16"/>
        </w:rPr>
        <w:t xml:space="preserve"> </w:t>
      </w:r>
      <w:r w:rsidRPr="009A6333">
        <w:rPr>
          <w:rFonts w:asciiTheme="majorHAnsi" w:hAnsiTheme="majorHAnsi"/>
          <w:vanish/>
          <w:sz w:val="16"/>
        </w:rPr>
        <w:t>greater</w:t>
      </w:r>
      <w:r w:rsidRPr="006667E6">
        <w:rPr>
          <w:rFonts w:asciiTheme="majorHAnsi" w:hAnsiTheme="majorHAnsi"/>
          <w:sz w:val="16"/>
        </w:rPr>
        <w:t xml:space="preserve"> </w:t>
      </w:r>
      <w:r w:rsidRPr="009A6333">
        <w:rPr>
          <w:rFonts w:asciiTheme="majorHAnsi" w:hAnsiTheme="majorHAnsi"/>
          <w:vanish/>
          <w:sz w:val="16"/>
        </w:rPr>
        <w:t>monopoly</w:t>
      </w:r>
      <w:r w:rsidRPr="006667E6">
        <w:rPr>
          <w:rFonts w:asciiTheme="majorHAnsi" w:hAnsiTheme="majorHAnsi"/>
          <w:sz w:val="16"/>
        </w:rPr>
        <w:t xml:space="preserve"> </w:t>
      </w:r>
      <w:r w:rsidRPr="009A6333">
        <w:rPr>
          <w:rFonts w:asciiTheme="majorHAnsi" w:hAnsiTheme="majorHAnsi"/>
          <w:vanish/>
          <w:sz w:val="16"/>
        </w:rPr>
        <w:t>rights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less</w:t>
      </w:r>
      <w:r w:rsidRPr="006667E6">
        <w:rPr>
          <w:rFonts w:asciiTheme="majorHAnsi" w:hAnsiTheme="majorHAnsi"/>
          <w:sz w:val="16"/>
        </w:rPr>
        <w:t xml:space="preserve"> </w:t>
      </w:r>
      <w:r w:rsidRPr="009A6333">
        <w:rPr>
          <w:rFonts w:asciiTheme="majorHAnsi" w:hAnsiTheme="majorHAnsi"/>
          <w:vanish/>
          <w:sz w:val="16"/>
        </w:rPr>
        <w:t>competition</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facilitating</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What’s</w:t>
      </w:r>
      <w:r w:rsidRPr="006667E6">
        <w:rPr>
          <w:rFonts w:asciiTheme="majorHAnsi" w:hAnsiTheme="majorHAnsi"/>
          <w:sz w:val="16"/>
        </w:rPr>
        <w:t xml:space="preserve"> </w:t>
      </w:r>
      <w:r w:rsidRPr="009A6333">
        <w:rPr>
          <w:rFonts w:asciiTheme="majorHAnsi" w:hAnsiTheme="majorHAnsi"/>
          <w:vanish/>
          <w:sz w:val="16"/>
        </w:rPr>
        <w:t>more,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USTR</w:t>
      </w:r>
      <w:r w:rsidRPr="006667E6">
        <w:rPr>
          <w:rFonts w:asciiTheme="majorHAnsi" w:hAnsiTheme="majorHAnsi"/>
          <w:sz w:val="16"/>
        </w:rPr>
        <w:t xml:space="preserve"> </w:t>
      </w:r>
      <w:r w:rsidRPr="009A6333">
        <w:rPr>
          <w:rFonts w:asciiTheme="majorHAnsi" w:hAnsiTheme="majorHAnsi"/>
          <w:vanish/>
          <w:sz w:val="16"/>
        </w:rPr>
        <w:t>proposal</w:t>
      </w:r>
      <w:r w:rsidRPr="006667E6">
        <w:rPr>
          <w:rFonts w:asciiTheme="majorHAnsi" w:hAnsiTheme="majorHAnsi"/>
          <w:sz w:val="16"/>
        </w:rPr>
        <w:t xml:space="preserve"> </w:t>
      </w:r>
      <w:r w:rsidRPr="009A6333">
        <w:rPr>
          <w:rFonts w:asciiTheme="majorHAnsi" w:hAnsiTheme="majorHAnsi"/>
          <w:vanish/>
          <w:sz w:val="16"/>
        </w:rPr>
        <w:t>will</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enhance</w:t>
      </w:r>
      <w:r w:rsidRPr="006667E6">
        <w:rPr>
          <w:rFonts w:asciiTheme="majorHAnsi" w:hAnsiTheme="majorHAnsi"/>
          <w:sz w:val="16"/>
        </w:rPr>
        <w:t xml:space="preserve"> </w:t>
      </w:r>
      <w:r w:rsidRPr="009A6333">
        <w:rPr>
          <w:rFonts w:asciiTheme="majorHAnsi" w:hAnsiTheme="majorHAnsi"/>
          <w:vanish/>
          <w:sz w:val="16"/>
        </w:rPr>
        <w:t>pharmaceutical</w:t>
      </w:r>
      <w:r w:rsidRPr="006667E6">
        <w:rPr>
          <w:rFonts w:asciiTheme="majorHAnsi" w:hAnsiTheme="majorHAnsi"/>
          <w:sz w:val="16"/>
        </w:rPr>
        <w:t xml:space="preserve"> </w:t>
      </w:r>
      <w:r w:rsidRPr="009A6333">
        <w:rPr>
          <w:rFonts w:asciiTheme="majorHAnsi" w:hAnsiTheme="majorHAnsi"/>
          <w:vanish/>
          <w:sz w:val="16"/>
        </w:rPr>
        <w:t>innovation.</w:t>
      </w:r>
      <w:r w:rsidRPr="006667E6">
        <w:rPr>
          <w:rFonts w:asciiTheme="majorHAnsi" w:hAnsiTheme="majorHAnsi"/>
          <w:sz w:val="16"/>
        </w:rPr>
        <w:t xml:space="preserve"> </w:t>
      </w:r>
      <w:r w:rsidRPr="009A6333">
        <w:rPr>
          <w:rFonts w:asciiTheme="majorHAnsi" w:hAnsiTheme="majorHAnsi"/>
          <w:vanish/>
          <w:sz w:val="16"/>
        </w:rPr>
        <w:t>It’s</w:t>
      </w:r>
      <w:r w:rsidRPr="006667E6">
        <w:rPr>
          <w:rFonts w:asciiTheme="majorHAnsi" w:hAnsiTheme="majorHAnsi"/>
          <w:sz w:val="16"/>
        </w:rPr>
        <w:t xml:space="preserve"> </w:t>
      </w:r>
      <w:r w:rsidRPr="009A6333">
        <w:rPr>
          <w:rFonts w:asciiTheme="majorHAnsi" w:hAnsiTheme="majorHAnsi"/>
          <w:vanish/>
          <w:sz w:val="16"/>
        </w:rPr>
        <w:t>important</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challenge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argument</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stricter</w:t>
      </w:r>
      <w:r w:rsidRPr="006667E6">
        <w:rPr>
          <w:rFonts w:asciiTheme="majorHAnsi" w:hAnsiTheme="majorHAnsi"/>
          <w:sz w:val="16"/>
        </w:rPr>
        <w:t xml:space="preserve"> </w:t>
      </w:r>
      <w:r w:rsidRPr="009A6333">
        <w:rPr>
          <w:rFonts w:asciiTheme="majorHAnsi" w:hAnsiTheme="majorHAnsi"/>
          <w:vanish/>
          <w:sz w:val="16"/>
        </w:rPr>
        <w:t>IP</w:t>
      </w:r>
      <w:r w:rsidRPr="006667E6">
        <w:rPr>
          <w:rFonts w:asciiTheme="majorHAnsi" w:hAnsiTheme="majorHAnsi"/>
          <w:sz w:val="16"/>
        </w:rPr>
        <w:t xml:space="preserve"> </w:t>
      </w:r>
      <w:r w:rsidRPr="009A6333">
        <w:rPr>
          <w:rFonts w:asciiTheme="majorHAnsi" w:hAnsiTheme="majorHAnsi"/>
          <w:vanish/>
          <w:sz w:val="16"/>
        </w:rPr>
        <w:t>rules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high</w:t>
      </w:r>
      <w:r w:rsidRPr="006667E6">
        <w:rPr>
          <w:rFonts w:asciiTheme="majorHAnsi" w:hAnsiTheme="majorHAnsi"/>
          <w:sz w:val="16"/>
        </w:rPr>
        <w:t xml:space="preserve"> </w:t>
      </w:r>
      <w:r w:rsidRPr="009A6333">
        <w:rPr>
          <w:rFonts w:asciiTheme="majorHAnsi" w:hAnsiTheme="majorHAnsi"/>
          <w:vanish/>
          <w:sz w:val="16"/>
        </w:rPr>
        <w:t>prices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essential</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promote</w:t>
      </w:r>
      <w:r w:rsidRPr="006667E6">
        <w:rPr>
          <w:rFonts w:asciiTheme="majorHAnsi" w:hAnsiTheme="majorHAnsi"/>
          <w:sz w:val="16"/>
        </w:rPr>
        <w:t xml:space="preserve"> </w:t>
      </w:r>
      <w:r w:rsidRPr="009A6333">
        <w:rPr>
          <w:rFonts w:asciiTheme="majorHAnsi" w:hAnsiTheme="majorHAnsi"/>
          <w:vanish/>
          <w:sz w:val="16"/>
        </w:rPr>
        <w:t>innovation.</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logic</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flawed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rich</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simply</w:t>
      </w:r>
      <w:r w:rsidRPr="006667E6">
        <w:rPr>
          <w:rFonts w:asciiTheme="majorHAnsi" w:hAnsiTheme="majorHAnsi"/>
          <w:sz w:val="16"/>
        </w:rPr>
        <w:t xml:space="preserve"> </w:t>
      </w:r>
      <w:r w:rsidRPr="009A6333">
        <w:rPr>
          <w:rFonts w:asciiTheme="majorHAnsi" w:hAnsiTheme="majorHAnsi"/>
          <w:vanish/>
          <w:sz w:val="16"/>
        </w:rPr>
        <w:t>does</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apply</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most</w:t>
      </w:r>
      <w:r w:rsidRPr="006667E6">
        <w:rPr>
          <w:rFonts w:asciiTheme="majorHAnsi" w:hAnsiTheme="majorHAnsi"/>
          <w:sz w:val="16"/>
        </w:rPr>
        <w:t xml:space="preserve"> </w:t>
      </w:r>
      <w:r w:rsidRPr="009A6333">
        <w:rPr>
          <w:rFonts w:asciiTheme="majorHAnsi" w:hAnsiTheme="majorHAnsi"/>
          <w:vanish/>
          <w:sz w:val="16"/>
        </w:rPr>
        <w:t>developing</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Additional</w:t>
      </w:r>
      <w:r w:rsidRPr="006667E6">
        <w:rPr>
          <w:rFonts w:asciiTheme="majorHAnsi" w:hAnsiTheme="majorHAnsi"/>
          <w:sz w:val="16"/>
        </w:rPr>
        <w:t xml:space="preserve"> </w:t>
      </w:r>
      <w:r w:rsidRPr="009A6333">
        <w:rPr>
          <w:rFonts w:asciiTheme="majorHAnsi" w:hAnsiTheme="majorHAnsi"/>
          <w:vanish/>
          <w:sz w:val="16"/>
        </w:rPr>
        <w:t>IP</w:t>
      </w:r>
      <w:r w:rsidRPr="006667E6">
        <w:rPr>
          <w:rFonts w:asciiTheme="majorHAnsi" w:hAnsiTheme="majorHAnsi"/>
          <w:sz w:val="16"/>
        </w:rPr>
        <w:t xml:space="preserve"> </w:t>
      </w:r>
      <w:r w:rsidRPr="009A6333">
        <w:rPr>
          <w:rFonts w:asciiTheme="majorHAnsi" w:hAnsiTheme="majorHAnsi"/>
          <w:vanish/>
          <w:sz w:val="16"/>
        </w:rPr>
        <w:t>protection</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developing</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does</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alter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calculus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multinational</w:t>
      </w:r>
      <w:r w:rsidRPr="006667E6">
        <w:rPr>
          <w:rFonts w:asciiTheme="majorHAnsi" w:hAnsiTheme="majorHAnsi"/>
          <w:sz w:val="16"/>
        </w:rPr>
        <w:t xml:space="preserve"> </w:t>
      </w:r>
      <w:r w:rsidRPr="009A6333">
        <w:rPr>
          <w:rFonts w:asciiTheme="majorHAnsi" w:hAnsiTheme="majorHAnsi"/>
          <w:vanish/>
          <w:sz w:val="16"/>
        </w:rPr>
        <w:t>pharmaceutical</w:t>
      </w:r>
      <w:r w:rsidRPr="006667E6">
        <w:rPr>
          <w:rFonts w:asciiTheme="majorHAnsi" w:hAnsiTheme="majorHAnsi"/>
          <w:sz w:val="16"/>
        </w:rPr>
        <w:t xml:space="preserve"> </w:t>
      </w:r>
      <w:r w:rsidRPr="009A6333">
        <w:rPr>
          <w:rFonts w:asciiTheme="majorHAnsi" w:hAnsiTheme="majorHAnsi"/>
          <w:vanish/>
          <w:sz w:val="16"/>
        </w:rPr>
        <w:t>companies</w:t>
      </w:r>
      <w:r w:rsidRPr="006667E6">
        <w:rPr>
          <w:rFonts w:asciiTheme="majorHAnsi" w:hAnsiTheme="majorHAnsi"/>
          <w:sz w:val="16"/>
        </w:rPr>
        <w:t xml:space="preserve"> </w:t>
      </w:r>
      <w:r w:rsidRPr="009A6333">
        <w:rPr>
          <w:rFonts w:asciiTheme="majorHAnsi" w:hAnsiTheme="majorHAnsi"/>
          <w:vanish/>
          <w:sz w:val="16"/>
        </w:rPr>
        <w:t>employ</w:t>
      </w:r>
      <w:r w:rsidRPr="006667E6">
        <w:rPr>
          <w:rFonts w:asciiTheme="majorHAnsi" w:hAnsiTheme="majorHAnsi"/>
          <w:sz w:val="16"/>
        </w:rPr>
        <w:t xml:space="preserve"> </w:t>
      </w:r>
      <w:r w:rsidRPr="009A6333">
        <w:rPr>
          <w:rFonts w:asciiTheme="majorHAnsi" w:hAnsiTheme="majorHAnsi"/>
          <w:vanish/>
          <w:sz w:val="16"/>
        </w:rPr>
        <w:t>when</w:t>
      </w:r>
      <w:r w:rsidRPr="006667E6">
        <w:rPr>
          <w:rFonts w:asciiTheme="majorHAnsi" w:hAnsiTheme="majorHAnsi"/>
          <w:sz w:val="16"/>
        </w:rPr>
        <w:t xml:space="preserve"> </w:t>
      </w:r>
      <w:r w:rsidRPr="009A6333">
        <w:rPr>
          <w:rFonts w:asciiTheme="majorHAnsi" w:hAnsiTheme="majorHAnsi"/>
          <w:vanish/>
          <w:sz w:val="16"/>
        </w:rPr>
        <w:t>deciding</w:t>
      </w:r>
      <w:r w:rsidRPr="006667E6">
        <w:rPr>
          <w:rFonts w:asciiTheme="majorHAnsi" w:hAnsiTheme="majorHAnsi"/>
          <w:sz w:val="16"/>
        </w:rPr>
        <w:t xml:space="preserve"> </w:t>
      </w:r>
      <w:r w:rsidRPr="009A6333">
        <w:rPr>
          <w:rFonts w:asciiTheme="majorHAnsi" w:hAnsiTheme="majorHAnsi"/>
          <w:vanish/>
          <w:sz w:val="16"/>
        </w:rPr>
        <w:t>where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invest</w:t>
      </w:r>
      <w:r w:rsidRPr="006667E6">
        <w:rPr>
          <w:rFonts w:asciiTheme="majorHAnsi" w:hAnsiTheme="majorHAnsi"/>
          <w:sz w:val="16"/>
        </w:rPr>
        <w:t xml:space="preserve"> </w:t>
      </w:r>
      <w:r w:rsidRPr="009A6333">
        <w:rPr>
          <w:rFonts w:asciiTheme="majorHAnsi" w:hAnsiTheme="majorHAnsi"/>
          <w:vanish/>
          <w:sz w:val="16"/>
        </w:rPr>
        <w:t>limited</w:t>
      </w:r>
      <w:r w:rsidRPr="006667E6">
        <w:rPr>
          <w:rFonts w:asciiTheme="majorHAnsi" w:hAnsiTheme="majorHAnsi"/>
          <w:sz w:val="16"/>
        </w:rPr>
        <w:t xml:space="preserve"> </w:t>
      </w:r>
      <w:r w:rsidRPr="009A6333">
        <w:rPr>
          <w:rFonts w:asciiTheme="majorHAnsi" w:hAnsiTheme="majorHAnsi"/>
          <w:vanish/>
          <w:sz w:val="16"/>
        </w:rPr>
        <w:t>R&amp;D</w:t>
      </w:r>
      <w:r w:rsidRPr="006667E6">
        <w:rPr>
          <w:rFonts w:asciiTheme="majorHAnsi" w:hAnsiTheme="majorHAnsi"/>
          <w:sz w:val="16"/>
        </w:rPr>
        <w:t xml:space="preserve"> </w:t>
      </w:r>
      <w:r w:rsidRPr="009A6333">
        <w:rPr>
          <w:rFonts w:asciiTheme="majorHAnsi" w:hAnsiTheme="majorHAnsi"/>
          <w:vanish/>
          <w:sz w:val="16"/>
        </w:rPr>
        <w:t>resources.</w:t>
      </w:r>
      <w:r w:rsidRPr="006667E6">
        <w:rPr>
          <w:rFonts w:asciiTheme="majorHAnsi" w:hAnsiTheme="majorHAnsi"/>
          <w:sz w:val="16"/>
        </w:rPr>
        <w:t xml:space="preserve"> </w:t>
      </w:r>
      <w:r w:rsidRPr="009A6333">
        <w:rPr>
          <w:rFonts w:asciiTheme="majorHAnsi" w:hAnsiTheme="majorHAnsi"/>
          <w:vanish/>
          <w:sz w:val="16"/>
        </w:rPr>
        <w:t>Even</w:t>
      </w:r>
      <w:r w:rsidRPr="006667E6">
        <w:rPr>
          <w:rFonts w:asciiTheme="majorHAnsi" w:hAnsiTheme="majorHAnsi"/>
          <w:sz w:val="16"/>
        </w:rPr>
        <w:t xml:space="preserve"> </w:t>
      </w:r>
      <w:r w:rsidRPr="009A6333">
        <w:rPr>
          <w:rFonts w:asciiTheme="majorHAnsi" w:hAnsiTheme="majorHAnsi"/>
          <w:vanish/>
          <w:sz w:val="16"/>
        </w:rPr>
        <w:t>accounting</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recent</w:t>
      </w:r>
      <w:r w:rsidRPr="006667E6">
        <w:rPr>
          <w:rFonts w:asciiTheme="majorHAnsi" w:hAnsiTheme="majorHAnsi"/>
          <w:sz w:val="16"/>
        </w:rPr>
        <w:t xml:space="preserve"> </w:t>
      </w:r>
      <w:r w:rsidRPr="009A6333">
        <w:rPr>
          <w:rFonts w:asciiTheme="majorHAnsi" w:hAnsiTheme="majorHAnsi"/>
          <w:vanish/>
          <w:sz w:val="16"/>
        </w:rPr>
        <w:t>economic</w:t>
      </w:r>
      <w:r w:rsidRPr="006667E6">
        <w:rPr>
          <w:rFonts w:asciiTheme="majorHAnsi" w:hAnsiTheme="majorHAnsi"/>
          <w:sz w:val="16"/>
        </w:rPr>
        <w:t xml:space="preserve"> </w:t>
      </w:r>
      <w:r w:rsidRPr="009A6333">
        <w:rPr>
          <w:rFonts w:asciiTheme="majorHAnsi" w:hAnsiTheme="majorHAnsi"/>
          <w:vanish/>
          <w:sz w:val="16"/>
        </w:rPr>
        <w:t>growth,</w:t>
      </w:r>
      <w:r w:rsidRPr="006667E6">
        <w:rPr>
          <w:rFonts w:asciiTheme="majorHAnsi" w:hAnsiTheme="majorHAnsi"/>
          <w:sz w:val="16"/>
        </w:rPr>
        <w:t xml:space="preserve"> </w:t>
      </w:r>
      <w:r w:rsidRPr="009A6333">
        <w:rPr>
          <w:rFonts w:asciiTheme="majorHAnsi" w:hAnsiTheme="majorHAnsi"/>
          <w:vanish/>
          <w:sz w:val="16"/>
        </w:rPr>
        <w:t>developing</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still</w:t>
      </w:r>
      <w:r w:rsidRPr="006667E6">
        <w:rPr>
          <w:rFonts w:asciiTheme="majorHAnsi" w:hAnsiTheme="majorHAnsi"/>
          <w:sz w:val="16"/>
        </w:rPr>
        <w:t xml:space="preserve"> </w:t>
      </w:r>
      <w:r w:rsidRPr="009A6333">
        <w:rPr>
          <w:rFonts w:asciiTheme="majorHAnsi" w:hAnsiTheme="majorHAnsi"/>
          <w:vanish/>
          <w:sz w:val="16"/>
        </w:rPr>
        <w:t>only</w:t>
      </w:r>
      <w:r w:rsidRPr="006667E6">
        <w:rPr>
          <w:rFonts w:asciiTheme="majorHAnsi" w:hAnsiTheme="majorHAnsi"/>
          <w:sz w:val="16"/>
        </w:rPr>
        <w:t xml:space="preserve"> </w:t>
      </w:r>
      <w:r w:rsidRPr="009A6333">
        <w:rPr>
          <w:rFonts w:asciiTheme="majorHAnsi" w:hAnsiTheme="majorHAnsi"/>
          <w:vanish/>
          <w:sz w:val="16"/>
        </w:rPr>
        <w:t>represent</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total</w:t>
      </w:r>
      <w:r w:rsidRPr="006667E6">
        <w:rPr>
          <w:rFonts w:asciiTheme="majorHAnsi" w:hAnsiTheme="majorHAnsi"/>
          <w:sz w:val="16"/>
        </w:rPr>
        <w:t xml:space="preserve"> </w:t>
      </w:r>
      <w:r w:rsidRPr="009A6333">
        <w:rPr>
          <w:rFonts w:asciiTheme="majorHAnsi" w:hAnsiTheme="majorHAnsi"/>
          <w:vanish/>
          <w:sz w:val="16"/>
        </w:rPr>
        <w:t>about</w:t>
      </w:r>
      <w:r w:rsidRPr="006667E6">
        <w:rPr>
          <w:rFonts w:asciiTheme="majorHAnsi" w:hAnsiTheme="majorHAnsi"/>
          <w:sz w:val="16"/>
        </w:rPr>
        <w:t xml:space="preserve"> </w:t>
      </w:r>
      <w:r w:rsidRPr="009A6333">
        <w:rPr>
          <w:rFonts w:asciiTheme="majorHAnsi" w:hAnsiTheme="majorHAnsi"/>
          <w:vanish/>
          <w:sz w:val="16"/>
        </w:rPr>
        <w:t>1</w:t>
      </w:r>
      <w:r w:rsidRPr="006667E6">
        <w:rPr>
          <w:rFonts w:asciiTheme="majorHAnsi" w:hAnsiTheme="majorHAnsi"/>
          <w:sz w:val="16"/>
        </w:rPr>
        <w:t xml:space="preserve"> </w:t>
      </w:r>
      <w:r w:rsidRPr="009A6333">
        <w:rPr>
          <w:rFonts w:asciiTheme="majorHAnsi" w:hAnsiTheme="majorHAnsi"/>
          <w:vanish/>
          <w:sz w:val="16"/>
        </w:rPr>
        <w:t>percent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global</w:t>
      </w:r>
      <w:r w:rsidRPr="006667E6">
        <w:rPr>
          <w:rFonts w:asciiTheme="majorHAnsi" w:hAnsiTheme="majorHAnsi"/>
          <w:sz w:val="16"/>
        </w:rPr>
        <w:t xml:space="preserve"> </w:t>
      </w:r>
      <w:r w:rsidRPr="009A6333">
        <w:rPr>
          <w:rFonts w:asciiTheme="majorHAnsi" w:hAnsiTheme="majorHAnsi"/>
          <w:vanish/>
          <w:sz w:val="16"/>
        </w:rPr>
        <w:t>pharmaceutical</w:t>
      </w:r>
      <w:r w:rsidRPr="006667E6">
        <w:rPr>
          <w:rFonts w:asciiTheme="majorHAnsi" w:hAnsiTheme="majorHAnsi"/>
          <w:sz w:val="16"/>
        </w:rPr>
        <w:t xml:space="preserve"> </w:t>
      </w:r>
      <w:r w:rsidRPr="009A6333">
        <w:rPr>
          <w:rFonts w:asciiTheme="majorHAnsi" w:hAnsiTheme="majorHAnsi"/>
          <w:vanish/>
          <w:sz w:val="16"/>
        </w:rPr>
        <w:t>demand.</w:t>
      </w:r>
      <w:r w:rsidRPr="006667E6">
        <w:rPr>
          <w:rFonts w:asciiTheme="majorHAnsi" w:hAnsiTheme="majorHAnsi"/>
          <w:sz w:val="16"/>
        </w:rPr>
        <w:t xml:space="preserve"> </w:t>
      </w:r>
      <w:r w:rsidRPr="009A6333">
        <w:rPr>
          <w:rFonts w:asciiTheme="majorHAnsi" w:hAnsiTheme="majorHAnsi"/>
          <w:vanish/>
          <w:sz w:val="16"/>
        </w:rPr>
        <w:t>Stricter</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rules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few</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generate</w:t>
      </w:r>
      <w:r w:rsidRPr="006667E6">
        <w:rPr>
          <w:rFonts w:asciiTheme="majorHAnsi" w:hAnsiTheme="majorHAnsi"/>
          <w:sz w:val="16"/>
        </w:rPr>
        <w:t xml:space="preserve"> </w:t>
      </w:r>
      <w:r w:rsidRPr="009A6333">
        <w:rPr>
          <w:rFonts w:asciiTheme="majorHAnsi" w:hAnsiTheme="majorHAnsi"/>
          <w:vanish/>
          <w:sz w:val="16"/>
        </w:rPr>
        <w:t>greater</w:t>
      </w:r>
      <w:r w:rsidRPr="006667E6">
        <w:rPr>
          <w:rFonts w:asciiTheme="majorHAnsi" w:hAnsiTheme="majorHAnsi"/>
          <w:sz w:val="16"/>
        </w:rPr>
        <w:t xml:space="preserve"> </w:t>
      </w:r>
      <w:r w:rsidRPr="009A6333">
        <w:rPr>
          <w:rFonts w:asciiTheme="majorHAnsi" w:hAnsiTheme="majorHAnsi"/>
          <w:vanish/>
          <w:sz w:val="16"/>
        </w:rPr>
        <w:t>profits</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drug</w:t>
      </w:r>
      <w:r w:rsidRPr="006667E6">
        <w:rPr>
          <w:rFonts w:asciiTheme="majorHAnsi" w:hAnsiTheme="majorHAnsi"/>
          <w:sz w:val="16"/>
        </w:rPr>
        <w:t xml:space="preserve"> </w:t>
      </w:r>
      <w:r w:rsidRPr="009A6333">
        <w:rPr>
          <w:rFonts w:asciiTheme="majorHAnsi" w:hAnsiTheme="majorHAnsi"/>
          <w:vanish/>
          <w:sz w:val="16"/>
        </w:rPr>
        <w:t>companies,</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won’t</w:t>
      </w:r>
      <w:r w:rsidRPr="006667E6">
        <w:rPr>
          <w:rFonts w:asciiTheme="majorHAnsi" w:hAnsiTheme="majorHAnsi"/>
          <w:sz w:val="16"/>
        </w:rPr>
        <w:t xml:space="preserve"> </w:t>
      </w:r>
      <w:r w:rsidRPr="009A6333">
        <w:rPr>
          <w:rFonts w:asciiTheme="majorHAnsi" w:hAnsiTheme="majorHAnsi"/>
          <w:vanish/>
          <w:sz w:val="16"/>
        </w:rPr>
        <w:t>lead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additional</w:t>
      </w:r>
      <w:r w:rsidRPr="006667E6">
        <w:rPr>
          <w:rFonts w:asciiTheme="majorHAnsi" w:hAnsiTheme="majorHAnsi"/>
          <w:sz w:val="16"/>
        </w:rPr>
        <w:t xml:space="preserve"> </w:t>
      </w:r>
      <w:r w:rsidRPr="009A6333">
        <w:rPr>
          <w:rFonts w:asciiTheme="majorHAnsi" w:hAnsiTheme="majorHAnsi"/>
          <w:vanish/>
          <w:sz w:val="16"/>
        </w:rPr>
        <w:t>innovation</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would</w:t>
      </w:r>
      <w:r w:rsidRPr="006667E6">
        <w:rPr>
          <w:rFonts w:asciiTheme="majorHAnsi" w:hAnsiTheme="majorHAnsi"/>
          <w:sz w:val="16"/>
        </w:rPr>
        <w:t xml:space="preserve"> </w:t>
      </w:r>
      <w:r w:rsidRPr="009A6333">
        <w:rPr>
          <w:rFonts w:asciiTheme="majorHAnsi" w:hAnsiTheme="majorHAnsi"/>
          <w:vanish/>
          <w:sz w:val="16"/>
        </w:rPr>
        <w:t>meet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needs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those</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rules</w:t>
      </w:r>
      <w:r w:rsidRPr="006667E6">
        <w:rPr>
          <w:rFonts w:asciiTheme="majorHAnsi" w:hAnsiTheme="majorHAnsi"/>
          <w:sz w:val="16"/>
        </w:rPr>
        <w:t xml:space="preserve"> </w:t>
      </w:r>
      <w:r w:rsidRPr="009A6333">
        <w:rPr>
          <w:rFonts w:asciiTheme="majorHAnsi" w:hAnsiTheme="majorHAnsi"/>
          <w:vanish/>
          <w:sz w:val="16"/>
        </w:rPr>
        <w:t>could</w:t>
      </w:r>
      <w:r w:rsidRPr="006667E6">
        <w:rPr>
          <w:rFonts w:asciiTheme="majorHAnsi" w:hAnsiTheme="majorHAnsi"/>
          <w:sz w:val="16"/>
        </w:rPr>
        <w:t xml:space="preserve"> </w:t>
      </w:r>
      <w:r w:rsidRPr="009A6333">
        <w:rPr>
          <w:rFonts w:asciiTheme="majorHAnsi" w:hAnsiTheme="majorHAnsi"/>
          <w:vanish/>
          <w:sz w:val="16"/>
        </w:rPr>
        <w:t>undermine</w:t>
      </w:r>
      <w:r w:rsidRPr="006667E6">
        <w:rPr>
          <w:rFonts w:asciiTheme="majorHAnsi" w:hAnsiTheme="majorHAnsi"/>
          <w:sz w:val="16"/>
        </w:rPr>
        <w:t xml:space="preserve"> </w:t>
      </w:r>
      <w:r w:rsidRPr="009A6333">
        <w:rPr>
          <w:rFonts w:asciiTheme="majorHAnsi" w:hAnsiTheme="majorHAnsi"/>
          <w:vanish/>
          <w:sz w:val="16"/>
        </w:rPr>
        <w:t>patients’</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new</w:t>
      </w:r>
      <w:r w:rsidRPr="006667E6">
        <w:rPr>
          <w:rFonts w:asciiTheme="majorHAnsi" w:hAnsiTheme="majorHAnsi"/>
          <w:sz w:val="16"/>
        </w:rPr>
        <w:t xml:space="preserve"> </w:t>
      </w:r>
      <w:r w:rsidRPr="009A6333">
        <w:rPr>
          <w:rFonts w:asciiTheme="majorHAnsi" w:hAnsiTheme="majorHAnsi"/>
          <w:vanish/>
          <w:sz w:val="16"/>
        </w:rPr>
        <w:t>treatments.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order</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generate</w:t>
      </w:r>
      <w:r w:rsidRPr="006667E6">
        <w:rPr>
          <w:rFonts w:asciiTheme="majorHAnsi" w:hAnsiTheme="majorHAnsi"/>
          <w:sz w:val="16"/>
        </w:rPr>
        <w:t xml:space="preserve"> </w:t>
      </w:r>
      <w:r w:rsidRPr="009A6333">
        <w:rPr>
          <w:rFonts w:asciiTheme="majorHAnsi" w:hAnsiTheme="majorHAnsi"/>
          <w:vanish/>
          <w:sz w:val="16"/>
        </w:rPr>
        <w:t>greater</w:t>
      </w:r>
      <w:r w:rsidRPr="006667E6">
        <w:rPr>
          <w:rFonts w:asciiTheme="majorHAnsi" w:hAnsiTheme="majorHAnsi"/>
          <w:sz w:val="16"/>
        </w:rPr>
        <w:t xml:space="preserve"> </w:t>
      </w:r>
      <w:r w:rsidRPr="009A6333">
        <w:rPr>
          <w:rFonts w:asciiTheme="majorHAnsi" w:hAnsiTheme="majorHAnsi"/>
          <w:vanish/>
          <w:sz w:val="16"/>
        </w:rPr>
        <w:t>innovation,</w:t>
      </w:r>
      <w:r w:rsidRPr="006667E6">
        <w:rPr>
          <w:rFonts w:asciiTheme="majorHAnsi" w:hAnsiTheme="majorHAnsi"/>
          <w:sz w:val="16"/>
        </w:rPr>
        <w:t xml:space="preserve"> </w:t>
      </w:r>
      <w:r w:rsidRPr="009A6333">
        <w:rPr>
          <w:rFonts w:asciiTheme="majorHAnsi" w:hAnsiTheme="majorHAnsi"/>
          <w:vanish/>
          <w:sz w:val="16"/>
        </w:rPr>
        <w:t>changes</w:t>
      </w:r>
      <w:r w:rsidRPr="006667E6">
        <w:rPr>
          <w:rFonts w:asciiTheme="majorHAnsi" w:hAnsiTheme="majorHAnsi"/>
          <w:sz w:val="16"/>
        </w:rPr>
        <w:t xml:space="preserve"> </w:t>
      </w:r>
      <w:r w:rsidRPr="009A6333">
        <w:rPr>
          <w:rFonts w:asciiTheme="majorHAnsi" w:hAnsiTheme="majorHAnsi"/>
          <w:vanish/>
          <w:sz w:val="16"/>
        </w:rPr>
        <w:t>need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made</w:t>
      </w:r>
      <w:r w:rsidRPr="006667E6">
        <w:rPr>
          <w:rFonts w:asciiTheme="majorHAnsi" w:hAnsiTheme="majorHAnsi"/>
          <w:sz w:val="16"/>
        </w:rPr>
        <w:t xml:space="preserve"> </w:t>
      </w:r>
      <w:r w:rsidRPr="009A6333">
        <w:rPr>
          <w:rFonts w:asciiTheme="majorHAnsi" w:hAnsiTheme="majorHAnsi"/>
          <w:vanish/>
          <w:sz w:val="16"/>
        </w:rPr>
        <w:t>within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pharmaceutical</w:t>
      </w:r>
      <w:r w:rsidRPr="006667E6">
        <w:rPr>
          <w:rFonts w:asciiTheme="majorHAnsi" w:hAnsiTheme="majorHAnsi"/>
          <w:sz w:val="16"/>
        </w:rPr>
        <w:t xml:space="preserve"> </w:t>
      </w:r>
      <w:r w:rsidRPr="009A6333">
        <w:rPr>
          <w:rFonts w:asciiTheme="majorHAnsi" w:hAnsiTheme="majorHAnsi"/>
          <w:vanish/>
          <w:sz w:val="16"/>
        </w:rPr>
        <w:t>industry</w:t>
      </w:r>
      <w:r w:rsidRPr="006667E6">
        <w:rPr>
          <w:rFonts w:asciiTheme="majorHAnsi" w:hAnsiTheme="majorHAnsi"/>
          <w:sz w:val="16"/>
        </w:rPr>
        <w:t xml:space="preserve"> </w:t>
      </w:r>
      <w:r w:rsidRPr="009A6333">
        <w:rPr>
          <w:rFonts w:asciiTheme="majorHAnsi" w:hAnsiTheme="majorHAnsi"/>
          <w:vanish/>
          <w:sz w:val="16"/>
        </w:rPr>
        <w:t>itself.</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something</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trade</w:t>
      </w:r>
      <w:r w:rsidRPr="006667E6">
        <w:rPr>
          <w:rFonts w:asciiTheme="majorHAnsi" w:hAnsiTheme="majorHAnsi"/>
          <w:sz w:val="16"/>
        </w:rPr>
        <w:t xml:space="preserve"> </w:t>
      </w:r>
      <w:r w:rsidRPr="009A6333">
        <w:rPr>
          <w:rFonts w:asciiTheme="majorHAnsi" w:hAnsiTheme="majorHAnsi"/>
          <w:vanish/>
          <w:sz w:val="16"/>
        </w:rPr>
        <w:t>agreement</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achieve.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problem</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affordable</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cannot</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solved</w:t>
      </w:r>
      <w:r w:rsidRPr="006667E6">
        <w:rPr>
          <w:rFonts w:asciiTheme="majorHAnsi" w:hAnsiTheme="majorHAnsi"/>
          <w:sz w:val="16"/>
        </w:rPr>
        <w:t xml:space="preserve"> </w:t>
      </w:r>
      <w:r w:rsidRPr="009A6333">
        <w:rPr>
          <w:rFonts w:asciiTheme="majorHAnsi" w:hAnsiTheme="majorHAnsi"/>
          <w:vanish/>
          <w:sz w:val="16"/>
        </w:rPr>
        <w:t>through</w:t>
      </w:r>
      <w:r w:rsidRPr="006667E6">
        <w:rPr>
          <w:rFonts w:asciiTheme="majorHAnsi" w:hAnsiTheme="majorHAnsi"/>
          <w:sz w:val="16"/>
        </w:rPr>
        <w:t xml:space="preserve"> </w:t>
      </w:r>
      <w:r w:rsidRPr="009A6333">
        <w:rPr>
          <w:rFonts w:asciiTheme="majorHAnsi" w:hAnsiTheme="majorHAnsi"/>
          <w:vanish/>
          <w:sz w:val="16"/>
        </w:rPr>
        <w:t>trade</w:t>
      </w:r>
      <w:r w:rsidRPr="006667E6">
        <w:rPr>
          <w:rFonts w:asciiTheme="majorHAnsi" w:hAnsiTheme="majorHAnsi"/>
          <w:sz w:val="16"/>
        </w:rPr>
        <w:t xml:space="preserve"> </w:t>
      </w:r>
      <w:r w:rsidRPr="009A6333">
        <w:rPr>
          <w:rFonts w:asciiTheme="majorHAnsi" w:hAnsiTheme="majorHAnsi"/>
          <w:vanish/>
          <w:sz w:val="16"/>
        </w:rPr>
        <w:t>agreements,</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exacerbated.</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will</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outcome</w:t>
      </w:r>
      <w:r w:rsidRPr="006667E6">
        <w:rPr>
          <w:rFonts w:asciiTheme="majorHAnsi" w:hAnsiTheme="majorHAnsi"/>
          <w:sz w:val="16"/>
        </w:rPr>
        <w:t xml:space="preserve"> </w:t>
      </w:r>
      <w:r w:rsidRPr="009A6333">
        <w:rPr>
          <w:rFonts w:asciiTheme="majorHAnsi" w:hAnsiTheme="majorHAnsi"/>
          <w:vanish/>
          <w:sz w:val="16"/>
        </w:rPr>
        <w:t>if</w:t>
      </w:r>
      <w:r w:rsidRPr="006667E6">
        <w:rPr>
          <w:rFonts w:asciiTheme="majorHAnsi" w:hAnsiTheme="majorHAnsi"/>
          <w:sz w:val="16"/>
        </w:rPr>
        <w:t xml:space="preserve"> </w:t>
      </w:r>
      <w:r w:rsidRPr="009A6333">
        <w:rPr>
          <w:rFonts w:asciiTheme="majorHAnsi" w:hAnsiTheme="majorHAnsi"/>
          <w:vanish/>
          <w:sz w:val="16"/>
        </w:rPr>
        <w:t>USTR</w:t>
      </w:r>
      <w:r w:rsidRPr="006667E6">
        <w:rPr>
          <w:rFonts w:asciiTheme="majorHAnsi" w:hAnsiTheme="majorHAnsi"/>
          <w:sz w:val="16"/>
        </w:rPr>
        <w:t xml:space="preserve"> </w:t>
      </w:r>
      <w:r w:rsidRPr="009A6333">
        <w:rPr>
          <w:rFonts w:asciiTheme="majorHAnsi" w:hAnsiTheme="majorHAnsi"/>
          <w:vanish/>
          <w:sz w:val="16"/>
        </w:rPr>
        <w:t>succeeds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its</w:t>
      </w:r>
      <w:r w:rsidRPr="006667E6">
        <w:rPr>
          <w:rFonts w:asciiTheme="majorHAnsi" w:hAnsiTheme="majorHAnsi"/>
          <w:sz w:val="16"/>
        </w:rPr>
        <w:t xml:space="preserve"> </w:t>
      </w:r>
      <w:r w:rsidRPr="009A6333">
        <w:rPr>
          <w:rFonts w:asciiTheme="majorHAnsi" w:hAnsiTheme="majorHAnsi"/>
          <w:vanish/>
          <w:sz w:val="16"/>
        </w:rPr>
        <w:t>insistence</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TPP</w:t>
      </w:r>
      <w:r w:rsidRPr="006667E6">
        <w:rPr>
          <w:rFonts w:asciiTheme="majorHAnsi" w:hAnsiTheme="majorHAnsi"/>
          <w:sz w:val="16"/>
        </w:rPr>
        <w:t xml:space="preserve"> </w:t>
      </w:r>
      <w:r w:rsidRPr="009A6333">
        <w:rPr>
          <w:rFonts w:asciiTheme="majorHAnsi" w:hAnsiTheme="majorHAnsi"/>
          <w:vanish/>
          <w:sz w:val="16"/>
        </w:rPr>
        <w:t>partners</w:t>
      </w:r>
      <w:r w:rsidRPr="006667E6">
        <w:rPr>
          <w:rFonts w:asciiTheme="majorHAnsi" w:hAnsiTheme="majorHAnsi"/>
          <w:sz w:val="16"/>
        </w:rPr>
        <w:t xml:space="preserve"> </w:t>
      </w:r>
      <w:r w:rsidRPr="009A6333">
        <w:rPr>
          <w:rFonts w:asciiTheme="majorHAnsi" w:hAnsiTheme="majorHAnsi"/>
          <w:vanish/>
          <w:sz w:val="16"/>
        </w:rPr>
        <w:t>institute</w:t>
      </w:r>
      <w:r w:rsidRPr="006667E6">
        <w:rPr>
          <w:rFonts w:asciiTheme="majorHAnsi" w:hAnsiTheme="majorHAnsi"/>
          <w:sz w:val="16"/>
        </w:rPr>
        <w:t xml:space="preserve"> </w:t>
      </w:r>
      <w:r w:rsidRPr="009A6333">
        <w:rPr>
          <w:rFonts w:asciiTheme="majorHAnsi" w:hAnsiTheme="majorHAnsi"/>
          <w:vanish/>
          <w:sz w:val="16"/>
        </w:rPr>
        <w:t>far-reaching</w:t>
      </w:r>
      <w:r w:rsidRPr="006667E6">
        <w:rPr>
          <w:rFonts w:asciiTheme="majorHAnsi" w:hAnsiTheme="majorHAnsi"/>
          <w:sz w:val="16"/>
        </w:rPr>
        <w:t xml:space="preserve"> </w:t>
      </w:r>
      <w:r w:rsidRPr="009A6333">
        <w:rPr>
          <w:rFonts w:asciiTheme="majorHAnsi" w:hAnsiTheme="majorHAnsi"/>
          <w:vanish/>
          <w:sz w:val="16"/>
        </w:rPr>
        <w:t>IP</w:t>
      </w:r>
      <w:r w:rsidRPr="006667E6">
        <w:rPr>
          <w:rFonts w:asciiTheme="majorHAnsi" w:hAnsiTheme="majorHAnsi"/>
          <w:sz w:val="16"/>
        </w:rPr>
        <w:t xml:space="preserve"> </w:t>
      </w:r>
      <w:r w:rsidRPr="009A6333">
        <w:rPr>
          <w:rFonts w:asciiTheme="majorHAnsi" w:hAnsiTheme="majorHAnsi"/>
          <w:vanish/>
          <w:sz w:val="16"/>
        </w:rPr>
        <w:t>rules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upset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important</w:t>
      </w:r>
      <w:r w:rsidRPr="006667E6">
        <w:rPr>
          <w:rFonts w:asciiTheme="majorHAnsi" w:hAnsiTheme="majorHAnsi"/>
          <w:sz w:val="16"/>
        </w:rPr>
        <w:t xml:space="preserve"> </w:t>
      </w:r>
      <w:r w:rsidRPr="009A6333">
        <w:rPr>
          <w:rFonts w:asciiTheme="majorHAnsi" w:hAnsiTheme="majorHAnsi"/>
          <w:vanish/>
          <w:sz w:val="16"/>
        </w:rPr>
        <w:t>balance</w:t>
      </w:r>
      <w:r w:rsidRPr="006667E6">
        <w:rPr>
          <w:rFonts w:asciiTheme="majorHAnsi" w:hAnsiTheme="majorHAnsi"/>
          <w:sz w:val="16"/>
        </w:rPr>
        <w:t xml:space="preserve"> </w:t>
      </w:r>
      <w:r w:rsidRPr="009A6333">
        <w:rPr>
          <w:rFonts w:asciiTheme="majorHAnsi" w:hAnsiTheme="majorHAnsi"/>
          <w:vanish/>
          <w:sz w:val="16"/>
        </w:rPr>
        <w:t>between</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innovation,</w:t>
      </w:r>
      <w:r w:rsidRPr="006667E6">
        <w:rPr>
          <w:rFonts w:asciiTheme="majorHAnsi" w:hAnsiTheme="majorHAnsi"/>
          <w:sz w:val="16"/>
        </w:rPr>
        <w:t xml:space="preserve"> </w:t>
      </w:r>
      <w:r w:rsidRPr="009A6333">
        <w:rPr>
          <w:rFonts w:asciiTheme="majorHAnsi" w:hAnsiTheme="majorHAnsi"/>
          <w:vanish/>
          <w:sz w:val="16"/>
        </w:rPr>
        <w:t>thereby</w:t>
      </w:r>
      <w:r w:rsidRPr="006667E6">
        <w:rPr>
          <w:rFonts w:asciiTheme="majorHAnsi" w:hAnsiTheme="majorHAnsi"/>
          <w:sz w:val="16"/>
        </w:rPr>
        <w:t xml:space="preserve"> </w:t>
      </w:r>
      <w:r w:rsidRPr="009A6333">
        <w:rPr>
          <w:rFonts w:asciiTheme="majorHAnsi" w:hAnsiTheme="majorHAnsi"/>
          <w:vanish/>
          <w:sz w:val="16"/>
        </w:rPr>
        <w:t>rewarding</w:t>
      </w:r>
      <w:r w:rsidRPr="006667E6">
        <w:rPr>
          <w:rFonts w:asciiTheme="majorHAnsi" w:hAnsiTheme="majorHAnsi"/>
          <w:sz w:val="16"/>
        </w:rPr>
        <w:t xml:space="preserve"> </w:t>
      </w:r>
      <w:r w:rsidRPr="009A6333">
        <w:rPr>
          <w:rFonts w:asciiTheme="majorHAnsi" w:hAnsiTheme="majorHAnsi"/>
          <w:vanish/>
          <w:sz w:val="16"/>
        </w:rPr>
        <w:t>multinational</w:t>
      </w:r>
      <w:r w:rsidRPr="006667E6">
        <w:rPr>
          <w:rFonts w:asciiTheme="majorHAnsi" w:hAnsiTheme="majorHAnsi"/>
          <w:sz w:val="16"/>
        </w:rPr>
        <w:t xml:space="preserve"> </w:t>
      </w:r>
      <w:r w:rsidRPr="009A6333">
        <w:rPr>
          <w:rFonts w:asciiTheme="majorHAnsi" w:hAnsiTheme="majorHAnsi"/>
          <w:vanish/>
          <w:sz w:val="16"/>
        </w:rPr>
        <w:t>companies</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excessive</w:t>
      </w:r>
      <w:r w:rsidRPr="006667E6">
        <w:rPr>
          <w:rFonts w:asciiTheme="majorHAnsi" w:hAnsiTheme="majorHAnsi"/>
          <w:sz w:val="16"/>
        </w:rPr>
        <w:t xml:space="preserve"> </w:t>
      </w:r>
      <w:r w:rsidRPr="009A6333">
        <w:rPr>
          <w:rFonts w:asciiTheme="majorHAnsi" w:hAnsiTheme="majorHAnsi"/>
          <w:vanish/>
          <w:sz w:val="16"/>
        </w:rPr>
        <w:t>monopolies</w:t>
      </w:r>
      <w:r w:rsidRPr="006667E6">
        <w:rPr>
          <w:rFonts w:asciiTheme="majorHAnsi" w:hAnsiTheme="majorHAnsi"/>
          <w:sz w:val="16"/>
        </w:rPr>
        <w:t xml:space="preserve"> </w:t>
      </w:r>
      <w:r w:rsidRPr="009A6333">
        <w:rPr>
          <w:rFonts w:asciiTheme="majorHAnsi" w:hAnsiTheme="majorHAnsi"/>
          <w:vanish/>
          <w:sz w:val="16"/>
        </w:rPr>
        <w:t>at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expense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interest.</w:t>
      </w:r>
    </w:p>
    <w:p w14:paraId="5F7DB3B6" w14:textId="77777777" w:rsidR="009A6333" w:rsidRPr="006667E6" w:rsidRDefault="009A6333" w:rsidP="009A6333">
      <w:pPr>
        <w:pStyle w:val="Heading4"/>
        <w:rPr>
          <w:rFonts w:asciiTheme="majorHAnsi" w:hAnsiTheme="majorHAnsi"/>
        </w:rPr>
      </w:pPr>
      <w:r w:rsidRPr="006667E6">
        <w:rPr>
          <w:rFonts w:asciiTheme="majorHAnsi" w:hAnsiTheme="majorHAnsi"/>
        </w:rPr>
        <w:t>Studies prove- Relaxing patents means reduced prices</w:t>
      </w:r>
    </w:p>
    <w:p w14:paraId="74644047" w14:textId="77777777" w:rsidR="009A6333" w:rsidRPr="006667E6" w:rsidRDefault="009A6333" w:rsidP="009A6333">
      <w:pPr>
        <w:spacing w:line="240" w:lineRule="auto"/>
        <w:rPr>
          <w:rFonts w:asciiTheme="majorHAnsi" w:hAnsiTheme="majorHAnsi"/>
        </w:rPr>
      </w:pPr>
      <w:r w:rsidRPr="006667E6">
        <w:rPr>
          <w:rStyle w:val="Style13ptBold"/>
          <w:rFonts w:asciiTheme="majorHAnsi" w:hAnsiTheme="majorHAnsi"/>
        </w:rPr>
        <w:t>Crook 05</w:t>
      </w:r>
      <w:r w:rsidRPr="006667E6">
        <w:rPr>
          <w:rFonts w:asciiTheme="majorHAnsi" w:hAnsiTheme="majorHAnsi"/>
          <w:b/>
          <w:bCs/>
        </w:rPr>
        <w:t xml:space="preserve"> </w:t>
      </w:r>
      <w:r w:rsidRPr="006667E6">
        <w:rPr>
          <w:rFonts w:asciiTheme="majorHAnsi" w:hAnsiTheme="majorHAnsi"/>
        </w:rPr>
        <w:t xml:space="preserve">[Jamie Crook- director of litigation for the Center for Gender and Refugee Studies, 2005, “Balancing Intellectual Property Protection with the Human Right to Health,” </w:t>
      </w:r>
      <w:r w:rsidRPr="006667E6">
        <w:rPr>
          <w:rFonts w:asciiTheme="majorHAnsi" w:hAnsiTheme="majorHAnsi"/>
          <w:i/>
          <w:iCs/>
        </w:rPr>
        <w:t>Berkeley Journal of International Law 23</w:t>
      </w:r>
      <w:r w:rsidRPr="006667E6">
        <w:rPr>
          <w:rFonts w:asciiTheme="majorHAnsi" w:hAnsiTheme="majorHAnsi"/>
        </w:rPr>
        <w:t xml:space="preserve">(3), 524-550, </w:t>
      </w:r>
      <w:hyperlink r:id="rId94" w:history="1">
        <w:r w:rsidRPr="006667E6">
          <w:rPr>
            <w:rFonts w:asciiTheme="majorHAnsi" w:hAnsiTheme="majorHAnsi"/>
          </w:rPr>
          <w:t>https://lawcat.berkeley.edu/record/1119803?ln=en]/</w:t>
        </w:r>
      </w:hyperlink>
      <w:r w:rsidRPr="006667E6">
        <w:rPr>
          <w:rFonts w:asciiTheme="majorHAnsi" w:hAnsiTheme="majorHAnsi"/>
        </w:rPr>
        <w:t xml:space="preserve"> Triumph Debate</w:t>
      </w:r>
    </w:p>
    <w:p w14:paraId="4502EAF7" w14:textId="77777777" w:rsidR="009A6333" w:rsidRPr="006667E6" w:rsidRDefault="009A6333" w:rsidP="009A6333">
      <w:pPr>
        <w:spacing w:line="240" w:lineRule="auto"/>
        <w:rPr>
          <w:rFonts w:asciiTheme="majorHAnsi" w:hAnsiTheme="majorHAnsi"/>
          <w:sz w:val="16"/>
        </w:rPr>
      </w:pPr>
      <w:r w:rsidRPr="009A6333">
        <w:rPr>
          <w:rFonts w:asciiTheme="majorHAnsi" w:hAnsiTheme="majorHAnsi"/>
          <w:vanish/>
          <w:sz w:val="16"/>
        </w:rPr>
        <w:t>They</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9A6333">
        <w:rPr>
          <w:rFonts w:asciiTheme="majorHAnsi" w:hAnsiTheme="majorHAnsi"/>
          <w:vanish/>
          <w:sz w:val="16"/>
        </w:rPr>
        <w:t>cast</w:t>
      </w:r>
      <w:r w:rsidRPr="006667E6">
        <w:rPr>
          <w:rFonts w:asciiTheme="majorHAnsi" w:hAnsiTheme="majorHAnsi"/>
          <w:sz w:val="16"/>
        </w:rPr>
        <w:t xml:space="preserve"> </w:t>
      </w:r>
      <w:r w:rsidRPr="009A6333">
        <w:rPr>
          <w:rFonts w:asciiTheme="majorHAnsi" w:hAnsiTheme="majorHAnsi"/>
          <w:vanish/>
          <w:sz w:val="16"/>
        </w:rPr>
        <w:t>AIDS</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strictly</w:t>
      </w:r>
      <w:r w:rsidRPr="006667E6">
        <w:rPr>
          <w:rFonts w:asciiTheme="majorHAnsi" w:hAnsiTheme="majorHAnsi"/>
          <w:sz w:val="16"/>
        </w:rPr>
        <w:t xml:space="preserve"> </w:t>
      </w:r>
      <w:r w:rsidRPr="009A6333">
        <w:rPr>
          <w:rFonts w:asciiTheme="majorHAnsi" w:hAnsiTheme="majorHAnsi"/>
          <w:vanish/>
          <w:sz w:val="16"/>
        </w:rPr>
        <w:t>social</w:t>
      </w:r>
      <w:r w:rsidRPr="006667E6">
        <w:rPr>
          <w:rFonts w:asciiTheme="majorHAnsi" w:hAnsiTheme="majorHAnsi"/>
          <w:sz w:val="16"/>
        </w:rPr>
        <w:t xml:space="preserve"> </w:t>
      </w:r>
      <w:r w:rsidRPr="009A6333">
        <w:rPr>
          <w:rFonts w:asciiTheme="majorHAnsi" w:hAnsiTheme="majorHAnsi"/>
          <w:vanish/>
          <w:sz w:val="16"/>
        </w:rPr>
        <w:t>condition</w:t>
      </w:r>
      <w:r w:rsidRPr="006667E6">
        <w:rPr>
          <w:rFonts w:asciiTheme="majorHAnsi" w:hAnsiTheme="majorHAnsi"/>
          <w:sz w:val="16"/>
        </w:rPr>
        <w:t xml:space="preserve"> </w:t>
      </w:r>
      <w:r w:rsidRPr="009A6333">
        <w:rPr>
          <w:rFonts w:asciiTheme="majorHAnsi" w:hAnsiTheme="majorHAnsi"/>
          <w:vanish/>
          <w:sz w:val="16"/>
        </w:rPr>
        <w:t>rather</w:t>
      </w:r>
      <w:r w:rsidRPr="006667E6">
        <w:rPr>
          <w:rFonts w:asciiTheme="majorHAnsi" w:hAnsiTheme="majorHAnsi"/>
          <w:sz w:val="16"/>
        </w:rPr>
        <w:t xml:space="preserve"> </w:t>
      </w:r>
      <w:r w:rsidRPr="009A6333">
        <w:rPr>
          <w:rFonts w:asciiTheme="majorHAnsi" w:hAnsiTheme="majorHAnsi"/>
          <w:vanish/>
          <w:sz w:val="16"/>
        </w:rPr>
        <w:t>than</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infectious</w:t>
      </w:r>
      <w:r w:rsidRPr="006667E6">
        <w:rPr>
          <w:rFonts w:asciiTheme="majorHAnsi" w:hAnsiTheme="majorHAnsi"/>
          <w:sz w:val="16"/>
        </w:rPr>
        <w:t xml:space="preserve"> </w:t>
      </w:r>
      <w:r w:rsidRPr="009A6333">
        <w:rPr>
          <w:rFonts w:asciiTheme="majorHAnsi" w:hAnsiTheme="majorHAnsi"/>
          <w:vanish/>
          <w:sz w:val="16"/>
        </w:rPr>
        <w:t>disease,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notion</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unique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pharmaceutical</w:t>
      </w:r>
      <w:r w:rsidRPr="006667E6">
        <w:rPr>
          <w:rFonts w:asciiTheme="majorHAnsi" w:hAnsiTheme="majorHAnsi"/>
          <w:sz w:val="16"/>
        </w:rPr>
        <w:t xml:space="preserve"> </w:t>
      </w:r>
      <w:r w:rsidRPr="009A6333">
        <w:rPr>
          <w:rFonts w:asciiTheme="majorHAnsi" w:hAnsiTheme="majorHAnsi"/>
          <w:vanish/>
          <w:sz w:val="16"/>
        </w:rPr>
        <w:t>conglomerates.</w:t>
      </w:r>
      <w:r w:rsidRPr="006667E6">
        <w:rPr>
          <w:rFonts w:asciiTheme="majorHAnsi" w:hAnsiTheme="majorHAnsi"/>
          <w:sz w:val="16"/>
        </w:rPr>
        <w:t xml:space="preserve"> </w:t>
      </w:r>
      <w:r w:rsidRPr="009A6333">
        <w:rPr>
          <w:rFonts w:asciiTheme="majorHAnsi" w:hAnsiTheme="majorHAnsi"/>
          <w:vanish/>
          <w:sz w:val="16"/>
        </w:rPr>
        <w:t>South</w:t>
      </w:r>
      <w:r w:rsidRPr="006667E6">
        <w:rPr>
          <w:rFonts w:asciiTheme="majorHAnsi" w:hAnsiTheme="majorHAnsi"/>
          <w:sz w:val="16"/>
        </w:rPr>
        <w:t xml:space="preserve"> </w:t>
      </w:r>
      <w:r w:rsidRPr="009A6333">
        <w:rPr>
          <w:rFonts w:asciiTheme="majorHAnsi" w:hAnsiTheme="majorHAnsi"/>
          <w:vanish/>
          <w:sz w:val="16"/>
        </w:rPr>
        <w:t>African</w:t>
      </w:r>
      <w:r w:rsidRPr="006667E6">
        <w:rPr>
          <w:rFonts w:asciiTheme="majorHAnsi" w:hAnsiTheme="majorHAnsi"/>
          <w:sz w:val="16"/>
        </w:rPr>
        <w:t xml:space="preserve"> </w:t>
      </w:r>
      <w:r w:rsidRPr="009A6333">
        <w:rPr>
          <w:rFonts w:asciiTheme="majorHAnsi" w:hAnsiTheme="majorHAnsi"/>
          <w:vanish/>
          <w:sz w:val="16"/>
        </w:rPr>
        <w:t>President,</w:t>
      </w:r>
      <w:r w:rsidRPr="006667E6">
        <w:rPr>
          <w:rFonts w:asciiTheme="majorHAnsi" w:hAnsiTheme="majorHAnsi"/>
          <w:sz w:val="16"/>
        </w:rPr>
        <w:t xml:space="preserve"> </w:t>
      </w:r>
      <w:r w:rsidRPr="009A6333">
        <w:rPr>
          <w:rFonts w:asciiTheme="majorHAnsi" w:hAnsiTheme="majorHAnsi"/>
          <w:vanish/>
          <w:sz w:val="16"/>
        </w:rPr>
        <w:t>Thabo</w:t>
      </w:r>
      <w:r w:rsidRPr="006667E6">
        <w:rPr>
          <w:rFonts w:asciiTheme="majorHAnsi" w:hAnsiTheme="majorHAnsi"/>
          <w:sz w:val="16"/>
        </w:rPr>
        <w:t xml:space="preserve"> </w:t>
      </w:r>
      <w:r w:rsidRPr="009A6333">
        <w:rPr>
          <w:rFonts w:asciiTheme="majorHAnsi" w:hAnsiTheme="majorHAnsi"/>
          <w:vanish/>
          <w:sz w:val="16"/>
        </w:rPr>
        <w:t>Mbeki,</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example,</w:t>
      </w:r>
      <w:r w:rsidRPr="006667E6">
        <w:rPr>
          <w:rFonts w:asciiTheme="majorHAnsi" w:hAnsiTheme="majorHAnsi"/>
          <w:sz w:val="16"/>
        </w:rPr>
        <w:t xml:space="preserve"> </w:t>
      </w:r>
      <w:r w:rsidRPr="009A6333">
        <w:rPr>
          <w:rFonts w:asciiTheme="majorHAnsi" w:hAnsiTheme="majorHAnsi"/>
          <w:vanish/>
          <w:sz w:val="16"/>
        </w:rPr>
        <w:t>misguidedly</w:t>
      </w:r>
      <w:r w:rsidRPr="006667E6">
        <w:rPr>
          <w:rFonts w:asciiTheme="majorHAnsi" w:hAnsiTheme="majorHAnsi"/>
          <w:sz w:val="16"/>
        </w:rPr>
        <w:t xml:space="preserve"> </w:t>
      </w:r>
      <w:r w:rsidRPr="009A6333">
        <w:rPr>
          <w:rFonts w:asciiTheme="majorHAnsi" w:hAnsiTheme="majorHAnsi"/>
          <w:vanish/>
          <w:sz w:val="16"/>
        </w:rPr>
        <w:t>asserted</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"extreme</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the4rimary</w:t>
      </w:r>
      <w:r w:rsidRPr="006667E6">
        <w:rPr>
          <w:rFonts w:asciiTheme="majorHAnsi" w:hAnsiTheme="majorHAnsi"/>
          <w:sz w:val="16"/>
        </w:rPr>
        <w:t xml:space="preserve"> </w:t>
      </w:r>
      <w:r w:rsidRPr="009A6333">
        <w:rPr>
          <w:rFonts w:asciiTheme="majorHAnsi" w:hAnsiTheme="majorHAnsi"/>
          <w:vanish/>
          <w:sz w:val="16"/>
        </w:rPr>
        <w:t>culprit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sub-Saharan</w:t>
      </w:r>
      <w:r w:rsidRPr="006667E6">
        <w:rPr>
          <w:rFonts w:asciiTheme="majorHAnsi" w:hAnsiTheme="majorHAnsi"/>
          <w:sz w:val="16"/>
        </w:rPr>
        <w:t xml:space="preserve"> </w:t>
      </w:r>
      <w:r w:rsidRPr="009A6333">
        <w:rPr>
          <w:rFonts w:asciiTheme="majorHAnsi" w:hAnsiTheme="majorHAnsi"/>
          <w:vanish/>
          <w:sz w:val="16"/>
        </w:rPr>
        <w:t>Africa's</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ravages,</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HIV</w:t>
      </w:r>
      <w:r w:rsidRPr="006667E6">
        <w:rPr>
          <w:rFonts w:asciiTheme="majorHAnsi" w:hAnsiTheme="majorHAnsi"/>
          <w:sz w:val="16"/>
        </w:rPr>
        <w:t xml:space="preserve"> </w:t>
      </w:r>
      <w:r w:rsidRPr="009A6333">
        <w:rPr>
          <w:rFonts w:asciiTheme="majorHAnsi" w:hAnsiTheme="majorHAnsi"/>
          <w:vanish/>
          <w:sz w:val="16"/>
        </w:rPr>
        <w:t>virus</w:t>
      </w:r>
      <w:r w:rsidRPr="009A6333">
        <w:rPr>
          <w:rFonts w:asciiTheme="majorHAnsi" w:hAnsiTheme="majorHAnsi"/>
          <w:bCs/>
          <w:vanish/>
          <w:sz w:val="16"/>
        </w:rPr>
        <w: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circular</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patents"</w:t>
      </w:r>
      <w:r w:rsidRPr="006667E6">
        <w:rPr>
          <w:rFonts w:asciiTheme="majorHAnsi" w:hAnsiTheme="majorHAnsi"/>
          <w:sz w:val="16"/>
        </w:rPr>
        <w:t xml:space="preserve"> </w:t>
      </w:r>
      <w:r w:rsidRPr="009A6333">
        <w:rPr>
          <w:rFonts w:asciiTheme="majorHAnsi" w:hAnsiTheme="majorHAnsi"/>
          <w:vanish/>
          <w:sz w:val="16"/>
        </w:rPr>
        <w:t>argument</w:t>
      </w:r>
      <w:r w:rsidRPr="006667E6">
        <w:rPr>
          <w:rFonts w:asciiTheme="majorHAnsi" w:hAnsiTheme="majorHAnsi"/>
          <w:sz w:val="16"/>
        </w:rPr>
        <w:t xml:space="preserve"> </w:t>
      </w:r>
      <w:r w:rsidRPr="009A6333">
        <w:rPr>
          <w:rFonts w:asciiTheme="majorHAnsi" w:hAnsiTheme="majorHAnsi"/>
          <w:vanish/>
          <w:sz w:val="16"/>
        </w:rPr>
        <w:t>assumes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high</w:t>
      </w:r>
      <w:r w:rsidRPr="006667E6">
        <w:rPr>
          <w:rFonts w:asciiTheme="majorHAnsi" w:hAnsiTheme="majorHAnsi"/>
          <w:sz w:val="16"/>
        </w:rPr>
        <w:t xml:space="preserve"> </w:t>
      </w:r>
      <w:r w:rsidRPr="009A6333">
        <w:rPr>
          <w:rFonts w:asciiTheme="majorHAnsi" w:hAnsiTheme="majorHAnsi"/>
          <w:vanish/>
          <w:sz w:val="16"/>
        </w:rPr>
        <w:t>prices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given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synonymous</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inability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afford</w:t>
      </w:r>
      <w:r w:rsidRPr="006667E6">
        <w:rPr>
          <w:rFonts w:asciiTheme="majorHAnsi" w:hAnsiTheme="majorHAnsi"/>
          <w:sz w:val="16"/>
        </w:rPr>
        <w:t xml:space="preserve"> </w:t>
      </w:r>
      <w:r w:rsidRPr="009A6333">
        <w:rPr>
          <w:rFonts w:asciiTheme="majorHAnsi" w:hAnsiTheme="majorHAnsi"/>
          <w:vanish/>
          <w:sz w:val="16"/>
        </w:rPr>
        <w:t>medication.</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high</w:t>
      </w:r>
      <w:r w:rsidRPr="006667E6">
        <w:rPr>
          <w:rFonts w:asciiTheme="majorHAnsi" w:hAnsiTheme="majorHAnsi"/>
          <w:sz w:val="16"/>
        </w:rPr>
        <w:t xml:space="preserve"> </w:t>
      </w:r>
      <w:r w:rsidRPr="009A6333">
        <w:rPr>
          <w:rFonts w:asciiTheme="majorHAnsi" w:hAnsiTheme="majorHAnsi"/>
          <w:vanish/>
          <w:sz w:val="16"/>
        </w:rPr>
        <w:t>prices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given;</w:t>
      </w:r>
      <w:r w:rsidRPr="006667E6">
        <w:rPr>
          <w:rFonts w:asciiTheme="majorHAnsi" w:hAnsiTheme="majorHAnsi"/>
          <w:sz w:val="16"/>
          <w:highlight w:val="green"/>
        </w:rPr>
        <w:t xml:space="preserve"> </w:t>
      </w:r>
      <w:r w:rsidRPr="006667E6">
        <w:rPr>
          <w:rStyle w:val="Emphasis"/>
          <w:rFonts w:asciiTheme="majorHAnsi" w:hAnsiTheme="majorHAnsi"/>
          <w:highlight w:val="cyan"/>
        </w:rPr>
        <w:t>based on the examples of India and Brazil, relaxing patent standards for developing countries by condoning generic manufacture</w:t>
      </w:r>
      <w:r w:rsidRPr="006667E6">
        <w:rPr>
          <w:rFonts w:asciiTheme="majorHAnsi" w:hAnsiTheme="majorHAnsi"/>
          <w:sz w:val="16"/>
          <w:highlight w:val="cyan"/>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parallel</w:t>
      </w:r>
      <w:r w:rsidRPr="006667E6">
        <w:rPr>
          <w:rFonts w:asciiTheme="majorHAnsi" w:hAnsiTheme="majorHAnsi"/>
          <w:sz w:val="16"/>
        </w:rPr>
        <w:t xml:space="preserve"> </w:t>
      </w:r>
      <w:r w:rsidRPr="009A6333">
        <w:rPr>
          <w:rFonts w:asciiTheme="majorHAnsi" w:hAnsiTheme="majorHAnsi"/>
          <w:vanish/>
          <w:sz w:val="16"/>
        </w:rPr>
        <w:t>imports4</w:t>
      </w:r>
      <w:r w:rsidRPr="006667E6">
        <w:rPr>
          <w:rFonts w:asciiTheme="majorHAnsi" w:hAnsiTheme="majorHAnsi"/>
          <w:sz w:val="16"/>
        </w:rPr>
        <w:t xml:space="preserve"> </w:t>
      </w:r>
      <w:r w:rsidRPr="009A6333">
        <w:rPr>
          <w:rFonts w:asciiTheme="majorHAnsi" w:hAnsiTheme="majorHAnsi"/>
          <w:vanish/>
          <w:sz w:val="16"/>
        </w:rPr>
        <w:t>3</w:t>
      </w:r>
      <w:r w:rsidRPr="006667E6">
        <w:rPr>
          <w:rFonts w:asciiTheme="majorHAnsi" w:hAnsiTheme="majorHAnsi"/>
          <w:sz w:val="16"/>
        </w:rPr>
        <w:t xml:space="preserve"> </w:t>
      </w:r>
      <w:r w:rsidRPr="006667E6">
        <w:rPr>
          <w:rStyle w:val="Emphasis"/>
          <w:rFonts w:asciiTheme="majorHAnsi" w:hAnsiTheme="majorHAnsi"/>
          <w:highlight w:val="cyan"/>
        </w:rPr>
        <w:t>dramatically lowers prices and increases access to anti-retroviral treatment</w:t>
      </w:r>
      <w:r w:rsidRPr="009A6333">
        <w:rPr>
          <w:rFonts w:asciiTheme="majorHAnsi" w:hAnsiTheme="majorHAnsi"/>
          <w:bCs/>
          <w:vanish/>
          <w:sz w:val="16"/>
        </w:rPr>
        <w:t>.</w:t>
      </w:r>
      <w:r w:rsidRPr="006667E6">
        <w:rPr>
          <w:rFonts w:asciiTheme="majorHAnsi" w:hAnsiTheme="majorHAnsi"/>
          <w:bCs/>
          <w:sz w:val="16"/>
        </w:rPr>
        <w:t xml:space="preserve"> </w:t>
      </w:r>
      <w:r w:rsidRPr="009A6333">
        <w:rPr>
          <w:rFonts w:asciiTheme="majorHAnsi" w:hAnsiTheme="majorHAnsi"/>
          <w:vanish/>
          <w:sz w:val="16"/>
        </w:rPr>
        <w:t>44</w:t>
      </w:r>
      <w:r w:rsidRPr="006667E6">
        <w:rPr>
          <w:rFonts w:asciiTheme="majorHAnsi" w:hAnsiTheme="majorHAnsi"/>
          <w:sz w:val="16"/>
        </w:rPr>
        <w:t xml:space="preserve"> </w:t>
      </w:r>
      <w:r w:rsidRPr="009A6333">
        <w:rPr>
          <w:rFonts w:asciiTheme="majorHAnsi" w:hAnsiTheme="majorHAnsi"/>
          <w:vanish/>
          <w:sz w:val="16"/>
        </w:rPr>
        <w:t>Instead</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true</w:t>
      </w:r>
      <w:r w:rsidRPr="006667E6">
        <w:rPr>
          <w:rFonts w:asciiTheme="majorHAnsi" w:hAnsiTheme="majorHAnsi"/>
          <w:sz w:val="16"/>
        </w:rPr>
        <w:t xml:space="preserve"> </w:t>
      </w:r>
      <w:r w:rsidRPr="009A6333">
        <w:rPr>
          <w:rFonts w:asciiTheme="majorHAnsi" w:hAnsiTheme="majorHAnsi"/>
          <w:vanish/>
          <w:sz w:val="16"/>
        </w:rPr>
        <w:t>barrier</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unaffordability.</w:t>
      </w:r>
      <w:r w:rsidRPr="006667E6">
        <w:rPr>
          <w:rFonts w:asciiTheme="majorHAnsi" w:hAnsiTheme="majorHAnsi"/>
          <w:bCs/>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idea</w:t>
      </w:r>
      <w:r w:rsidRPr="006667E6">
        <w:rPr>
          <w:rFonts w:asciiTheme="majorHAnsi" w:hAnsiTheme="majorHAnsi"/>
          <w:sz w:val="16"/>
        </w:rPr>
        <w:t xml:space="preserve"> </w:t>
      </w:r>
      <w:r w:rsidRPr="009A6333">
        <w:rPr>
          <w:rFonts w:asciiTheme="majorHAnsi" w:hAnsiTheme="majorHAnsi"/>
          <w:vanish/>
          <w:sz w:val="16"/>
        </w:rPr>
        <w:t>should</w:t>
      </w:r>
      <w:r w:rsidRPr="006667E6">
        <w:rPr>
          <w:rFonts w:asciiTheme="majorHAnsi" w:hAnsiTheme="majorHAnsi"/>
          <w:sz w:val="16"/>
        </w:rPr>
        <w:t xml:space="preserve"> </w:t>
      </w:r>
      <w:r w:rsidRPr="009A6333">
        <w:rPr>
          <w:rFonts w:asciiTheme="majorHAnsi" w:hAnsiTheme="majorHAnsi"/>
          <w:vanish/>
          <w:sz w:val="16"/>
        </w:rPr>
        <w:t>empower</w:t>
      </w:r>
      <w:r w:rsidRPr="006667E6">
        <w:rPr>
          <w:rFonts w:asciiTheme="majorHAnsi" w:hAnsiTheme="majorHAnsi"/>
          <w:sz w:val="16"/>
        </w:rPr>
        <w:t xml:space="preserve"> </w:t>
      </w:r>
      <w:r w:rsidRPr="009A6333">
        <w:rPr>
          <w:rFonts w:asciiTheme="majorHAnsi" w:hAnsiTheme="majorHAnsi"/>
          <w:vanish/>
          <w:sz w:val="16"/>
        </w:rPr>
        <w:t>those</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truly</w:t>
      </w:r>
      <w:r w:rsidRPr="006667E6">
        <w:rPr>
          <w:rFonts w:asciiTheme="majorHAnsi" w:hAnsiTheme="majorHAnsi"/>
          <w:sz w:val="16"/>
        </w:rPr>
        <w:t xml:space="preserve"> </w:t>
      </w:r>
      <w:r w:rsidRPr="009A6333">
        <w:rPr>
          <w:rFonts w:asciiTheme="majorHAnsi" w:hAnsiTheme="majorHAnsi"/>
          <w:vanish/>
          <w:sz w:val="16"/>
        </w:rPr>
        <w:t>concerned</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combating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AIDS</w:t>
      </w:r>
      <w:r w:rsidRPr="006667E6">
        <w:rPr>
          <w:rFonts w:asciiTheme="majorHAnsi" w:hAnsiTheme="majorHAnsi"/>
          <w:sz w:val="16"/>
        </w:rPr>
        <w:t xml:space="preserve"> </w:t>
      </w:r>
      <w:r w:rsidRPr="009A6333">
        <w:rPr>
          <w:rFonts w:asciiTheme="majorHAnsi" w:hAnsiTheme="majorHAnsi"/>
          <w:vanish/>
          <w:sz w:val="16"/>
        </w:rPr>
        <w:t>epidemic</w:t>
      </w:r>
      <w:r w:rsidRPr="006667E6">
        <w:rPr>
          <w:rFonts w:asciiTheme="majorHAnsi" w:hAnsiTheme="majorHAnsi"/>
          <w:sz w:val="16"/>
        </w:rPr>
        <w:t xml:space="preserve"> </w:t>
      </w:r>
      <w:r w:rsidRPr="009A6333">
        <w:rPr>
          <w:rFonts w:asciiTheme="majorHAnsi" w:hAnsiTheme="majorHAnsi"/>
          <w:vanish/>
          <w:sz w:val="16"/>
        </w:rPr>
        <w:t>because,</w:t>
      </w:r>
      <w:r w:rsidRPr="006667E6">
        <w:rPr>
          <w:rFonts w:asciiTheme="majorHAnsi" w:hAnsiTheme="majorHAnsi"/>
          <w:sz w:val="16"/>
        </w:rPr>
        <w:t xml:space="preserve"> </w:t>
      </w:r>
      <w:r w:rsidRPr="009A6333">
        <w:rPr>
          <w:rFonts w:asciiTheme="majorHAnsi" w:hAnsiTheme="majorHAnsi"/>
          <w:vanish/>
          <w:sz w:val="16"/>
        </w:rPr>
        <w:t>while</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multidimensional</w:t>
      </w:r>
      <w:r w:rsidRPr="006667E6">
        <w:rPr>
          <w:rFonts w:asciiTheme="majorHAnsi" w:hAnsiTheme="majorHAnsi"/>
          <w:sz w:val="16"/>
        </w:rPr>
        <w:t xml:space="preserve"> </w:t>
      </w:r>
      <w:r w:rsidRPr="009A6333">
        <w:rPr>
          <w:rFonts w:asciiTheme="majorHAnsi" w:hAnsiTheme="majorHAnsi"/>
          <w:vanish/>
          <w:sz w:val="16"/>
        </w:rPr>
        <w:t>problem</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no</w:t>
      </w:r>
      <w:r w:rsidRPr="006667E6">
        <w:rPr>
          <w:rFonts w:asciiTheme="majorHAnsi" w:hAnsiTheme="majorHAnsi"/>
          <w:sz w:val="16"/>
        </w:rPr>
        <w:t xml:space="preserve"> </w:t>
      </w:r>
      <w:r w:rsidRPr="009A6333">
        <w:rPr>
          <w:rFonts w:asciiTheme="majorHAnsi" w:hAnsiTheme="majorHAnsi"/>
          <w:vanish/>
          <w:sz w:val="16"/>
        </w:rPr>
        <w:t>immediate</w:t>
      </w:r>
      <w:r w:rsidRPr="006667E6">
        <w:rPr>
          <w:rFonts w:asciiTheme="majorHAnsi" w:hAnsiTheme="majorHAnsi"/>
          <w:sz w:val="16"/>
        </w:rPr>
        <w:t xml:space="preserve"> </w:t>
      </w:r>
      <w:r w:rsidRPr="009A6333">
        <w:rPr>
          <w:rFonts w:asciiTheme="majorHAnsi" w:hAnsiTheme="majorHAnsi"/>
          <w:vanish/>
          <w:sz w:val="16"/>
        </w:rPr>
        <w:t>solution</w:t>
      </w:r>
      <w:r w:rsidRPr="009A6333">
        <w:rPr>
          <w:rFonts w:asciiTheme="majorHAnsi" w:hAnsiTheme="majorHAnsi"/>
          <w:bCs/>
          <w:vanish/>
          <w:sz w:val="16"/>
        </w:rPr>
        <w:t>,</w:t>
      </w:r>
      <w:r w:rsidRPr="006667E6">
        <w:rPr>
          <w:rFonts w:asciiTheme="majorHAnsi" w:hAnsiTheme="majorHAnsi"/>
          <w:bCs/>
          <w:sz w:val="16"/>
        </w:rPr>
        <w:t xml:space="preserve"> </w:t>
      </w:r>
      <w:r w:rsidRPr="009A6333">
        <w:rPr>
          <w:rFonts w:asciiTheme="majorHAnsi" w:hAnsiTheme="majorHAnsi"/>
          <w:vanish/>
          <w:sz w:val="16"/>
        </w:rPr>
        <w:t>current</w:t>
      </w:r>
      <w:r w:rsidRPr="006667E6">
        <w:rPr>
          <w:rFonts w:asciiTheme="majorHAnsi" w:hAnsiTheme="majorHAnsi"/>
          <w:sz w:val="16"/>
        </w:rPr>
        <w:t xml:space="preserve"> </w:t>
      </w:r>
      <w:r w:rsidRPr="009A6333">
        <w:rPr>
          <w:rFonts w:asciiTheme="majorHAnsi" w:hAnsiTheme="majorHAnsi"/>
          <w:vanish/>
          <w:sz w:val="16"/>
        </w:rPr>
        <w:t>technology</w:t>
      </w:r>
      <w:r w:rsidRPr="006667E6">
        <w:rPr>
          <w:rFonts w:asciiTheme="majorHAnsi" w:hAnsiTheme="majorHAnsi"/>
          <w:sz w:val="16"/>
        </w:rPr>
        <w:t xml:space="preserve"> </w:t>
      </w:r>
      <w:r w:rsidRPr="009A6333">
        <w:rPr>
          <w:rFonts w:asciiTheme="majorHAnsi" w:hAnsiTheme="majorHAnsi"/>
          <w:vanish/>
          <w:sz w:val="16"/>
        </w:rPr>
        <w:t>already</w:t>
      </w:r>
      <w:r w:rsidRPr="006667E6">
        <w:rPr>
          <w:rFonts w:asciiTheme="majorHAnsi" w:hAnsiTheme="majorHAnsi"/>
          <w:sz w:val="16"/>
        </w:rPr>
        <w:t xml:space="preserve"> </w:t>
      </w:r>
      <w:r w:rsidRPr="009A6333">
        <w:rPr>
          <w:rFonts w:asciiTheme="majorHAnsi" w:hAnsiTheme="majorHAnsi"/>
          <w:vanish/>
          <w:sz w:val="16"/>
        </w:rPr>
        <w:t>allows</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manufacture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affordable</w:t>
      </w:r>
      <w:r w:rsidRPr="006667E6">
        <w:rPr>
          <w:rFonts w:asciiTheme="majorHAnsi" w:hAnsiTheme="majorHAnsi"/>
          <w:sz w:val="16"/>
        </w:rPr>
        <w:t xml:space="preserve"> </w:t>
      </w:r>
      <w:r w:rsidRPr="009A6333">
        <w:rPr>
          <w:rFonts w:asciiTheme="majorHAnsi" w:hAnsiTheme="majorHAnsi"/>
          <w:vanish/>
          <w:sz w:val="16"/>
        </w:rPr>
        <w:t>generic</w:t>
      </w:r>
      <w:r w:rsidRPr="006667E6">
        <w:rPr>
          <w:rFonts w:asciiTheme="majorHAnsi" w:hAnsiTheme="majorHAnsi"/>
          <w:sz w:val="16"/>
        </w:rPr>
        <w:t xml:space="preserve"> </w:t>
      </w:r>
      <w:r w:rsidRPr="009A6333">
        <w:rPr>
          <w:rFonts w:asciiTheme="majorHAnsi" w:hAnsiTheme="majorHAnsi"/>
          <w:vanish/>
          <w:sz w:val="16"/>
        </w:rPr>
        <w:t>treatment.</w:t>
      </w:r>
      <w:r w:rsidRPr="006667E6">
        <w:rPr>
          <w:rFonts w:asciiTheme="majorHAnsi" w:hAnsiTheme="majorHAnsi"/>
          <w:sz w:val="16"/>
        </w:rPr>
        <w:t xml:space="preserve"> </w:t>
      </w:r>
      <w:r w:rsidRPr="009A6333">
        <w:rPr>
          <w:rFonts w:asciiTheme="majorHAnsi" w:hAnsiTheme="majorHAnsi"/>
          <w:vanish/>
          <w:sz w:val="16"/>
        </w:rPr>
        <w:t>Yet</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protections</w:t>
      </w:r>
      <w:r w:rsidRPr="006667E6">
        <w:rPr>
          <w:rFonts w:asciiTheme="majorHAnsi" w:hAnsiTheme="majorHAnsi"/>
          <w:sz w:val="16"/>
        </w:rPr>
        <w:t xml:space="preserve"> </w:t>
      </w:r>
      <w:r w:rsidRPr="009A6333">
        <w:rPr>
          <w:rFonts w:asciiTheme="majorHAnsi" w:hAnsiTheme="majorHAnsi"/>
          <w:vanish/>
          <w:sz w:val="16"/>
        </w:rPr>
        <w:t>presently</w:t>
      </w:r>
      <w:r w:rsidRPr="006667E6">
        <w:rPr>
          <w:rFonts w:asciiTheme="majorHAnsi" w:hAnsiTheme="majorHAnsi"/>
          <w:sz w:val="16"/>
        </w:rPr>
        <w:t xml:space="preserve"> </w:t>
      </w:r>
      <w:r w:rsidRPr="009A6333">
        <w:rPr>
          <w:rFonts w:asciiTheme="majorHAnsi" w:hAnsiTheme="majorHAnsi"/>
          <w:vanish/>
          <w:sz w:val="16"/>
        </w:rPr>
        <w:t>suppress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production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effective</w:t>
      </w:r>
      <w:r w:rsidRPr="006667E6">
        <w:rPr>
          <w:rFonts w:asciiTheme="majorHAnsi" w:hAnsiTheme="majorHAnsi"/>
          <w:sz w:val="16"/>
        </w:rPr>
        <w:t xml:space="preserve"> </w:t>
      </w:r>
      <w:r w:rsidRPr="009A6333">
        <w:rPr>
          <w:rFonts w:asciiTheme="majorHAnsi" w:hAnsiTheme="majorHAnsi"/>
          <w:vanish/>
          <w:sz w:val="16"/>
        </w:rPr>
        <w:t>generic</w:t>
      </w:r>
      <w:r w:rsidRPr="006667E6">
        <w:rPr>
          <w:rFonts w:asciiTheme="majorHAnsi" w:hAnsiTheme="majorHAnsi"/>
          <w:sz w:val="16"/>
        </w:rPr>
        <w:t xml:space="preserve"> </w:t>
      </w:r>
      <w:r w:rsidRPr="009A6333">
        <w:rPr>
          <w:rFonts w:asciiTheme="majorHAnsi" w:hAnsiTheme="majorHAnsi"/>
          <w:vanish/>
          <w:sz w:val="16"/>
        </w:rPr>
        <w:t>antiretrovirals,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detriment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world's</w:t>
      </w:r>
      <w:r w:rsidRPr="006667E6">
        <w:rPr>
          <w:rFonts w:asciiTheme="majorHAnsi" w:hAnsiTheme="majorHAnsi"/>
          <w:sz w:val="16"/>
        </w:rPr>
        <w:t xml:space="preserve"> </w:t>
      </w:r>
      <w:r w:rsidRPr="009A6333">
        <w:rPr>
          <w:rFonts w:asciiTheme="majorHAnsi" w:hAnsiTheme="majorHAnsi"/>
          <w:vanish/>
          <w:sz w:val="16"/>
        </w:rPr>
        <w:t>poorest</w:t>
      </w:r>
      <w:r w:rsidRPr="006667E6">
        <w:rPr>
          <w:rFonts w:asciiTheme="majorHAnsi" w:hAnsiTheme="majorHAnsi"/>
          <w:sz w:val="16"/>
        </w:rPr>
        <w:t xml:space="preserve"> </w:t>
      </w:r>
      <w:r w:rsidRPr="009A6333">
        <w:rPr>
          <w:rFonts w:asciiTheme="majorHAnsi" w:hAnsiTheme="majorHAnsi"/>
          <w:vanish/>
          <w:sz w:val="16"/>
        </w:rPr>
        <w:t>HIV/AIDS</w:t>
      </w:r>
      <w:r w:rsidRPr="006667E6">
        <w:rPr>
          <w:rFonts w:asciiTheme="majorHAnsi" w:hAnsiTheme="majorHAnsi"/>
          <w:sz w:val="16"/>
        </w:rPr>
        <w:t xml:space="preserve"> </w:t>
      </w:r>
      <w:r w:rsidRPr="009A6333">
        <w:rPr>
          <w:rFonts w:asciiTheme="majorHAnsi" w:hAnsiTheme="majorHAnsi"/>
          <w:vanish/>
          <w:sz w:val="16"/>
        </w:rPr>
        <w:t>patients.</w:t>
      </w:r>
    </w:p>
    <w:p w14:paraId="1BFCD349" w14:textId="77777777" w:rsidR="009A6333" w:rsidRPr="006667E6" w:rsidRDefault="009A6333" w:rsidP="009A6333">
      <w:pPr>
        <w:pStyle w:val="Heading4"/>
        <w:spacing w:line="240" w:lineRule="auto"/>
        <w:rPr>
          <w:rFonts w:asciiTheme="majorHAnsi" w:hAnsiTheme="majorHAnsi"/>
        </w:rPr>
      </w:pPr>
      <w:r w:rsidRPr="006667E6">
        <w:rPr>
          <w:rFonts w:asciiTheme="majorHAnsi" w:hAnsiTheme="majorHAnsi"/>
        </w:rPr>
        <w:t>The Plan saves millions of lives every year</w:t>
      </w:r>
    </w:p>
    <w:p w14:paraId="4D424AEB" w14:textId="77777777" w:rsidR="009A6333" w:rsidRPr="006667E6" w:rsidRDefault="009A6333" w:rsidP="009A6333">
      <w:pPr>
        <w:spacing w:line="240" w:lineRule="auto"/>
        <w:rPr>
          <w:rFonts w:asciiTheme="majorHAnsi" w:hAnsiTheme="majorHAnsi"/>
        </w:rPr>
      </w:pPr>
      <w:r w:rsidRPr="006667E6">
        <w:rPr>
          <w:rStyle w:val="Style13ptBold"/>
          <w:rFonts w:asciiTheme="majorHAnsi" w:hAnsiTheme="majorHAnsi"/>
        </w:rPr>
        <w:t>Pheage 16</w:t>
      </w:r>
      <w:r w:rsidRPr="006667E6">
        <w:rPr>
          <w:rFonts w:asciiTheme="majorHAnsi" w:hAnsiTheme="majorHAnsi"/>
          <w:b/>
          <w:bCs/>
        </w:rPr>
        <w:t xml:space="preserve"> </w:t>
      </w:r>
      <w:r w:rsidRPr="006667E6">
        <w:rPr>
          <w:rFonts w:asciiTheme="majorHAnsi" w:hAnsiTheme="majorHAnsi"/>
        </w:rPr>
        <w:t xml:space="preserve">[Tefo Pheage- journalist for African Renewal, December 2016, “Dying from lack of medicines,” United Nations Africa Renewal, </w:t>
      </w:r>
      <w:hyperlink r:id="rId95" w:history="1">
        <w:r w:rsidRPr="006667E6">
          <w:rPr>
            <w:rFonts w:asciiTheme="majorHAnsi" w:hAnsiTheme="majorHAnsi"/>
          </w:rPr>
          <w:t>https://www.un.org/africarenewal/magazine/december-2016-march-2017/dying-lack-medicines]/</w:t>
        </w:r>
      </w:hyperlink>
      <w:r w:rsidRPr="006667E6">
        <w:rPr>
          <w:rFonts w:asciiTheme="majorHAnsi" w:hAnsiTheme="majorHAnsi"/>
        </w:rPr>
        <w:t xml:space="preserve"> Triumph Debate</w:t>
      </w:r>
    </w:p>
    <w:p w14:paraId="03410A71" w14:textId="77777777" w:rsidR="009A6333" w:rsidRPr="006667E6" w:rsidRDefault="009A6333" w:rsidP="009A6333">
      <w:pPr>
        <w:spacing w:line="240" w:lineRule="auto"/>
        <w:rPr>
          <w:rFonts w:asciiTheme="majorHAnsi" w:hAnsiTheme="majorHAnsi"/>
          <w:sz w:val="16"/>
        </w:rPr>
      </w:pPr>
      <w:r w:rsidRPr="009A6333">
        <w:rPr>
          <w:rFonts w:asciiTheme="majorHAnsi" w:hAnsiTheme="majorHAnsi"/>
          <w:vanish/>
          <w:sz w:val="16"/>
        </w:rPr>
        <w:t>Approximately</w:t>
      </w:r>
      <w:r w:rsidRPr="006667E6">
        <w:rPr>
          <w:rFonts w:asciiTheme="majorHAnsi" w:hAnsiTheme="majorHAnsi"/>
          <w:sz w:val="16"/>
        </w:rPr>
        <w:t xml:space="preserve"> </w:t>
      </w:r>
      <w:r w:rsidRPr="006667E6">
        <w:rPr>
          <w:rStyle w:val="Emphasis"/>
          <w:rFonts w:asciiTheme="majorHAnsi" w:hAnsiTheme="majorHAnsi"/>
          <w:highlight w:val="cyan"/>
        </w:rPr>
        <w:t xml:space="preserve">1.6 million Africans died of malaria, tuberculosis and HIV-related illnesses in 2015. These diseases can be prevented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treated</w:t>
      </w:r>
      <w:r w:rsidRPr="006667E6">
        <w:rPr>
          <w:rFonts w:asciiTheme="majorHAnsi" w:hAnsiTheme="majorHAnsi"/>
          <w:sz w:val="16"/>
        </w:rPr>
        <w:t xml:space="preserve"> </w:t>
      </w:r>
      <w:r w:rsidRPr="006667E6">
        <w:rPr>
          <w:rStyle w:val="Emphasis"/>
          <w:rFonts w:asciiTheme="majorHAnsi" w:hAnsiTheme="majorHAnsi"/>
          <w:highlight w:val="cyan"/>
        </w:rPr>
        <w:t xml:space="preserve">with </w:t>
      </w:r>
      <w:r w:rsidRPr="009A6333">
        <w:rPr>
          <w:rFonts w:asciiTheme="majorHAnsi" w:hAnsiTheme="majorHAnsi"/>
          <w:vanish/>
          <w:sz w:val="16"/>
        </w:rPr>
        <w:t>timely</w:t>
      </w:r>
      <w:r w:rsidRPr="006667E6">
        <w:rPr>
          <w:rStyle w:val="Emphasis"/>
          <w:rFonts w:asciiTheme="majorHAnsi" w:hAnsiTheme="majorHAnsi"/>
          <w:highlight w:val="cyan"/>
        </w:rPr>
        <w:t xml:space="preserve"> access to </w:t>
      </w:r>
      <w:r w:rsidRPr="009A6333">
        <w:rPr>
          <w:rFonts w:asciiTheme="majorHAnsi" w:hAnsiTheme="majorHAnsi"/>
          <w:vanish/>
          <w:sz w:val="16"/>
        </w:rPr>
        <w:t>appropriate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affordable</w:t>
      </w:r>
      <w:r w:rsidRPr="006667E6">
        <w:rPr>
          <w:rStyle w:val="Emphasis"/>
          <w:rFonts w:asciiTheme="majorHAnsi" w:hAnsiTheme="majorHAnsi"/>
          <w:highlight w:val="cyan"/>
        </w:rPr>
        <w:t xml:space="preserve"> medicines, </w:t>
      </w:r>
      <w:r w:rsidRPr="009A6333">
        <w:rPr>
          <w:rFonts w:asciiTheme="majorHAnsi" w:hAnsiTheme="majorHAnsi"/>
          <w:vanish/>
          <w:sz w:val="16"/>
        </w:rPr>
        <w:t>vaccines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other</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services.</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less</w:t>
      </w:r>
      <w:r w:rsidRPr="006667E6">
        <w:rPr>
          <w:rFonts w:asciiTheme="majorHAnsi" w:hAnsiTheme="majorHAnsi"/>
          <w:sz w:val="16"/>
        </w:rPr>
        <w:t xml:space="preserve"> </w:t>
      </w:r>
      <w:r w:rsidRPr="009A6333">
        <w:rPr>
          <w:rFonts w:asciiTheme="majorHAnsi" w:hAnsiTheme="majorHAnsi"/>
          <w:vanish/>
          <w:sz w:val="16"/>
        </w:rPr>
        <w:t>than</w:t>
      </w:r>
      <w:r w:rsidRPr="006667E6">
        <w:rPr>
          <w:rFonts w:asciiTheme="majorHAnsi" w:hAnsiTheme="majorHAnsi"/>
          <w:sz w:val="16"/>
        </w:rPr>
        <w:t xml:space="preserve"> </w:t>
      </w:r>
      <w:r w:rsidRPr="009A6333">
        <w:rPr>
          <w:rFonts w:asciiTheme="majorHAnsi" w:hAnsiTheme="majorHAnsi"/>
          <w:vanish/>
          <w:sz w:val="16"/>
        </w:rPr>
        <w:t>2%</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drugs</w:t>
      </w:r>
      <w:r w:rsidRPr="006667E6">
        <w:rPr>
          <w:rFonts w:asciiTheme="majorHAnsi" w:hAnsiTheme="majorHAnsi"/>
          <w:sz w:val="16"/>
        </w:rPr>
        <w:t xml:space="preserve"> </w:t>
      </w:r>
      <w:r w:rsidRPr="009A6333">
        <w:rPr>
          <w:rFonts w:asciiTheme="majorHAnsi" w:hAnsiTheme="majorHAnsi"/>
          <w:vanish/>
          <w:sz w:val="16"/>
        </w:rPr>
        <w:t>consumed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Africa</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produced</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continent,</w:t>
      </w:r>
      <w:r w:rsidRPr="006667E6">
        <w:rPr>
          <w:rFonts w:asciiTheme="majorHAnsi" w:hAnsiTheme="majorHAnsi"/>
          <w:sz w:val="16"/>
        </w:rPr>
        <w:t xml:space="preserve"> </w:t>
      </w:r>
      <w:r w:rsidRPr="009A6333">
        <w:rPr>
          <w:rFonts w:asciiTheme="majorHAnsi" w:hAnsiTheme="majorHAnsi"/>
          <w:vanish/>
          <w:sz w:val="16"/>
        </w:rPr>
        <w:t>meaning</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many</w:t>
      </w:r>
      <w:r w:rsidRPr="006667E6">
        <w:rPr>
          <w:rFonts w:asciiTheme="majorHAnsi" w:hAnsiTheme="majorHAnsi"/>
          <w:sz w:val="16"/>
        </w:rPr>
        <w:t xml:space="preserve"> </w:t>
      </w:r>
      <w:r w:rsidRPr="009A6333">
        <w:rPr>
          <w:rFonts w:asciiTheme="majorHAnsi" w:hAnsiTheme="majorHAnsi"/>
          <w:vanish/>
          <w:sz w:val="16"/>
        </w:rPr>
        <w:t>sick</w:t>
      </w:r>
      <w:r w:rsidRPr="006667E6">
        <w:rPr>
          <w:rFonts w:asciiTheme="majorHAnsi" w:hAnsiTheme="majorHAnsi"/>
          <w:sz w:val="16"/>
        </w:rPr>
        <w:t xml:space="preserve"> </w:t>
      </w:r>
      <w:r w:rsidRPr="009A6333">
        <w:rPr>
          <w:rFonts w:asciiTheme="majorHAnsi" w:hAnsiTheme="majorHAnsi"/>
          <w:vanish/>
          <w:sz w:val="16"/>
        </w:rPr>
        <w:t>patients</w:t>
      </w:r>
      <w:r w:rsidRPr="006667E6">
        <w:rPr>
          <w:rFonts w:asciiTheme="majorHAnsi" w:hAnsiTheme="majorHAnsi"/>
          <w:sz w:val="16"/>
        </w:rPr>
        <w:t xml:space="preserve"> </w:t>
      </w:r>
      <w:r w:rsidRPr="009A6333">
        <w:rPr>
          <w:rFonts w:asciiTheme="majorHAnsi" w:hAnsiTheme="majorHAnsi"/>
          <w:vanish/>
          <w:sz w:val="16"/>
        </w:rPr>
        <w:t>do</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locally</w:t>
      </w:r>
      <w:r w:rsidRPr="006667E6">
        <w:rPr>
          <w:rFonts w:asciiTheme="majorHAnsi" w:hAnsiTheme="majorHAnsi"/>
          <w:sz w:val="16"/>
        </w:rPr>
        <w:t xml:space="preserve"> </w:t>
      </w:r>
      <w:r w:rsidRPr="009A6333">
        <w:rPr>
          <w:rFonts w:asciiTheme="majorHAnsi" w:hAnsiTheme="majorHAnsi"/>
          <w:vanish/>
          <w:sz w:val="16"/>
        </w:rPr>
        <w:t>produced</w:t>
      </w:r>
      <w:r w:rsidRPr="006667E6">
        <w:rPr>
          <w:rFonts w:asciiTheme="majorHAnsi" w:hAnsiTheme="majorHAnsi"/>
          <w:sz w:val="16"/>
        </w:rPr>
        <w:t xml:space="preserve"> </w:t>
      </w:r>
      <w:r w:rsidRPr="009A6333">
        <w:rPr>
          <w:rFonts w:asciiTheme="majorHAnsi" w:hAnsiTheme="majorHAnsi"/>
          <w:vanish/>
          <w:sz w:val="16"/>
        </w:rPr>
        <w:t>drugs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afford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buy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imported</w:t>
      </w:r>
      <w:r w:rsidRPr="006667E6">
        <w:rPr>
          <w:rFonts w:asciiTheme="majorHAnsi" w:hAnsiTheme="majorHAnsi"/>
          <w:sz w:val="16"/>
        </w:rPr>
        <w:t xml:space="preserve"> </w:t>
      </w:r>
      <w:r w:rsidRPr="009A6333">
        <w:rPr>
          <w:rFonts w:asciiTheme="majorHAnsi" w:hAnsiTheme="majorHAnsi"/>
          <w:vanish/>
          <w:sz w:val="16"/>
        </w:rPr>
        <w:t>ones.</w:t>
      </w:r>
      <w:r w:rsidRPr="006667E6">
        <w:rPr>
          <w:rFonts w:asciiTheme="majorHAnsi" w:hAnsiTheme="majorHAnsi"/>
          <w:sz w:val="16"/>
        </w:rPr>
        <w:t xml:space="preserve"> </w:t>
      </w:r>
      <w:r w:rsidRPr="009A6333">
        <w:rPr>
          <w:rFonts w:asciiTheme="majorHAnsi" w:hAnsiTheme="majorHAnsi"/>
          <w:vanish/>
          <w:sz w:val="16"/>
        </w:rPr>
        <w:t>Without</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Africans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susceptible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three</w:t>
      </w:r>
      <w:r w:rsidRPr="006667E6">
        <w:rPr>
          <w:rFonts w:asciiTheme="majorHAnsi" w:hAnsiTheme="majorHAnsi"/>
          <w:sz w:val="16"/>
        </w:rPr>
        <w:t xml:space="preserve"> </w:t>
      </w:r>
      <w:r w:rsidRPr="009A6333">
        <w:rPr>
          <w:rFonts w:asciiTheme="majorHAnsi" w:hAnsiTheme="majorHAnsi"/>
          <w:vanish/>
          <w:sz w:val="16"/>
        </w:rPr>
        <w:t>big</w:t>
      </w:r>
      <w:r w:rsidRPr="006667E6">
        <w:rPr>
          <w:rFonts w:asciiTheme="majorHAnsi" w:hAnsiTheme="majorHAnsi"/>
          <w:sz w:val="16"/>
        </w:rPr>
        <w:t xml:space="preserve"> </w:t>
      </w:r>
      <w:r w:rsidRPr="009A6333">
        <w:rPr>
          <w:rFonts w:asciiTheme="majorHAnsi" w:hAnsiTheme="majorHAnsi"/>
          <w:vanish/>
          <w:sz w:val="16"/>
        </w:rPr>
        <w:t>killer</w:t>
      </w:r>
      <w:r w:rsidRPr="006667E6">
        <w:rPr>
          <w:rFonts w:asciiTheme="majorHAnsi" w:hAnsiTheme="majorHAnsi"/>
          <w:sz w:val="16"/>
        </w:rPr>
        <w:t xml:space="preserve"> </w:t>
      </w:r>
      <w:r w:rsidRPr="009A6333">
        <w:rPr>
          <w:rFonts w:asciiTheme="majorHAnsi" w:hAnsiTheme="majorHAnsi"/>
          <w:vanish/>
          <w:sz w:val="16"/>
        </w:rPr>
        <w:t>diseases</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continent:</w:t>
      </w:r>
      <w:r w:rsidRPr="006667E6">
        <w:rPr>
          <w:rFonts w:asciiTheme="majorHAnsi" w:hAnsiTheme="majorHAnsi"/>
          <w:sz w:val="16"/>
        </w:rPr>
        <w:t xml:space="preserve"> </w:t>
      </w:r>
      <w:r w:rsidRPr="009A6333">
        <w:rPr>
          <w:rFonts w:asciiTheme="majorHAnsi" w:hAnsiTheme="majorHAnsi"/>
          <w:vanish/>
          <w:sz w:val="16"/>
        </w:rPr>
        <w:t>malaria,</w:t>
      </w:r>
      <w:r w:rsidRPr="006667E6">
        <w:rPr>
          <w:rFonts w:asciiTheme="majorHAnsi" w:hAnsiTheme="majorHAnsi"/>
          <w:sz w:val="16"/>
        </w:rPr>
        <w:t xml:space="preserve"> </w:t>
      </w:r>
      <w:r w:rsidRPr="009A6333">
        <w:rPr>
          <w:rFonts w:asciiTheme="majorHAnsi" w:hAnsiTheme="majorHAnsi"/>
          <w:vanish/>
          <w:sz w:val="16"/>
        </w:rPr>
        <w:t>tuberculosis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HIV/AIDS.</w:t>
      </w:r>
      <w:r w:rsidRPr="006667E6">
        <w:rPr>
          <w:rFonts w:asciiTheme="majorHAnsi" w:hAnsiTheme="majorHAnsi"/>
          <w:sz w:val="16"/>
        </w:rPr>
        <w:t xml:space="preserve"> </w:t>
      </w:r>
      <w:r w:rsidRPr="009A6333">
        <w:rPr>
          <w:rFonts w:asciiTheme="majorHAnsi" w:hAnsiTheme="majorHAnsi"/>
          <w:vanish/>
          <w:sz w:val="16"/>
        </w:rPr>
        <w:t>Globally,</w:t>
      </w:r>
      <w:r w:rsidRPr="006667E6">
        <w:rPr>
          <w:rFonts w:asciiTheme="majorHAnsi" w:hAnsiTheme="majorHAnsi"/>
          <w:sz w:val="16"/>
        </w:rPr>
        <w:t xml:space="preserve"> </w:t>
      </w:r>
      <w:r w:rsidRPr="009A6333">
        <w:rPr>
          <w:rFonts w:asciiTheme="majorHAnsi" w:hAnsiTheme="majorHAnsi"/>
          <w:vanish/>
          <w:sz w:val="16"/>
        </w:rPr>
        <w:t>50%</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children</w:t>
      </w:r>
      <w:r w:rsidRPr="006667E6">
        <w:rPr>
          <w:rFonts w:asciiTheme="majorHAnsi" w:hAnsiTheme="majorHAnsi"/>
          <w:sz w:val="16"/>
        </w:rPr>
        <w:t xml:space="preserve"> </w:t>
      </w:r>
      <w:r w:rsidRPr="009A6333">
        <w:rPr>
          <w:rFonts w:asciiTheme="majorHAnsi" w:hAnsiTheme="majorHAnsi"/>
          <w:vanish/>
          <w:sz w:val="16"/>
        </w:rPr>
        <w:t>under</w:t>
      </w:r>
      <w:r w:rsidRPr="006667E6">
        <w:rPr>
          <w:rFonts w:asciiTheme="majorHAnsi" w:hAnsiTheme="majorHAnsi"/>
          <w:sz w:val="16"/>
        </w:rPr>
        <w:t xml:space="preserve"> </w:t>
      </w:r>
      <w:r w:rsidRPr="009A6333">
        <w:rPr>
          <w:rFonts w:asciiTheme="majorHAnsi" w:hAnsiTheme="majorHAnsi"/>
          <w:vanish/>
          <w:sz w:val="16"/>
        </w:rPr>
        <w:t>five</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die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pneumonia,</w:t>
      </w:r>
      <w:r w:rsidRPr="006667E6">
        <w:rPr>
          <w:rFonts w:asciiTheme="majorHAnsi" w:hAnsiTheme="majorHAnsi"/>
          <w:sz w:val="16"/>
        </w:rPr>
        <w:t xml:space="preserve"> </w:t>
      </w:r>
      <w:r w:rsidRPr="009A6333">
        <w:rPr>
          <w:rFonts w:asciiTheme="majorHAnsi" w:hAnsiTheme="majorHAnsi"/>
          <w:vanish/>
          <w:sz w:val="16"/>
        </w:rPr>
        <w:t>diarrhoea,</w:t>
      </w:r>
      <w:r w:rsidRPr="006667E6">
        <w:rPr>
          <w:rFonts w:asciiTheme="majorHAnsi" w:hAnsiTheme="majorHAnsi"/>
          <w:sz w:val="16"/>
        </w:rPr>
        <w:t xml:space="preserve"> </w:t>
      </w:r>
      <w:r w:rsidRPr="009A6333">
        <w:rPr>
          <w:rFonts w:asciiTheme="majorHAnsi" w:hAnsiTheme="majorHAnsi"/>
          <w:vanish/>
          <w:sz w:val="16"/>
        </w:rPr>
        <w:t>measles,</w:t>
      </w:r>
      <w:r w:rsidRPr="006667E6">
        <w:rPr>
          <w:rFonts w:asciiTheme="majorHAnsi" w:hAnsiTheme="majorHAnsi"/>
          <w:sz w:val="16"/>
        </w:rPr>
        <w:t xml:space="preserve"> </w:t>
      </w:r>
      <w:r w:rsidRPr="009A6333">
        <w:rPr>
          <w:rFonts w:asciiTheme="majorHAnsi" w:hAnsiTheme="majorHAnsi"/>
          <w:vanish/>
          <w:sz w:val="16"/>
        </w:rPr>
        <w:t>HIV,</w:t>
      </w:r>
      <w:r w:rsidRPr="006667E6">
        <w:rPr>
          <w:rFonts w:asciiTheme="majorHAnsi" w:hAnsiTheme="majorHAnsi"/>
          <w:sz w:val="16"/>
        </w:rPr>
        <w:t xml:space="preserve"> </w:t>
      </w:r>
      <w:r w:rsidRPr="009A6333">
        <w:rPr>
          <w:rFonts w:asciiTheme="majorHAnsi" w:hAnsiTheme="majorHAnsi"/>
          <w:vanish/>
          <w:sz w:val="16"/>
        </w:rPr>
        <w:t>tuberculosis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malaria</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Africa,</w:t>
      </w:r>
      <w:r w:rsidRPr="006667E6">
        <w:rPr>
          <w:rFonts w:asciiTheme="majorHAnsi" w:hAnsiTheme="majorHAnsi"/>
          <w:sz w:val="16"/>
        </w:rPr>
        <w:t xml:space="preserve"> </w:t>
      </w:r>
      <w:r w:rsidRPr="009A6333">
        <w:rPr>
          <w:rFonts w:asciiTheme="majorHAnsi" w:hAnsiTheme="majorHAnsi"/>
          <w:vanish/>
          <w:sz w:val="16"/>
        </w:rPr>
        <w:t>according</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World</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Organisation</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organisation</w:t>
      </w:r>
      <w:r w:rsidRPr="006667E6">
        <w:rPr>
          <w:rFonts w:asciiTheme="majorHAnsi" w:hAnsiTheme="majorHAnsi"/>
          <w:sz w:val="16"/>
        </w:rPr>
        <w:t xml:space="preserve"> </w:t>
      </w:r>
      <w:r w:rsidRPr="009A6333">
        <w:rPr>
          <w:rFonts w:asciiTheme="majorHAnsi" w:hAnsiTheme="majorHAnsi"/>
          <w:vanish/>
          <w:sz w:val="16"/>
        </w:rPr>
        <w:t>defines</w:t>
      </w:r>
      <w:r w:rsidRPr="006667E6">
        <w:rPr>
          <w:rFonts w:asciiTheme="majorHAnsi" w:hAnsiTheme="majorHAnsi"/>
          <w:sz w:val="16"/>
        </w:rPr>
        <w:t xml:space="preserve"> </w:t>
      </w:r>
      <w:r w:rsidRPr="009A6333">
        <w:rPr>
          <w:rFonts w:asciiTheme="majorHAnsi" w:hAnsiTheme="majorHAnsi"/>
          <w:vanish/>
          <w:sz w:val="16"/>
        </w:rPr>
        <w:t>having</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medicine</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having</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continuously</w:t>
      </w:r>
      <w:r w:rsidRPr="006667E6">
        <w:rPr>
          <w:rFonts w:asciiTheme="majorHAnsi" w:hAnsiTheme="majorHAnsi"/>
          <w:sz w:val="16"/>
        </w:rPr>
        <w:t xml:space="preserve"> </w:t>
      </w:r>
      <w:r w:rsidRPr="009A6333">
        <w:rPr>
          <w:rFonts w:asciiTheme="majorHAnsi" w:hAnsiTheme="majorHAnsi"/>
          <w:vanish/>
          <w:sz w:val="16"/>
        </w:rPr>
        <w:t>available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affordable</w:t>
      </w:r>
      <w:r w:rsidRPr="006667E6">
        <w:rPr>
          <w:rFonts w:asciiTheme="majorHAnsi" w:hAnsiTheme="majorHAnsi"/>
          <w:sz w:val="16"/>
        </w:rPr>
        <w:t xml:space="preserve"> </w:t>
      </w:r>
      <w:r w:rsidRPr="009A6333">
        <w:rPr>
          <w:rFonts w:asciiTheme="majorHAnsi" w:hAnsiTheme="majorHAnsi"/>
          <w:vanish/>
          <w:sz w:val="16"/>
        </w:rPr>
        <w:t>at</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facilities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within</w:t>
      </w:r>
      <w:r w:rsidRPr="006667E6">
        <w:rPr>
          <w:rFonts w:asciiTheme="majorHAnsi" w:hAnsiTheme="majorHAnsi"/>
          <w:sz w:val="16"/>
        </w:rPr>
        <w:t xml:space="preserve"> </w:t>
      </w:r>
      <w:r w:rsidRPr="009A6333">
        <w:rPr>
          <w:rFonts w:asciiTheme="majorHAnsi" w:hAnsiTheme="majorHAnsi"/>
          <w:vanish/>
          <w:sz w:val="16"/>
        </w:rPr>
        <w:t>one</w:t>
      </w:r>
      <w:r w:rsidRPr="006667E6">
        <w:rPr>
          <w:rFonts w:asciiTheme="majorHAnsi" w:hAnsiTheme="majorHAnsi"/>
          <w:sz w:val="16"/>
        </w:rPr>
        <w:t xml:space="preserve"> </w:t>
      </w:r>
      <w:r w:rsidRPr="009A6333">
        <w:rPr>
          <w:rFonts w:asciiTheme="majorHAnsi" w:hAnsiTheme="majorHAnsi"/>
          <w:vanish/>
          <w:sz w:val="16"/>
        </w:rPr>
        <w:t>hour’s</w:t>
      </w:r>
      <w:r w:rsidRPr="006667E6">
        <w:rPr>
          <w:rFonts w:asciiTheme="majorHAnsi" w:hAnsiTheme="majorHAnsi"/>
          <w:sz w:val="16"/>
        </w:rPr>
        <w:t xml:space="preserve"> </w:t>
      </w:r>
      <w:r w:rsidRPr="009A6333">
        <w:rPr>
          <w:rFonts w:asciiTheme="majorHAnsi" w:hAnsiTheme="majorHAnsi"/>
          <w:vanish/>
          <w:sz w:val="16"/>
        </w:rPr>
        <w:t>walk</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population.</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some</w:t>
      </w:r>
      <w:r w:rsidRPr="006667E6">
        <w:rPr>
          <w:rFonts w:asciiTheme="majorHAnsi" w:hAnsiTheme="majorHAnsi"/>
          <w:sz w:val="16"/>
        </w:rPr>
        <w:t xml:space="preserve"> </w:t>
      </w:r>
      <w:r w:rsidRPr="009A6333">
        <w:rPr>
          <w:rFonts w:asciiTheme="majorHAnsi" w:hAnsiTheme="majorHAnsi"/>
          <w:vanish/>
          <w:sz w:val="16"/>
        </w:rPr>
        <w:t>parts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Zimbabwe,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example,</w:t>
      </w:r>
      <w:r w:rsidRPr="006667E6">
        <w:rPr>
          <w:rFonts w:asciiTheme="majorHAnsi" w:hAnsiTheme="majorHAnsi"/>
          <w:sz w:val="16"/>
        </w:rPr>
        <w:t xml:space="preserve"> </w:t>
      </w:r>
      <w:r w:rsidRPr="009A6333">
        <w:rPr>
          <w:rFonts w:asciiTheme="majorHAnsi" w:hAnsiTheme="majorHAnsi"/>
          <w:vanish/>
          <w:sz w:val="16"/>
        </w:rPr>
        <w:t>some</w:t>
      </w:r>
      <w:r w:rsidRPr="006667E6">
        <w:rPr>
          <w:rFonts w:asciiTheme="majorHAnsi" w:hAnsiTheme="majorHAnsi"/>
          <w:sz w:val="16"/>
        </w:rPr>
        <w:t xml:space="preserve"> </w:t>
      </w:r>
      <w:r w:rsidRPr="009A6333">
        <w:rPr>
          <w:rFonts w:asciiTheme="majorHAnsi" w:hAnsiTheme="majorHAnsi"/>
          <w:vanish/>
          <w:sz w:val="16"/>
        </w:rPr>
        <w:t>nurses</w:t>
      </w:r>
      <w:r w:rsidRPr="006667E6">
        <w:rPr>
          <w:rFonts w:asciiTheme="majorHAnsi" w:hAnsiTheme="majorHAnsi"/>
          <w:sz w:val="16"/>
        </w:rPr>
        <w:t xml:space="preserve"> </w:t>
      </w:r>
      <w:r w:rsidRPr="009A6333">
        <w:rPr>
          <w:rFonts w:asciiTheme="majorHAnsi" w:hAnsiTheme="majorHAnsi"/>
          <w:vanish/>
          <w:sz w:val="16"/>
        </w:rPr>
        <w:t>give</w:t>
      </w:r>
      <w:r w:rsidRPr="006667E6">
        <w:rPr>
          <w:rFonts w:asciiTheme="majorHAnsi" w:hAnsiTheme="majorHAnsi"/>
          <w:sz w:val="16"/>
        </w:rPr>
        <w:t xml:space="preserve"> </w:t>
      </w:r>
      <w:r w:rsidRPr="009A6333">
        <w:rPr>
          <w:rFonts w:asciiTheme="majorHAnsi" w:hAnsiTheme="majorHAnsi"/>
          <w:vanish/>
          <w:sz w:val="16"/>
        </w:rPr>
        <w:t>painkillers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sick</w:t>
      </w:r>
      <w:r w:rsidRPr="006667E6">
        <w:rPr>
          <w:rFonts w:asciiTheme="majorHAnsi" w:hAnsiTheme="majorHAnsi"/>
          <w:sz w:val="16"/>
        </w:rPr>
        <w:t xml:space="preserve"> </w:t>
      </w:r>
      <w:r w:rsidRPr="009A6333">
        <w:rPr>
          <w:rFonts w:asciiTheme="majorHAnsi" w:hAnsiTheme="majorHAnsi"/>
          <w:vanish/>
          <w:sz w:val="16"/>
        </w:rPr>
        <w:t>patients</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“treat-all</w:t>
      </w:r>
      <w:r w:rsidRPr="006667E6">
        <w:rPr>
          <w:rFonts w:asciiTheme="majorHAnsi" w:hAnsiTheme="majorHAnsi"/>
          <w:sz w:val="16"/>
        </w:rPr>
        <w:t xml:space="preserve"> </w:t>
      </w:r>
      <w:r w:rsidRPr="009A6333">
        <w:rPr>
          <w:rFonts w:asciiTheme="majorHAnsi" w:hAnsiTheme="majorHAnsi"/>
          <w:vanish/>
          <w:sz w:val="16"/>
        </w:rPr>
        <w:t>drug,”</w:t>
      </w:r>
      <w:r w:rsidRPr="006667E6">
        <w:rPr>
          <w:rFonts w:asciiTheme="majorHAnsi" w:hAnsiTheme="majorHAnsi"/>
          <w:sz w:val="16"/>
        </w:rPr>
        <w:t xml:space="preserve"> </w:t>
      </w:r>
      <w:r w:rsidRPr="009A6333">
        <w:rPr>
          <w:rFonts w:asciiTheme="majorHAnsi" w:hAnsiTheme="majorHAnsi"/>
          <w:vanish/>
          <w:sz w:val="16"/>
        </w:rPr>
        <w:t>says</w:t>
      </w:r>
      <w:r w:rsidRPr="006667E6">
        <w:rPr>
          <w:rFonts w:asciiTheme="majorHAnsi" w:hAnsiTheme="majorHAnsi"/>
          <w:sz w:val="16"/>
        </w:rPr>
        <w:t xml:space="preserve"> </w:t>
      </w:r>
      <w:r w:rsidRPr="009A6333">
        <w:rPr>
          <w:rFonts w:asciiTheme="majorHAnsi" w:hAnsiTheme="majorHAnsi"/>
          <w:vanish/>
          <w:sz w:val="16"/>
        </w:rPr>
        <w:t>Charles</w:t>
      </w:r>
      <w:r w:rsidRPr="006667E6">
        <w:rPr>
          <w:rFonts w:asciiTheme="majorHAnsi" w:hAnsiTheme="majorHAnsi"/>
          <w:sz w:val="16"/>
        </w:rPr>
        <w:t xml:space="preserve"> </w:t>
      </w:r>
      <w:r w:rsidRPr="009A6333">
        <w:rPr>
          <w:rFonts w:asciiTheme="majorHAnsi" w:hAnsiTheme="majorHAnsi"/>
          <w:vanish/>
          <w:sz w:val="16"/>
        </w:rPr>
        <w:t>Ndlovu,</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Zimbabwean</w:t>
      </w:r>
      <w:r w:rsidRPr="006667E6">
        <w:rPr>
          <w:rFonts w:asciiTheme="majorHAnsi" w:hAnsiTheme="majorHAnsi"/>
          <w:sz w:val="16"/>
        </w:rPr>
        <w:t xml:space="preserve"> </w:t>
      </w:r>
      <w:r w:rsidRPr="009A6333">
        <w:rPr>
          <w:rFonts w:asciiTheme="majorHAnsi" w:hAnsiTheme="majorHAnsi"/>
          <w:vanish/>
          <w:sz w:val="16"/>
        </w:rPr>
        <w:t>living</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Botswana.</w:t>
      </w:r>
      <w:r w:rsidRPr="006667E6">
        <w:rPr>
          <w:rFonts w:asciiTheme="majorHAnsi" w:hAnsiTheme="majorHAnsi"/>
          <w:sz w:val="16"/>
        </w:rPr>
        <w:t xml:space="preserve"> </w:t>
      </w:r>
      <w:r w:rsidRPr="009A6333">
        <w:rPr>
          <w:rFonts w:asciiTheme="majorHAnsi" w:hAnsiTheme="majorHAnsi"/>
          <w:vanish/>
          <w:sz w:val="16"/>
        </w:rPr>
        <w:t>Some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his</w:t>
      </w:r>
      <w:r w:rsidRPr="006667E6">
        <w:rPr>
          <w:rFonts w:asciiTheme="majorHAnsi" w:hAnsiTheme="majorHAnsi"/>
          <w:sz w:val="16"/>
        </w:rPr>
        <w:t xml:space="preserve"> </w:t>
      </w:r>
      <w:r w:rsidRPr="009A6333">
        <w:rPr>
          <w:rFonts w:asciiTheme="majorHAnsi" w:hAnsiTheme="majorHAnsi"/>
          <w:vanish/>
          <w:sz w:val="16"/>
        </w:rPr>
        <w:t>family</w:t>
      </w:r>
      <w:r w:rsidRPr="006667E6">
        <w:rPr>
          <w:rFonts w:asciiTheme="majorHAnsi" w:hAnsiTheme="majorHAnsi"/>
          <w:sz w:val="16"/>
        </w:rPr>
        <w:t xml:space="preserve"> </w:t>
      </w:r>
      <w:r w:rsidRPr="009A6333">
        <w:rPr>
          <w:rFonts w:asciiTheme="majorHAnsi" w:hAnsiTheme="majorHAnsi"/>
          <w:vanish/>
          <w:sz w:val="16"/>
        </w:rPr>
        <w:t>members</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been</w:t>
      </w:r>
      <w:r w:rsidRPr="006667E6">
        <w:rPr>
          <w:rFonts w:asciiTheme="majorHAnsi" w:hAnsiTheme="majorHAnsi"/>
          <w:sz w:val="16"/>
        </w:rPr>
        <w:t xml:space="preserve"> </w:t>
      </w:r>
      <w:r w:rsidRPr="009A6333">
        <w:rPr>
          <w:rFonts w:asciiTheme="majorHAnsi" w:hAnsiTheme="majorHAnsi"/>
          <w:vanish/>
          <w:sz w:val="16"/>
        </w:rPr>
        <w:t>treated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hospitals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Zimbabwe.</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most</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unavailable,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nurses</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little</w:t>
      </w:r>
      <w:r w:rsidRPr="006667E6">
        <w:rPr>
          <w:rFonts w:asciiTheme="majorHAnsi" w:hAnsiTheme="majorHAnsi"/>
          <w:sz w:val="16"/>
        </w:rPr>
        <w:t xml:space="preserve"> </w:t>
      </w:r>
      <w:r w:rsidRPr="009A6333">
        <w:rPr>
          <w:rFonts w:asciiTheme="majorHAnsi" w:hAnsiTheme="majorHAnsi"/>
          <w:vanish/>
          <w:sz w:val="16"/>
        </w:rPr>
        <w:t>choice.</w:t>
      </w:r>
      <w:r w:rsidRPr="006667E6">
        <w:rPr>
          <w:rFonts w:asciiTheme="majorHAnsi" w:hAnsiTheme="majorHAnsi"/>
          <w:sz w:val="16"/>
        </w:rPr>
        <w:t xml:space="preserve"> </w:t>
      </w:r>
      <w:r w:rsidRPr="009A6333">
        <w:rPr>
          <w:rFonts w:asciiTheme="majorHAnsi" w:hAnsiTheme="majorHAnsi"/>
          <w:vanish/>
          <w:sz w:val="16"/>
        </w:rPr>
        <w:t>Dave</w:t>
      </w:r>
      <w:r w:rsidRPr="006667E6">
        <w:rPr>
          <w:rFonts w:asciiTheme="majorHAnsi" w:hAnsiTheme="majorHAnsi"/>
          <w:sz w:val="16"/>
        </w:rPr>
        <w:t xml:space="preserve"> </w:t>
      </w:r>
      <w:r w:rsidRPr="009A6333">
        <w:rPr>
          <w:rFonts w:asciiTheme="majorHAnsi" w:hAnsiTheme="majorHAnsi"/>
          <w:vanish/>
          <w:sz w:val="16"/>
        </w:rPr>
        <w:t>Puo,</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Mpumalanga</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South</w:t>
      </w:r>
      <w:r w:rsidRPr="006667E6">
        <w:rPr>
          <w:rFonts w:asciiTheme="majorHAnsi" w:hAnsiTheme="majorHAnsi"/>
          <w:sz w:val="16"/>
        </w:rPr>
        <w:t xml:space="preserve"> </w:t>
      </w:r>
      <w:r w:rsidRPr="009A6333">
        <w:rPr>
          <w:rFonts w:asciiTheme="majorHAnsi" w:hAnsiTheme="majorHAnsi"/>
          <w:vanish/>
          <w:sz w:val="16"/>
        </w:rPr>
        <w:t>Africa,</w:t>
      </w:r>
      <w:r w:rsidRPr="006667E6">
        <w:rPr>
          <w:rFonts w:asciiTheme="majorHAnsi" w:hAnsiTheme="majorHAnsi"/>
          <w:sz w:val="16"/>
        </w:rPr>
        <w:t xml:space="preserve"> </w:t>
      </w:r>
      <w:r w:rsidRPr="009A6333">
        <w:rPr>
          <w:rFonts w:asciiTheme="majorHAnsi" w:hAnsiTheme="majorHAnsi"/>
          <w:vanish/>
          <w:sz w:val="16"/>
        </w:rPr>
        <w:t>says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his</w:t>
      </w:r>
      <w:r w:rsidRPr="006667E6">
        <w:rPr>
          <w:rFonts w:asciiTheme="majorHAnsi" w:hAnsiTheme="majorHAnsi"/>
          <w:sz w:val="16"/>
        </w:rPr>
        <w:t xml:space="preserve"> </w:t>
      </w:r>
      <w:r w:rsidRPr="009A6333">
        <w:rPr>
          <w:rFonts w:asciiTheme="majorHAnsi" w:hAnsiTheme="majorHAnsi"/>
          <w:vanish/>
          <w:sz w:val="16"/>
        </w:rPr>
        <w:t>country,</w:t>
      </w:r>
      <w:r w:rsidRPr="006667E6">
        <w:rPr>
          <w:rFonts w:asciiTheme="majorHAnsi" w:hAnsiTheme="majorHAnsi"/>
          <w:sz w:val="16"/>
        </w:rPr>
        <w:t xml:space="preserve"> </w:t>
      </w:r>
      <w:r w:rsidRPr="009A6333">
        <w:rPr>
          <w:rFonts w:asciiTheme="majorHAnsi" w:hAnsiTheme="majorHAnsi"/>
          <w:vanish/>
          <w:sz w:val="16"/>
        </w:rPr>
        <w:t>“when</w:t>
      </w:r>
      <w:r w:rsidRPr="006667E6">
        <w:rPr>
          <w:rFonts w:asciiTheme="majorHAnsi" w:hAnsiTheme="majorHAnsi"/>
          <w:sz w:val="16"/>
        </w:rPr>
        <w:t xml:space="preserve"> </w:t>
      </w:r>
      <w:r w:rsidRPr="009A6333">
        <w:rPr>
          <w:rFonts w:asciiTheme="majorHAnsi" w:hAnsiTheme="majorHAnsi"/>
          <w:vanish/>
          <w:sz w:val="16"/>
        </w:rPr>
        <w:t>you</w:t>
      </w:r>
      <w:r w:rsidRPr="006667E6">
        <w:rPr>
          <w:rFonts w:asciiTheme="majorHAnsi" w:hAnsiTheme="majorHAnsi"/>
          <w:sz w:val="16"/>
        </w:rPr>
        <w:t xml:space="preserve"> </w:t>
      </w:r>
      <w:r w:rsidRPr="009A6333">
        <w:rPr>
          <w:rFonts w:asciiTheme="majorHAnsi" w:hAnsiTheme="majorHAnsi"/>
          <w:vanish/>
          <w:sz w:val="16"/>
        </w:rPr>
        <w:t>seek</w:t>
      </w:r>
      <w:r w:rsidRPr="006667E6">
        <w:rPr>
          <w:rFonts w:asciiTheme="majorHAnsi" w:hAnsiTheme="majorHAnsi"/>
          <w:sz w:val="16"/>
        </w:rPr>
        <w:t xml:space="preserve"> </w:t>
      </w:r>
      <w:r w:rsidRPr="009A6333">
        <w:rPr>
          <w:rFonts w:asciiTheme="majorHAnsi" w:hAnsiTheme="majorHAnsi"/>
          <w:vanish/>
          <w:sz w:val="16"/>
        </w:rPr>
        <w:t>medical</w:t>
      </w:r>
      <w:r w:rsidRPr="006667E6">
        <w:rPr>
          <w:rFonts w:asciiTheme="majorHAnsi" w:hAnsiTheme="majorHAnsi"/>
          <w:sz w:val="16"/>
        </w:rPr>
        <w:t xml:space="preserve"> </w:t>
      </w:r>
      <w:r w:rsidRPr="009A6333">
        <w:rPr>
          <w:rFonts w:asciiTheme="majorHAnsi" w:hAnsiTheme="majorHAnsi"/>
          <w:vanish/>
          <w:sz w:val="16"/>
        </w:rPr>
        <w:t>attention,</w:t>
      </w:r>
      <w:r w:rsidRPr="006667E6">
        <w:rPr>
          <w:rFonts w:asciiTheme="majorHAnsi" w:hAnsiTheme="majorHAnsi"/>
          <w:sz w:val="16"/>
        </w:rPr>
        <w:t xml:space="preserve"> </w:t>
      </w:r>
      <w:r w:rsidRPr="009A6333">
        <w:rPr>
          <w:rFonts w:asciiTheme="majorHAnsi" w:hAnsiTheme="majorHAnsi"/>
          <w:vanish/>
          <w:sz w:val="16"/>
        </w:rPr>
        <w:t>you</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often</w:t>
      </w:r>
      <w:r w:rsidRPr="006667E6">
        <w:rPr>
          <w:rFonts w:asciiTheme="majorHAnsi" w:hAnsiTheme="majorHAnsi"/>
          <w:sz w:val="16"/>
        </w:rPr>
        <w:t xml:space="preserve"> </w:t>
      </w:r>
      <w:r w:rsidRPr="009A6333">
        <w:rPr>
          <w:rFonts w:asciiTheme="majorHAnsi" w:hAnsiTheme="majorHAnsi"/>
          <w:vanish/>
          <w:sz w:val="16"/>
        </w:rPr>
        <w:t>informed</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there</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no</w:t>
      </w:r>
      <w:r w:rsidRPr="006667E6">
        <w:rPr>
          <w:rFonts w:asciiTheme="majorHAnsi" w:hAnsiTheme="majorHAnsi"/>
          <w:sz w:val="16"/>
        </w:rPr>
        <w:t xml:space="preserve"> </w:t>
      </w:r>
      <w:r w:rsidRPr="009A6333">
        <w:rPr>
          <w:rFonts w:asciiTheme="majorHAnsi" w:hAnsiTheme="majorHAnsi"/>
          <w:vanish/>
          <w:sz w:val="16"/>
        </w:rPr>
        <w:t>medication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advised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go</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big</w:t>
      </w:r>
      <w:r w:rsidRPr="006667E6">
        <w:rPr>
          <w:rFonts w:asciiTheme="majorHAnsi" w:hAnsiTheme="majorHAnsi"/>
          <w:sz w:val="16"/>
        </w:rPr>
        <w:t xml:space="preserve"> </w:t>
      </w:r>
      <w:r w:rsidRPr="009A6333">
        <w:rPr>
          <w:rFonts w:asciiTheme="majorHAnsi" w:hAnsiTheme="majorHAnsi"/>
          <w:vanish/>
          <w:sz w:val="16"/>
        </w:rPr>
        <w:t>hospitals,”</w:t>
      </w:r>
      <w:r w:rsidRPr="006667E6">
        <w:rPr>
          <w:rFonts w:asciiTheme="majorHAnsi" w:hAnsiTheme="majorHAnsi"/>
          <w:sz w:val="16"/>
        </w:rPr>
        <w:t xml:space="preserve"> </w:t>
      </w:r>
      <w:r w:rsidRPr="009A6333">
        <w:rPr>
          <w:rFonts w:asciiTheme="majorHAnsi" w:hAnsiTheme="majorHAnsi"/>
          <w:vanish/>
          <w:sz w:val="16"/>
        </w:rPr>
        <w:t>which</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majority</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poor</w:t>
      </w:r>
      <w:r w:rsidRPr="006667E6">
        <w:rPr>
          <w:rFonts w:asciiTheme="majorHAnsi" w:hAnsiTheme="majorHAnsi"/>
          <w:sz w:val="16"/>
        </w:rPr>
        <w:t xml:space="preserve"> </w:t>
      </w:r>
      <w:r w:rsidRPr="009A6333">
        <w:rPr>
          <w:rFonts w:asciiTheme="majorHAnsi" w:hAnsiTheme="majorHAnsi"/>
          <w:vanish/>
          <w:sz w:val="16"/>
        </w:rPr>
        <w:t>cannot</w:t>
      </w:r>
      <w:r w:rsidRPr="006667E6">
        <w:rPr>
          <w:rFonts w:asciiTheme="majorHAnsi" w:hAnsiTheme="majorHAnsi"/>
          <w:sz w:val="16"/>
        </w:rPr>
        <w:t xml:space="preserve"> </w:t>
      </w:r>
      <w:r w:rsidRPr="009A6333">
        <w:rPr>
          <w:rFonts w:asciiTheme="majorHAnsi" w:hAnsiTheme="majorHAnsi"/>
          <w:vanish/>
          <w:sz w:val="16"/>
        </w:rPr>
        <w:t>afford.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system</w:t>
      </w:r>
      <w:r w:rsidRPr="006667E6">
        <w:rPr>
          <w:rFonts w:asciiTheme="majorHAnsi" w:hAnsiTheme="majorHAnsi"/>
          <w:sz w:val="16"/>
        </w:rPr>
        <w:t xml:space="preserve"> </w:t>
      </w:r>
      <w:r w:rsidRPr="009A6333">
        <w:rPr>
          <w:rFonts w:asciiTheme="majorHAnsi" w:hAnsiTheme="majorHAnsi"/>
          <w:vanish/>
          <w:sz w:val="16"/>
        </w:rPr>
        <w:t>does</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care</w:t>
      </w:r>
      <w:r w:rsidRPr="006667E6">
        <w:rPr>
          <w:rFonts w:asciiTheme="majorHAnsi" w:hAnsiTheme="majorHAnsi"/>
          <w:sz w:val="16"/>
        </w:rPr>
        <w:t xml:space="preserve"> </w:t>
      </w:r>
      <w:r w:rsidRPr="009A6333">
        <w:rPr>
          <w:rFonts w:asciiTheme="majorHAnsi" w:hAnsiTheme="majorHAnsi"/>
          <w:vanish/>
          <w:sz w:val="16"/>
        </w:rPr>
        <w:t>about</w:t>
      </w:r>
      <w:r w:rsidRPr="006667E6">
        <w:rPr>
          <w:rFonts w:asciiTheme="majorHAnsi" w:hAnsiTheme="majorHAnsi"/>
          <w:sz w:val="16"/>
        </w:rPr>
        <w:t xml:space="preserve"> </w:t>
      </w:r>
      <w:r w:rsidRPr="009A6333">
        <w:rPr>
          <w:rFonts w:asciiTheme="majorHAnsi" w:hAnsiTheme="majorHAnsi"/>
          <w:vanish/>
          <w:sz w:val="16"/>
        </w:rPr>
        <w:t>your</w:t>
      </w:r>
      <w:r w:rsidRPr="006667E6">
        <w:rPr>
          <w:rFonts w:asciiTheme="majorHAnsi" w:hAnsiTheme="majorHAnsi"/>
          <w:sz w:val="16"/>
        </w:rPr>
        <w:t xml:space="preserve"> </w:t>
      </w:r>
      <w:r w:rsidRPr="009A6333">
        <w:rPr>
          <w:rFonts w:asciiTheme="majorHAnsi" w:hAnsiTheme="majorHAnsi"/>
          <w:vanish/>
          <w:sz w:val="16"/>
        </w:rPr>
        <w:t>[empty]</w:t>
      </w:r>
      <w:r w:rsidRPr="006667E6">
        <w:rPr>
          <w:rFonts w:asciiTheme="majorHAnsi" w:hAnsiTheme="majorHAnsi"/>
          <w:sz w:val="16"/>
        </w:rPr>
        <w:t xml:space="preserve"> </w:t>
      </w:r>
      <w:r w:rsidRPr="009A6333">
        <w:rPr>
          <w:rFonts w:asciiTheme="majorHAnsi" w:hAnsiTheme="majorHAnsi"/>
          <w:vanish/>
          <w:sz w:val="16"/>
        </w:rPr>
        <w:t>pockets.”</w:t>
      </w:r>
      <w:r w:rsidRPr="006667E6">
        <w:rPr>
          <w:rFonts w:asciiTheme="majorHAnsi" w:hAnsiTheme="majorHAnsi"/>
          <w:sz w:val="16"/>
        </w:rPr>
        <w:t xml:space="preserve"> </w:t>
      </w:r>
      <w:r w:rsidRPr="009A6333">
        <w:rPr>
          <w:rFonts w:asciiTheme="majorHAnsi" w:hAnsiTheme="majorHAnsi"/>
          <w:vanish/>
          <w:sz w:val="16"/>
        </w:rPr>
        <w:t>Inhibiting</w:t>
      </w:r>
      <w:r w:rsidRPr="006667E6">
        <w:rPr>
          <w:rFonts w:asciiTheme="majorHAnsi" w:hAnsiTheme="majorHAnsi"/>
          <w:sz w:val="16"/>
        </w:rPr>
        <w:t xml:space="preserve"> </w:t>
      </w:r>
      <w:r w:rsidRPr="009A6333">
        <w:rPr>
          <w:rFonts w:asciiTheme="majorHAnsi" w:hAnsiTheme="majorHAnsi"/>
          <w:vanish/>
          <w:sz w:val="16"/>
        </w:rPr>
        <w:t>factors</w:t>
      </w:r>
      <w:r w:rsidRPr="006667E6">
        <w:rPr>
          <w:rFonts w:asciiTheme="majorHAnsi" w:hAnsiTheme="majorHAnsi"/>
          <w:sz w:val="16"/>
        </w:rPr>
        <w:t xml:space="preserve"> </w:t>
      </w:r>
    </w:p>
    <w:p w14:paraId="713A4832" w14:textId="77777777" w:rsidR="009A6333" w:rsidRPr="006667E6" w:rsidRDefault="009A6333" w:rsidP="009A6333">
      <w:pPr>
        <w:pStyle w:val="Heading2"/>
        <w:rPr>
          <w:rFonts w:asciiTheme="majorHAnsi" w:hAnsiTheme="majorHAnsi"/>
        </w:rPr>
      </w:pPr>
      <w:r w:rsidRPr="006667E6">
        <w:rPr>
          <w:rFonts w:asciiTheme="majorHAnsi" w:hAnsiTheme="majorHAnsi"/>
        </w:rPr>
        <w:lastRenderedPageBreak/>
        <w:t>Advantage Two is Contraception</w:t>
      </w:r>
    </w:p>
    <w:p w14:paraId="63F09A61" w14:textId="77777777" w:rsidR="009A6333" w:rsidRPr="006667E6" w:rsidRDefault="009A6333" w:rsidP="009A6333">
      <w:pPr>
        <w:pStyle w:val="Heading4"/>
        <w:rPr>
          <w:rFonts w:asciiTheme="majorHAnsi" w:hAnsiTheme="majorHAnsi"/>
        </w:rPr>
      </w:pPr>
      <w:r w:rsidRPr="006667E6">
        <w:rPr>
          <w:rFonts w:asciiTheme="majorHAnsi" w:hAnsiTheme="majorHAnsi"/>
        </w:rPr>
        <w:t>IP allows for misogynistic power structures to replicate through denial of access to contraception</w:t>
      </w:r>
    </w:p>
    <w:p w14:paraId="205F6185" w14:textId="77777777" w:rsidR="009A6333" w:rsidRPr="006667E6" w:rsidRDefault="009A6333" w:rsidP="009A6333">
      <w:pPr>
        <w:spacing w:line="240" w:lineRule="auto"/>
        <w:rPr>
          <w:rFonts w:asciiTheme="majorHAnsi" w:hAnsiTheme="majorHAnsi"/>
          <w:sz w:val="16"/>
        </w:rPr>
      </w:pPr>
      <w:r w:rsidRPr="006667E6">
        <w:rPr>
          <w:rStyle w:val="Style13ptBold"/>
          <w:rFonts w:asciiTheme="majorHAnsi" w:hAnsiTheme="majorHAnsi"/>
        </w:rPr>
        <w:t>Allen 1</w:t>
      </w:r>
      <w:r w:rsidRPr="006667E6">
        <w:rPr>
          <w:rFonts w:asciiTheme="majorHAnsi" w:hAnsiTheme="majorHAnsi"/>
          <w:sz w:val="16"/>
        </w:rPr>
        <w:t xml:space="preserve">: Allen, Scott A. [Indiana University Maurer School of Law] “Patents Fettering Reproductive Rights” </w:t>
      </w:r>
      <w:r w:rsidRPr="006667E6">
        <w:rPr>
          <w:rFonts w:asciiTheme="majorHAnsi" w:hAnsiTheme="majorHAnsi"/>
          <w:i/>
          <w:iCs/>
          <w:sz w:val="16"/>
        </w:rPr>
        <w:t xml:space="preserve">Indiana Law Journal, </w:t>
      </w:r>
      <w:r w:rsidRPr="006667E6">
        <w:rPr>
          <w:rFonts w:asciiTheme="majorHAnsi" w:hAnsiTheme="majorHAnsi"/>
          <w:sz w:val="16"/>
        </w:rPr>
        <w:t xml:space="preserve">2012. </w:t>
      </w:r>
      <w:hyperlink r:id="rId96" w:history="1">
        <w:r w:rsidRPr="006667E6">
          <w:rPr>
            <w:rStyle w:val="Hyperlink"/>
            <w:rFonts w:asciiTheme="majorHAnsi" w:hAnsiTheme="majorHAnsi"/>
            <w:sz w:val="16"/>
          </w:rPr>
          <w:t>https://www.repository.law.indiana.edu/cgi/viewcontent.cgi?article=3004&amp;context=ilj</w:t>
        </w:r>
      </w:hyperlink>
      <w:r w:rsidRPr="006667E6">
        <w:rPr>
          <w:rFonts w:asciiTheme="majorHAnsi" w:hAnsiTheme="majorHAnsi"/>
          <w:sz w:val="16"/>
        </w:rPr>
        <w:t xml:space="preserve"> JP. </w:t>
      </w:r>
    </w:p>
    <w:p w14:paraId="062CDC79" w14:textId="77777777" w:rsidR="009A6333" w:rsidRPr="006667E6" w:rsidRDefault="009A6333" w:rsidP="009A6333">
      <w:pPr>
        <w:spacing w:line="240" w:lineRule="auto"/>
        <w:rPr>
          <w:rFonts w:asciiTheme="majorHAnsi" w:hAnsiTheme="majorHAnsi"/>
          <w:sz w:val="16"/>
        </w:rPr>
      </w:pPr>
    </w:p>
    <w:p w14:paraId="0212C76E" w14:textId="77777777" w:rsidR="009A6333" w:rsidRPr="006667E6" w:rsidRDefault="009A6333" w:rsidP="009A6333">
      <w:pPr>
        <w:spacing w:line="240" w:lineRule="auto"/>
        <w:jc w:val="both"/>
        <w:rPr>
          <w:rFonts w:asciiTheme="majorHAnsi" w:hAnsiTheme="majorHAnsi"/>
          <w:sz w:val="16"/>
        </w:rPr>
      </w:pPr>
      <w:r w:rsidRPr="006667E6">
        <w:rPr>
          <w:rStyle w:val="Emphasis"/>
          <w:rFonts w:asciiTheme="majorHAnsi" w:hAnsiTheme="majorHAnsi"/>
          <w:highlight w:val="cyan"/>
        </w:rPr>
        <w:t>Because these patentable reproductive inventions</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enabled</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choice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6667E6">
        <w:rPr>
          <w:rStyle w:val="Emphasis"/>
          <w:rFonts w:asciiTheme="majorHAnsi" w:hAnsiTheme="majorHAnsi"/>
          <w:highlight w:val="cyan"/>
        </w:rPr>
        <w:t>are often catalysts for reproductive rights, opposition to reproductive autonomy has translated into opposition to specific technologies</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turn,</w:t>
      </w:r>
      <w:r w:rsidRPr="006667E6">
        <w:rPr>
          <w:rFonts w:asciiTheme="majorHAnsi" w:hAnsiTheme="majorHAnsi"/>
          <w:sz w:val="16"/>
        </w:rPr>
        <w:t xml:space="preserve"> </w:t>
      </w:r>
      <w:r w:rsidRPr="009A6333">
        <w:rPr>
          <w:rFonts w:asciiTheme="majorHAnsi" w:hAnsiTheme="majorHAnsi"/>
          <w:vanish/>
          <w:sz w:val="16"/>
        </w:rPr>
        <w:t>opposition</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slowly</w:t>
      </w:r>
      <w:r w:rsidRPr="006667E6">
        <w:rPr>
          <w:rFonts w:asciiTheme="majorHAnsi" w:hAnsiTheme="majorHAnsi"/>
          <w:sz w:val="16"/>
        </w:rPr>
        <w:t xml:space="preserve"> </w:t>
      </w:r>
      <w:r w:rsidRPr="009A6333">
        <w:rPr>
          <w:rFonts w:asciiTheme="majorHAnsi" w:hAnsiTheme="majorHAnsi"/>
          <w:vanish/>
          <w:sz w:val="16"/>
        </w:rPr>
        <w:t>begun</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find</w:t>
      </w:r>
      <w:r w:rsidRPr="006667E6">
        <w:rPr>
          <w:rFonts w:asciiTheme="majorHAnsi" w:hAnsiTheme="majorHAnsi"/>
          <w:sz w:val="16"/>
        </w:rPr>
        <w:t xml:space="preserve"> </w:t>
      </w:r>
      <w:r w:rsidRPr="009A6333">
        <w:rPr>
          <w:rFonts w:asciiTheme="majorHAnsi" w:hAnsiTheme="majorHAnsi"/>
          <w:vanish/>
          <w:sz w:val="16"/>
        </w:rPr>
        <w:t>its</w:t>
      </w:r>
      <w:r w:rsidRPr="006667E6">
        <w:rPr>
          <w:rFonts w:asciiTheme="majorHAnsi" w:hAnsiTheme="majorHAnsi"/>
          <w:sz w:val="16"/>
        </w:rPr>
        <w:t xml:space="preserve"> </w:t>
      </w:r>
      <w:r w:rsidRPr="009A6333">
        <w:rPr>
          <w:rFonts w:asciiTheme="majorHAnsi" w:hAnsiTheme="majorHAnsi"/>
          <w:vanish/>
          <w:sz w:val="16"/>
        </w:rPr>
        <w:t>way</w:t>
      </w:r>
      <w:r w:rsidRPr="006667E6">
        <w:rPr>
          <w:rFonts w:asciiTheme="majorHAnsi" w:hAnsiTheme="majorHAnsi"/>
          <w:sz w:val="16"/>
        </w:rPr>
        <w:t xml:space="preserve"> </w:t>
      </w:r>
      <w:r w:rsidRPr="009A6333">
        <w:rPr>
          <w:rFonts w:asciiTheme="majorHAnsi" w:hAnsiTheme="majorHAnsi"/>
          <w:vanish/>
          <w:sz w:val="16"/>
        </w:rPr>
        <w:t>into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laws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provide</w:t>
      </w:r>
      <w:r w:rsidRPr="006667E6">
        <w:rPr>
          <w:rFonts w:asciiTheme="majorHAnsi" w:hAnsiTheme="majorHAnsi"/>
          <w:sz w:val="16"/>
        </w:rPr>
        <w:t xml:space="preserve"> </w:t>
      </w:r>
      <w:r w:rsidRPr="009A6333">
        <w:rPr>
          <w:rFonts w:asciiTheme="majorHAnsi" w:hAnsiTheme="majorHAnsi"/>
          <w:vanish/>
          <w:sz w:val="16"/>
        </w:rPr>
        <w:t>limited</w:t>
      </w:r>
      <w:r w:rsidRPr="006667E6">
        <w:rPr>
          <w:rFonts w:asciiTheme="majorHAnsi" w:hAnsiTheme="majorHAnsi"/>
          <w:sz w:val="16"/>
        </w:rPr>
        <w:t xml:space="preserve"> </w:t>
      </w:r>
      <w:r w:rsidRPr="009A6333">
        <w:rPr>
          <w:rFonts w:asciiTheme="majorHAnsi" w:hAnsiTheme="majorHAnsi"/>
          <w:vanish/>
          <w:sz w:val="16"/>
        </w:rPr>
        <w:t>monopolies</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inventions.</w:t>
      </w:r>
      <w:r w:rsidRPr="006667E6">
        <w:rPr>
          <w:rFonts w:asciiTheme="majorHAnsi" w:hAnsiTheme="majorHAnsi"/>
          <w:sz w:val="16"/>
        </w:rPr>
        <w:t xml:space="preserve"> </w:t>
      </w:r>
      <w:r w:rsidRPr="009A6333">
        <w:rPr>
          <w:rFonts w:asciiTheme="majorHAnsi" w:hAnsiTheme="majorHAnsi"/>
          <w:vanish/>
          <w:sz w:val="16"/>
        </w:rPr>
        <w:t>Unlike</w:t>
      </w:r>
      <w:r w:rsidRPr="006667E6">
        <w:rPr>
          <w:rFonts w:asciiTheme="majorHAnsi" w:hAnsiTheme="majorHAnsi"/>
          <w:sz w:val="16"/>
        </w:rPr>
        <w:t xml:space="preserve"> </w:t>
      </w:r>
      <w:r w:rsidRPr="009A6333">
        <w:rPr>
          <w:rFonts w:asciiTheme="majorHAnsi" w:hAnsiTheme="majorHAnsi"/>
          <w:vanish/>
          <w:sz w:val="16"/>
        </w:rPr>
        <w:t>inventions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antiquity,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advanced</w:t>
      </w:r>
      <w:r w:rsidRPr="006667E6">
        <w:rPr>
          <w:rFonts w:asciiTheme="majorHAnsi" w:hAnsiTheme="majorHAnsi"/>
          <w:sz w:val="16"/>
        </w:rPr>
        <w:t xml:space="preserve"> </w:t>
      </w:r>
      <w:r w:rsidRPr="009A6333">
        <w:rPr>
          <w:rFonts w:asciiTheme="majorHAnsi" w:hAnsiTheme="majorHAnsi"/>
          <w:vanish/>
          <w:sz w:val="16"/>
        </w:rPr>
        <w:t>technology</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now</w:t>
      </w:r>
      <w:r w:rsidRPr="006667E6">
        <w:rPr>
          <w:rFonts w:asciiTheme="majorHAnsi" w:hAnsiTheme="majorHAnsi"/>
          <w:sz w:val="16"/>
        </w:rPr>
        <w:t xml:space="preserve"> </w:t>
      </w:r>
      <w:r w:rsidRPr="009A6333">
        <w:rPr>
          <w:rFonts w:asciiTheme="majorHAnsi" w:hAnsiTheme="majorHAnsi"/>
          <w:vanish/>
          <w:sz w:val="16"/>
        </w:rPr>
        <w:t>constitutes</w:t>
      </w:r>
      <w:r w:rsidRPr="006667E6">
        <w:rPr>
          <w:rFonts w:asciiTheme="majorHAnsi" w:hAnsiTheme="majorHAnsi"/>
          <w:sz w:val="16"/>
        </w:rPr>
        <w:t xml:space="preserve"> </w:t>
      </w:r>
      <w:r w:rsidRPr="009A6333">
        <w:rPr>
          <w:rFonts w:asciiTheme="majorHAnsi" w:hAnsiTheme="majorHAnsi"/>
          <w:vanish/>
          <w:sz w:val="16"/>
        </w:rPr>
        <w:t>patent-eligible</w:t>
      </w:r>
      <w:r w:rsidRPr="006667E6">
        <w:rPr>
          <w:rFonts w:asciiTheme="majorHAnsi" w:hAnsiTheme="majorHAnsi"/>
          <w:sz w:val="16"/>
        </w:rPr>
        <w:t xml:space="preserve"> </w:t>
      </w:r>
      <w:r w:rsidRPr="009A6333">
        <w:rPr>
          <w:rFonts w:asciiTheme="majorHAnsi" w:hAnsiTheme="majorHAnsi"/>
          <w:vanish/>
          <w:sz w:val="16"/>
        </w:rPr>
        <w:t>subject</w:t>
      </w:r>
      <w:r w:rsidRPr="006667E6">
        <w:rPr>
          <w:rFonts w:asciiTheme="majorHAnsi" w:hAnsiTheme="majorHAnsi"/>
          <w:sz w:val="16"/>
        </w:rPr>
        <w:t xml:space="preserve"> </w:t>
      </w:r>
      <w:r w:rsidRPr="009A6333">
        <w:rPr>
          <w:rFonts w:asciiTheme="majorHAnsi" w:hAnsiTheme="majorHAnsi"/>
          <w:vanish/>
          <w:sz w:val="16"/>
        </w:rPr>
        <w:t>matter</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potential</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tread</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deeply</w:t>
      </w:r>
      <w:r w:rsidRPr="006667E6">
        <w:rPr>
          <w:rFonts w:asciiTheme="majorHAnsi" w:hAnsiTheme="majorHAnsi"/>
          <w:sz w:val="16"/>
        </w:rPr>
        <w:t xml:space="preserve"> </w:t>
      </w:r>
      <w:r w:rsidRPr="009A6333">
        <w:rPr>
          <w:rFonts w:asciiTheme="majorHAnsi" w:hAnsiTheme="majorHAnsi"/>
          <w:vanish/>
          <w:sz w:val="16"/>
        </w:rPr>
        <w:t>moral,</w:t>
      </w:r>
      <w:r w:rsidRPr="006667E6">
        <w:rPr>
          <w:rFonts w:asciiTheme="majorHAnsi" w:hAnsiTheme="majorHAnsi"/>
          <w:sz w:val="16"/>
        </w:rPr>
        <w:t xml:space="preserve"> </w:t>
      </w:r>
      <w:r w:rsidRPr="009A6333">
        <w:rPr>
          <w:rFonts w:asciiTheme="majorHAnsi" w:hAnsiTheme="majorHAnsi"/>
          <w:vanish/>
          <w:sz w:val="16"/>
        </w:rPr>
        <w:t>religious,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political</w:t>
      </w:r>
      <w:r w:rsidRPr="006667E6">
        <w:rPr>
          <w:rFonts w:asciiTheme="majorHAnsi" w:hAnsiTheme="majorHAnsi"/>
          <w:sz w:val="16"/>
        </w:rPr>
        <w:t xml:space="preserve"> </w:t>
      </w:r>
      <w:r w:rsidRPr="009A6333">
        <w:rPr>
          <w:rFonts w:asciiTheme="majorHAnsi" w:hAnsiTheme="majorHAnsi"/>
          <w:vanish/>
          <w:sz w:val="16"/>
        </w:rPr>
        <w:t>ideologies.</w:t>
      </w:r>
      <w:r w:rsidRPr="006667E6">
        <w:rPr>
          <w:rFonts w:asciiTheme="majorHAnsi" w:hAnsiTheme="majorHAnsi"/>
          <w:sz w:val="16"/>
        </w:rPr>
        <w:t xml:space="preserve"> </w:t>
      </w:r>
      <w:r w:rsidRPr="009A6333">
        <w:rPr>
          <w:rFonts w:asciiTheme="majorHAnsi" w:hAnsiTheme="majorHAnsi"/>
          <w:vanish/>
          <w:sz w:val="16"/>
        </w:rPr>
        <w:t>One</w:t>
      </w:r>
      <w:r w:rsidRPr="006667E6">
        <w:rPr>
          <w:rFonts w:asciiTheme="majorHAnsi" w:hAnsiTheme="majorHAnsi"/>
          <w:sz w:val="16"/>
        </w:rPr>
        <w:t xml:space="preserve"> </w:t>
      </w:r>
      <w:r w:rsidRPr="009A6333">
        <w:rPr>
          <w:rFonts w:asciiTheme="majorHAnsi" w:hAnsiTheme="majorHAnsi"/>
          <w:vanish/>
          <w:sz w:val="16"/>
        </w:rPr>
        <w:t>commentator</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noted</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human</w:t>
      </w:r>
      <w:r w:rsidRPr="006667E6">
        <w:rPr>
          <w:rFonts w:asciiTheme="majorHAnsi" w:hAnsiTheme="majorHAnsi"/>
          <w:sz w:val="16"/>
        </w:rPr>
        <w:t xml:space="preserve"> </w:t>
      </w:r>
      <w:r w:rsidRPr="009A6333">
        <w:rPr>
          <w:rFonts w:asciiTheme="majorHAnsi" w:hAnsiTheme="majorHAnsi"/>
          <w:vanish/>
          <w:sz w:val="16"/>
        </w:rPr>
        <w:t>existence</w:t>
      </w:r>
      <w:r w:rsidRPr="006667E6">
        <w:rPr>
          <w:rFonts w:asciiTheme="majorHAnsi" w:hAnsiTheme="majorHAnsi"/>
          <w:sz w:val="16"/>
        </w:rPr>
        <w:t xml:space="preserve"> </w:t>
      </w:r>
      <w:r w:rsidRPr="009A6333">
        <w:rPr>
          <w:rFonts w:asciiTheme="majorHAnsi" w:hAnsiTheme="majorHAnsi"/>
          <w:vanish/>
          <w:sz w:val="16"/>
        </w:rPr>
        <w:t>becomes</w:t>
      </w:r>
      <w:r w:rsidRPr="006667E6">
        <w:rPr>
          <w:rFonts w:asciiTheme="majorHAnsi" w:hAnsiTheme="majorHAnsi"/>
          <w:sz w:val="16"/>
        </w:rPr>
        <w:t xml:space="preserve"> </w:t>
      </w:r>
      <w:r w:rsidRPr="009A6333">
        <w:rPr>
          <w:rFonts w:asciiTheme="majorHAnsi" w:hAnsiTheme="majorHAnsi"/>
          <w:vanish/>
          <w:sz w:val="16"/>
        </w:rPr>
        <w:t>increasingly</w:t>
      </w:r>
      <w:r w:rsidRPr="006667E6">
        <w:rPr>
          <w:rFonts w:asciiTheme="majorHAnsi" w:hAnsiTheme="majorHAnsi"/>
          <w:sz w:val="16"/>
        </w:rPr>
        <w:t xml:space="preserve"> </w:t>
      </w:r>
      <w:r w:rsidRPr="009A6333">
        <w:rPr>
          <w:rFonts w:asciiTheme="majorHAnsi" w:hAnsiTheme="majorHAnsi"/>
          <w:vanish/>
          <w:sz w:val="16"/>
        </w:rPr>
        <w:t>embedded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technology,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impact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traditionally</w:t>
      </w:r>
      <w:r w:rsidRPr="006667E6">
        <w:rPr>
          <w:rFonts w:asciiTheme="majorHAnsi" w:hAnsiTheme="majorHAnsi"/>
          <w:sz w:val="16"/>
        </w:rPr>
        <w:t xml:space="preserve"> </w:t>
      </w:r>
      <w:r w:rsidRPr="009A6333">
        <w:rPr>
          <w:rFonts w:asciiTheme="majorHAnsi" w:hAnsiTheme="majorHAnsi"/>
          <w:vanish/>
          <w:sz w:val="16"/>
        </w:rPr>
        <w:t>patentable</w:t>
      </w:r>
      <w:r w:rsidRPr="006667E6">
        <w:rPr>
          <w:rFonts w:asciiTheme="majorHAnsi" w:hAnsiTheme="majorHAnsi"/>
          <w:sz w:val="16"/>
        </w:rPr>
        <w:t xml:space="preserve"> </w:t>
      </w:r>
      <w:r w:rsidRPr="009A6333">
        <w:rPr>
          <w:rFonts w:asciiTheme="majorHAnsi" w:hAnsiTheme="majorHAnsi"/>
          <w:vanish/>
          <w:sz w:val="16"/>
        </w:rPr>
        <w:t>subject</w:t>
      </w:r>
      <w:r w:rsidRPr="006667E6">
        <w:rPr>
          <w:rFonts w:asciiTheme="majorHAnsi" w:hAnsiTheme="majorHAnsi"/>
          <w:sz w:val="16"/>
        </w:rPr>
        <w:t xml:space="preserve"> </w:t>
      </w:r>
      <w:r w:rsidRPr="009A6333">
        <w:rPr>
          <w:rFonts w:asciiTheme="majorHAnsi" w:hAnsiTheme="majorHAnsi"/>
          <w:vanish/>
          <w:sz w:val="16"/>
        </w:rPr>
        <w:t>matter</w:t>
      </w:r>
      <w:r w:rsidRPr="006667E6">
        <w:rPr>
          <w:rFonts w:asciiTheme="majorHAnsi" w:hAnsiTheme="majorHAnsi"/>
          <w:sz w:val="16"/>
        </w:rPr>
        <w:t xml:space="preserve"> </w:t>
      </w:r>
      <w:r w:rsidRPr="009A6333">
        <w:rPr>
          <w:rFonts w:asciiTheme="majorHAnsi" w:hAnsiTheme="majorHAnsi"/>
          <w:vanish/>
          <w:sz w:val="16"/>
        </w:rPr>
        <w:t>upon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exercise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individual</w:t>
      </w:r>
      <w:r w:rsidRPr="006667E6">
        <w:rPr>
          <w:rFonts w:asciiTheme="majorHAnsi" w:hAnsiTheme="majorHAnsi"/>
          <w:sz w:val="16"/>
        </w:rPr>
        <w:t xml:space="preserve"> </w:t>
      </w:r>
      <w:r w:rsidRPr="009A6333">
        <w:rPr>
          <w:rFonts w:asciiTheme="majorHAnsi" w:hAnsiTheme="majorHAnsi"/>
          <w:vanish/>
          <w:sz w:val="16"/>
        </w:rPr>
        <w:t>liberties</w:t>
      </w:r>
      <w:r w:rsidRPr="006667E6">
        <w:rPr>
          <w:rFonts w:asciiTheme="majorHAnsi" w:hAnsiTheme="majorHAnsi"/>
          <w:sz w:val="16"/>
        </w:rPr>
        <w:t xml:space="preserve"> </w:t>
      </w:r>
      <w:r w:rsidRPr="009A6333">
        <w:rPr>
          <w:rFonts w:asciiTheme="majorHAnsi" w:hAnsiTheme="majorHAnsi"/>
          <w:vanish/>
          <w:sz w:val="16"/>
        </w:rPr>
        <w:t>grows.”9</w:t>
      </w:r>
      <w:r w:rsidRPr="006667E6">
        <w:rPr>
          <w:rFonts w:asciiTheme="majorHAnsi" w:hAnsiTheme="majorHAnsi"/>
          <w:sz w:val="16"/>
        </w:rPr>
        <w:t xml:space="preserve"> </w:t>
      </w:r>
      <w:r w:rsidRPr="009A6333">
        <w:rPr>
          <w:rFonts w:asciiTheme="majorHAnsi" w:hAnsiTheme="majorHAnsi"/>
          <w:vanish/>
          <w:sz w:val="16"/>
        </w:rPr>
        <w:t>There</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no</w:t>
      </w:r>
      <w:r w:rsidRPr="006667E6">
        <w:rPr>
          <w:rFonts w:asciiTheme="majorHAnsi" w:hAnsiTheme="majorHAnsi"/>
          <w:sz w:val="16"/>
        </w:rPr>
        <w:t xml:space="preserve"> </w:t>
      </w:r>
      <w:r w:rsidRPr="009A6333">
        <w:rPr>
          <w:rFonts w:asciiTheme="majorHAnsi" w:hAnsiTheme="majorHAnsi"/>
          <w:vanish/>
          <w:sz w:val="16"/>
        </w:rPr>
        <w:t>area</w:t>
      </w:r>
      <w:r w:rsidRPr="006667E6">
        <w:rPr>
          <w:rFonts w:asciiTheme="majorHAnsi" w:hAnsiTheme="majorHAnsi"/>
          <w:sz w:val="16"/>
        </w:rPr>
        <w:t xml:space="preserve"> </w:t>
      </w:r>
      <w:r w:rsidRPr="009A6333">
        <w:rPr>
          <w:rFonts w:asciiTheme="majorHAnsi" w:hAnsiTheme="majorHAnsi"/>
          <w:vanish/>
          <w:sz w:val="16"/>
        </w:rPr>
        <w:t>more</w:t>
      </w:r>
      <w:r w:rsidRPr="006667E6">
        <w:rPr>
          <w:rFonts w:asciiTheme="majorHAnsi" w:hAnsiTheme="majorHAnsi"/>
          <w:sz w:val="16"/>
        </w:rPr>
        <w:t xml:space="preserve"> </w:t>
      </w:r>
      <w:r w:rsidRPr="009A6333">
        <w:rPr>
          <w:rFonts w:asciiTheme="majorHAnsi" w:hAnsiTheme="majorHAnsi"/>
          <w:vanish/>
          <w:sz w:val="16"/>
        </w:rPr>
        <w:t>fundamental</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human</w:t>
      </w:r>
      <w:r w:rsidRPr="006667E6">
        <w:rPr>
          <w:rFonts w:asciiTheme="majorHAnsi" w:hAnsiTheme="majorHAnsi"/>
          <w:sz w:val="16"/>
        </w:rPr>
        <w:t xml:space="preserve"> </w:t>
      </w:r>
      <w:r w:rsidRPr="009A6333">
        <w:rPr>
          <w:rFonts w:asciiTheme="majorHAnsi" w:hAnsiTheme="majorHAnsi"/>
          <w:vanish/>
          <w:sz w:val="16"/>
        </w:rPr>
        <w:t>existence</w:t>
      </w:r>
      <w:r w:rsidRPr="006667E6">
        <w:rPr>
          <w:rFonts w:asciiTheme="majorHAnsi" w:hAnsiTheme="majorHAnsi"/>
          <w:sz w:val="16"/>
        </w:rPr>
        <w:t xml:space="preserve"> </w:t>
      </w:r>
      <w:r w:rsidRPr="009A6333">
        <w:rPr>
          <w:rFonts w:asciiTheme="majorHAnsi" w:hAnsiTheme="majorHAnsi"/>
          <w:vanish/>
          <w:sz w:val="16"/>
        </w:rPr>
        <w:t>than</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reproduction—an</w:t>
      </w:r>
      <w:r w:rsidRPr="006667E6">
        <w:rPr>
          <w:rFonts w:asciiTheme="majorHAnsi" w:hAnsiTheme="majorHAnsi"/>
          <w:sz w:val="16"/>
        </w:rPr>
        <w:t xml:space="preserve"> </w:t>
      </w:r>
      <w:r w:rsidRPr="009A6333">
        <w:rPr>
          <w:rFonts w:asciiTheme="majorHAnsi" w:hAnsiTheme="majorHAnsi"/>
          <w:vanish/>
          <w:sz w:val="16"/>
        </w:rPr>
        <w:t>area</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recently</w:t>
      </w:r>
      <w:r w:rsidRPr="006667E6">
        <w:rPr>
          <w:rFonts w:asciiTheme="majorHAnsi" w:hAnsiTheme="majorHAnsi"/>
          <w:sz w:val="16"/>
        </w:rPr>
        <w:t xml:space="preserve"> </w:t>
      </w:r>
      <w:r w:rsidRPr="009A6333">
        <w:rPr>
          <w:rFonts w:asciiTheme="majorHAnsi" w:hAnsiTheme="majorHAnsi"/>
          <w:vanish/>
          <w:sz w:val="16"/>
        </w:rPr>
        <w:t>experienced</w:t>
      </w:r>
      <w:r w:rsidRPr="006667E6">
        <w:rPr>
          <w:rFonts w:asciiTheme="majorHAnsi" w:hAnsiTheme="majorHAnsi"/>
          <w:sz w:val="16"/>
        </w:rPr>
        <w:t xml:space="preserve"> </w:t>
      </w:r>
      <w:r w:rsidRPr="009A6333">
        <w:rPr>
          <w:rFonts w:asciiTheme="majorHAnsi" w:hAnsiTheme="majorHAnsi"/>
          <w:vanish/>
          <w:sz w:val="16"/>
        </w:rPr>
        <w:t>extraordinary</w:t>
      </w:r>
      <w:r w:rsidRPr="006667E6">
        <w:rPr>
          <w:rFonts w:asciiTheme="majorHAnsi" w:hAnsiTheme="majorHAnsi"/>
          <w:sz w:val="16"/>
        </w:rPr>
        <w:t xml:space="preserve"> </w:t>
      </w:r>
      <w:r w:rsidRPr="009A6333">
        <w:rPr>
          <w:rFonts w:asciiTheme="majorHAnsi" w:hAnsiTheme="majorHAnsi"/>
          <w:vanish/>
          <w:sz w:val="16"/>
        </w:rPr>
        <w:t>technological</w:t>
      </w:r>
      <w:r w:rsidRPr="006667E6">
        <w:rPr>
          <w:rFonts w:asciiTheme="majorHAnsi" w:hAnsiTheme="majorHAnsi"/>
          <w:sz w:val="16"/>
        </w:rPr>
        <w:t xml:space="preserve"> </w:t>
      </w:r>
      <w:r w:rsidRPr="009A6333">
        <w:rPr>
          <w:rFonts w:asciiTheme="majorHAnsi" w:hAnsiTheme="majorHAnsi"/>
          <w:vanish/>
          <w:sz w:val="16"/>
        </w:rPr>
        <w:t>advances.</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example,</w:t>
      </w:r>
      <w:r w:rsidRPr="006667E6">
        <w:rPr>
          <w:rFonts w:asciiTheme="majorHAnsi" w:hAnsiTheme="majorHAnsi"/>
          <w:sz w:val="16"/>
        </w:rPr>
        <w:t xml:space="preserve"> </w:t>
      </w:r>
      <w:r w:rsidRPr="006667E6">
        <w:rPr>
          <w:rStyle w:val="Emphasis"/>
          <w:rFonts w:asciiTheme="majorHAnsi" w:hAnsiTheme="majorHAnsi"/>
          <w:highlight w:val="cyan"/>
        </w:rPr>
        <w:t>in the last several decades, patents have been issued on technologies ranging from abortive methods, pharmaceuticals</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instruments,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vitro</w:t>
      </w:r>
      <w:r w:rsidRPr="006667E6">
        <w:rPr>
          <w:rFonts w:asciiTheme="majorHAnsi" w:hAnsiTheme="majorHAnsi"/>
          <w:sz w:val="16"/>
        </w:rPr>
        <w:t xml:space="preserve"> </w:t>
      </w:r>
      <w:r w:rsidRPr="009A6333">
        <w:rPr>
          <w:rFonts w:asciiTheme="majorHAnsi" w:hAnsiTheme="majorHAnsi"/>
          <w:vanish/>
          <w:sz w:val="16"/>
        </w:rPr>
        <w:t>fertilization</w:t>
      </w:r>
      <w:r w:rsidRPr="006667E6">
        <w:rPr>
          <w:rFonts w:asciiTheme="majorHAnsi" w:hAnsiTheme="majorHAnsi"/>
          <w:sz w:val="16"/>
        </w:rPr>
        <w:t xml:space="preserve"> </w:t>
      </w:r>
      <w:r w:rsidRPr="009A6333">
        <w:rPr>
          <w:rFonts w:asciiTheme="majorHAnsi" w:hAnsiTheme="majorHAnsi"/>
          <w:vanish/>
          <w:sz w:val="16"/>
        </w:rPr>
        <w:t>(IVF),13</w:t>
      </w:r>
      <w:r w:rsidRPr="006667E6">
        <w:rPr>
          <w:rFonts w:asciiTheme="majorHAnsi" w:hAnsiTheme="majorHAnsi"/>
          <w:sz w:val="16"/>
        </w:rPr>
        <w:t xml:space="preserve"> </w:t>
      </w:r>
      <w:r w:rsidRPr="009A6333">
        <w:rPr>
          <w:rFonts w:asciiTheme="majorHAnsi" w:hAnsiTheme="majorHAnsi"/>
          <w:vanish/>
          <w:sz w:val="16"/>
        </w:rPr>
        <w:t>cloning</w:t>
      </w:r>
      <w:r w:rsidRPr="006667E6">
        <w:rPr>
          <w:rFonts w:asciiTheme="majorHAnsi" w:hAnsiTheme="majorHAnsi"/>
          <w:sz w:val="16"/>
        </w:rPr>
        <w:t xml:space="preserve"> </w:t>
      </w:r>
      <w:r w:rsidRPr="009A6333">
        <w:rPr>
          <w:rFonts w:asciiTheme="majorHAnsi" w:hAnsiTheme="majorHAnsi"/>
          <w:vanish/>
          <w:sz w:val="16"/>
        </w:rPr>
        <w:t>(e.g.,</w:t>
      </w:r>
      <w:r w:rsidRPr="006667E6">
        <w:rPr>
          <w:rFonts w:asciiTheme="majorHAnsi" w:hAnsiTheme="majorHAnsi"/>
          <w:sz w:val="16"/>
        </w:rPr>
        <w:t xml:space="preserve"> </w:t>
      </w:r>
      <w:r w:rsidRPr="009A6333">
        <w:rPr>
          <w:rFonts w:asciiTheme="majorHAnsi" w:hAnsiTheme="majorHAnsi"/>
          <w:vanish/>
          <w:sz w:val="16"/>
        </w:rPr>
        <w:t>Dolly),14</w:t>
      </w:r>
      <w:r w:rsidRPr="006667E6">
        <w:rPr>
          <w:rFonts w:asciiTheme="majorHAnsi" w:hAnsiTheme="majorHAnsi"/>
          <w:sz w:val="16"/>
        </w:rPr>
        <w:t xml:space="preserve"> </w:t>
      </w:r>
      <w:r w:rsidRPr="006667E6">
        <w:rPr>
          <w:rStyle w:val="Emphasis"/>
          <w:rFonts w:asciiTheme="majorHAnsi" w:hAnsiTheme="majorHAnsi"/>
          <w:highlight w:val="cyan"/>
        </w:rPr>
        <w:t>and in vitro pre-implantation genetic diagnostic (PGD) procedures</w:t>
      </w:r>
      <w:r w:rsidRPr="009A6333">
        <w:rPr>
          <w:rFonts w:asciiTheme="majorHAnsi" w:hAnsiTheme="majorHAnsi"/>
          <w:vanish/>
          <w:sz w:val="16"/>
        </w:rPr>
        <w:t>.15</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knowledge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capabilities</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expanded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exponential</w:t>
      </w:r>
      <w:r w:rsidRPr="006667E6">
        <w:rPr>
          <w:rFonts w:asciiTheme="majorHAnsi" w:hAnsiTheme="majorHAnsi"/>
          <w:sz w:val="16"/>
        </w:rPr>
        <w:t xml:space="preserve"> </w:t>
      </w:r>
      <w:r w:rsidRPr="009A6333">
        <w:rPr>
          <w:rFonts w:asciiTheme="majorHAnsi" w:hAnsiTheme="majorHAnsi"/>
          <w:vanish/>
          <w:sz w:val="16"/>
        </w:rPr>
        <w:t>ways,</w:t>
      </w:r>
      <w:r w:rsidRPr="006667E6">
        <w:rPr>
          <w:rFonts w:asciiTheme="majorHAnsi" w:hAnsiTheme="majorHAnsi"/>
          <w:sz w:val="16"/>
        </w:rPr>
        <w:t xml:space="preserve"> </w:t>
      </w:r>
      <w:r w:rsidRPr="009A6333">
        <w:rPr>
          <w:rFonts w:asciiTheme="majorHAnsi" w:hAnsiTheme="majorHAnsi"/>
          <w:vanish/>
          <w:sz w:val="16"/>
        </w:rPr>
        <w:t>promising</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future</w:t>
      </w:r>
      <w:r w:rsidRPr="006667E6">
        <w:rPr>
          <w:rFonts w:asciiTheme="majorHAnsi" w:hAnsiTheme="majorHAnsi"/>
          <w:sz w:val="16"/>
        </w:rPr>
        <w:t xml:space="preserve"> </w:t>
      </w:r>
      <w:r w:rsidRPr="009A6333">
        <w:rPr>
          <w:rFonts w:asciiTheme="majorHAnsi" w:hAnsiTheme="majorHAnsi"/>
          <w:vanish/>
          <w:sz w:val="16"/>
        </w:rPr>
        <w:t>holds</w:t>
      </w:r>
      <w:r w:rsidRPr="006667E6">
        <w:rPr>
          <w:rFonts w:asciiTheme="majorHAnsi" w:hAnsiTheme="majorHAnsi"/>
          <w:sz w:val="16"/>
        </w:rPr>
        <w:t xml:space="preserve"> </w:t>
      </w:r>
      <w:r w:rsidRPr="009A6333">
        <w:rPr>
          <w:rFonts w:asciiTheme="majorHAnsi" w:hAnsiTheme="majorHAnsi"/>
          <w:vanish/>
          <w:sz w:val="16"/>
        </w:rPr>
        <w:t>even</w:t>
      </w:r>
      <w:r w:rsidRPr="006667E6">
        <w:rPr>
          <w:rFonts w:asciiTheme="majorHAnsi" w:hAnsiTheme="majorHAnsi"/>
          <w:sz w:val="16"/>
        </w:rPr>
        <w:t xml:space="preserve"> </w:t>
      </w:r>
      <w:r w:rsidRPr="009A6333">
        <w:rPr>
          <w:rFonts w:asciiTheme="majorHAnsi" w:hAnsiTheme="majorHAnsi"/>
          <w:vanish/>
          <w:sz w:val="16"/>
        </w:rPr>
        <w:t>more</w:t>
      </w:r>
      <w:r w:rsidRPr="006667E6">
        <w:rPr>
          <w:rFonts w:asciiTheme="majorHAnsi" w:hAnsiTheme="majorHAnsi"/>
          <w:sz w:val="16"/>
        </w:rPr>
        <w:t xml:space="preserve"> </w:t>
      </w:r>
      <w:r w:rsidRPr="009A6333">
        <w:rPr>
          <w:rFonts w:asciiTheme="majorHAnsi" w:hAnsiTheme="majorHAnsi"/>
          <w:vanish/>
          <w:sz w:val="16"/>
        </w:rPr>
        <w:t>technological</w:t>
      </w:r>
      <w:r w:rsidRPr="006667E6">
        <w:rPr>
          <w:rFonts w:asciiTheme="majorHAnsi" w:hAnsiTheme="majorHAnsi"/>
          <w:sz w:val="16"/>
        </w:rPr>
        <w:t xml:space="preserve"> </w:t>
      </w:r>
      <w:r w:rsidRPr="009A6333">
        <w:rPr>
          <w:rFonts w:asciiTheme="majorHAnsi" w:hAnsiTheme="majorHAnsi"/>
          <w:vanish/>
          <w:sz w:val="16"/>
        </w:rPr>
        <w:t>advancements.</w:t>
      </w:r>
      <w:r w:rsidRPr="006667E6">
        <w:rPr>
          <w:rFonts w:asciiTheme="majorHAnsi" w:hAnsiTheme="majorHAnsi"/>
          <w:sz w:val="16"/>
        </w:rPr>
        <w:t xml:space="preserve"> </w:t>
      </w:r>
      <w:r w:rsidRPr="009A6333">
        <w:rPr>
          <w:rFonts w:asciiTheme="majorHAnsi" w:hAnsiTheme="majorHAnsi"/>
          <w:vanish/>
          <w:sz w:val="16"/>
        </w:rPr>
        <w:t>Much</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practical</w:t>
      </w:r>
      <w:r w:rsidRPr="006667E6">
        <w:rPr>
          <w:rFonts w:asciiTheme="majorHAnsi" w:hAnsiTheme="majorHAnsi"/>
          <w:sz w:val="16"/>
        </w:rPr>
        <w:t xml:space="preserve"> </w:t>
      </w:r>
      <w:r w:rsidRPr="009A6333">
        <w:rPr>
          <w:rFonts w:asciiTheme="majorHAnsi" w:hAnsiTheme="majorHAnsi"/>
          <w:vanish/>
          <w:sz w:val="16"/>
        </w:rPr>
        <w:t>knowledge</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owned,</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potential</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owned,</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intellectual</w:t>
      </w:r>
      <w:r w:rsidRPr="006667E6">
        <w:rPr>
          <w:rFonts w:asciiTheme="majorHAnsi" w:hAnsiTheme="majorHAnsi"/>
          <w:sz w:val="16"/>
        </w:rPr>
        <w:t xml:space="preserve"> </w:t>
      </w:r>
      <w:r w:rsidRPr="009A6333">
        <w:rPr>
          <w:rFonts w:asciiTheme="majorHAnsi" w:hAnsiTheme="majorHAnsi"/>
          <w:vanish/>
          <w:sz w:val="16"/>
        </w:rPr>
        <w:t>property.</w:t>
      </w:r>
      <w:r w:rsidRPr="006667E6">
        <w:rPr>
          <w:rFonts w:asciiTheme="majorHAnsi" w:hAnsiTheme="majorHAnsi"/>
          <w:sz w:val="16"/>
        </w:rPr>
        <w:t xml:space="preserve"> </w:t>
      </w:r>
      <w:r w:rsidRPr="009A6333">
        <w:rPr>
          <w:rFonts w:asciiTheme="majorHAnsi" w:hAnsiTheme="majorHAnsi"/>
          <w:vanish/>
          <w:sz w:val="16"/>
        </w:rPr>
        <w:t>These</w:t>
      </w:r>
      <w:r w:rsidRPr="006667E6">
        <w:rPr>
          <w:rFonts w:asciiTheme="majorHAnsi" w:hAnsiTheme="majorHAnsi"/>
          <w:sz w:val="16"/>
        </w:rPr>
        <w:t xml:space="preserve"> </w:t>
      </w:r>
      <w:r w:rsidRPr="009A6333">
        <w:rPr>
          <w:rFonts w:asciiTheme="majorHAnsi" w:hAnsiTheme="majorHAnsi"/>
          <w:vanish/>
          <w:sz w:val="16"/>
        </w:rPr>
        <w:t>“twenty-first</w:t>
      </w:r>
      <w:r w:rsidRPr="006667E6">
        <w:rPr>
          <w:rFonts w:asciiTheme="majorHAnsi" w:hAnsiTheme="majorHAnsi"/>
          <w:sz w:val="16"/>
        </w:rPr>
        <w:t xml:space="preserve"> </w:t>
      </w:r>
      <w:r w:rsidRPr="009A6333">
        <w:rPr>
          <w:rFonts w:asciiTheme="majorHAnsi" w:hAnsiTheme="majorHAnsi"/>
          <w:vanish/>
          <w:sz w:val="16"/>
        </w:rPr>
        <w:t>century”</w:t>
      </w:r>
      <w:r w:rsidRPr="006667E6">
        <w:rPr>
          <w:rFonts w:asciiTheme="majorHAnsi" w:hAnsiTheme="majorHAnsi"/>
          <w:sz w:val="16"/>
        </w:rPr>
        <w:t xml:space="preserve"> </w:t>
      </w:r>
      <w:r w:rsidRPr="009A6333">
        <w:rPr>
          <w:rFonts w:asciiTheme="majorHAnsi" w:hAnsiTheme="majorHAnsi"/>
          <w:vanish/>
          <w:sz w:val="16"/>
        </w:rPr>
        <w:t>technological</w:t>
      </w:r>
      <w:r w:rsidRPr="006667E6">
        <w:rPr>
          <w:rFonts w:asciiTheme="majorHAnsi" w:hAnsiTheme="majorHAnsi"/>
          <w:sz w:val="16"/>
        </w:rPr>
        <w:t xml:space="preserve"> </w:t>
      </w:r>
      <w:r w:rsidRPr="009A6333">
        <w:rPr>
          <w:rFonts w:asciiTheme="majorHAnsi" w:hAnsiTheme="majorHAnsi"/>
          <w:vanish/>
          <w:sz w:val="16"/>
        </w:rPr>
        <w:t>developments,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new</w:t>
      </w:r>
      <w:r w:rsidRPr="006667E6">
        <w:rPr>
          <w:rFonts w:asciiTheme="majorHAnsi" w:hAnsiTheme="majorHAnsi"/>
          <w:sz w:val="16"/>
        </w:rPr>
        <w:t xml:space="preserve"> </w:t>
      </w:r>
      <w:r w:rsidRPr="009A6333">
        <w:rPr>
          <w:rFonts w:asciiTheme="majorHAnsi" w:hAnsiTheme="majorHAnsi"/>
          <w:vanish/>
          <w:sz w:val="16"/>
        </w:rPr>
        <w:t>perceived</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liberties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accompany</w:t>
      </w:r>
      <w:r w:rsidRPr="006667E6">
        <w:rPr>
          <w:rFonts w:asciiTheme="majorHAnsi" w:hAnsiTheme="majorHAnsi"/>
          <w:sz w:val="16"/>
        </w:rPr>
        <w:t xml:space="preserve"> </w:t>
      </w:r>
      <w:r w:rsidRPr="009A6333">
        <w:rPr>
          <w:rFonts w:asciiTheme="majorHAnsi" w:hAnsiTheme="majorHAnsi"/>
          <w:vanish/>
          <w:sz w:val="16"/>
        </w:rPr>
        <w:t>their</w:t>
      </w:r>
      <w:r w:rsidRPr="006667E6">
        <w:rPr>
          <w:rFonts w:asciiTheme="majorHAnsi" w:hAnsiTheme="majorHAnsi"/>
          <w:sz w:val="16"/>
        </w:rPr>
        <w:t xml:space="preserve"> </w:t>
      </w:r>
      <w:r w:rsidRPr="009A6333">
        <w:rPr>
          <w:rFonts w:asciiTheme="majorHAnsi" w:hAnsiTheme="majorHAnsi"/>
          <w:vanish/>
          <w:sz w:val="16"/>
        </w:rPr>
        <w:t>growth,16</w:t>
      </w:r>
      <w:r w:rsidRPr="006667E6">
        <w:rPr>
          <w:rFonts w:asciiTheme="majorHAnsi" w:hAnsiTheme="majorHAnsi"/>
          <w:sz w:val="16"/>
        </w:rPr>
        <w:t xml:space="preserve"> </w:t>
      </w:r>
      <w:r w:rsidRPr="009A6333">
        <w:rPr>
          <w:rFonts w:asciiTheme="majorHAnsi" w:hAnsiTheme="majorHAnsi"/>
          <w:vanish/>
          <w:sz w:val="16"/>
        </w:rPr>
        <w:t>pose</w:t>
      </w:r>
      <w:r w:rsidRPr="006667E6">
        <w:rPr>
          <w:rFonts w:asciiTheme="majorHAnsi" w:hAnsiTheme="majorHAnsi"/>
          <w:sz w:val="16"/>
        </w:rPr>
        <w:t xml:space="preserve"> </w:t>
      </w:r>
      <w:r w:rsidRPr="009A6333">
        <w:rPr>
          <w:rFonts w:asciiTheme="majorHAnsi" w:hAnsiTheme="majorHAnsi"/>
          <w:vanish/>
          <w:sz w:val="16"/>
        </w:rPr>
        <w:t>new</w:t>
      </w:r>
      <w:r w:rsidRPr="006667E6">
        <w:rPr>
          <w:rFonts w:asciiTheme="majorHAnsi" w:hAnsiTheme="majorHAnsi"/>
          <w:sz w:val="16"/>
        </w:rPr>
        <w:t xml:space="preserve"> </w:t>
      </w:r>
      <w:r w:rsidRPr="009A6333">
        <w:rPr>
          <w:rFonts w:asciiTheme="majorHAnsi" w:hAnsiTheme="majorHAnsi"/>
          <w:vanish/>
          <w:sz w:val="16"/>
        </w:rPr>
        <w:t>challenges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constitutionally</w:t>
      </w:r>
      <w:r w:rsidRPr="006667E6">
        <w:rPr>
          <w:rFonts w:asciiTheme="majorHAnsi" w:hAnsiTheme="majorHAnsi"/>
          <w:sz w:val="16"/>
        </w:rPr>
        <w:t xml:space="preserve"> </w:t>
      </w:r>
      <w:r w:rsidRPr="009A6333">
        <w:rPr>
          <w:rFonts w:asciiTheme="majorHAnsi" w:hAnsiTheme="majorHAnsi"/>
          <w:vanish/>
          <w:sz w:val="16"/>
        </w:rPr>
        <w:t>empowered</w:t>
      </w:r>
      <w:r w:rsidRPr="006667E6">
        <w:rPr>
          <w:rFonts w:asciiTheme="majorHAnsi" w:hAnsiTheme="majorHAnsi"/>
          <w:sz w:val="16"/>
        </w:rPr>
        <w:t xml:space="preserve"> </w:t>
      </w:r>
      <w:r w:rsidRPr="009A6333">
        <w:rPr>
          <w:rFonts w:asciiTheme="majorHAnsi" w:hAnsiTheme="majorHAnsi"/>
          <w:vanish/>
          <w:sz w:val="16"/>
        </w:rPr>
        <w:t>system</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“promot[ing]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Progress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Science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useful</w:t>
      </w:r>
      <w:r w:rsidRPr="006667E6">
        <w:rPr>
          <w:rFonts w:asciiTheme="majorHAnsi" w:hAnsiTheme="majorHAnsi"/>
          <w:sz w:val="16"/>
        </w:rPr>
        <w:t xml:space="preserve"> </w:t>
      </w:r>
      <w:r w:rsidRPr="009A6333">
        <w:rPr>
          <w:rFonts w:asciiTheme="majorHAnsi" w:hAnsiTheme="majorHAnsi"/>
          <w:vanish/>
          <w:sz w:val="16"/>
        </w:rPr>
        <w:t>Arts”17</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eighteenth-century</w:t>
      </w:r>
      <w:r w:rsidRPr="006667E6">
        <w:rPr>
          <w:rFonts w:asciiTheme="majorHAnsi" w:hAnsiTheme="majorHAnsi"/>
          <w:sz w:val="16"/>
        </w:rPr>
        <w:t xml:space="preserve"> </w:t>
      </w:r>
      <w:r w:rsidRPr="009A6333">
        <w:rPr>
          <w:rFonts w:asciiTheme="majorHAnsi" w:hAnsiTheme="majorHAnsi"/>
          <w:vanish/>
          <w:sz w:val="16"/>
        </w:rPr>
        <w:t>origins.</w:t>
      </w:r>
      <w:r w:rsidRPr="006667E6">
        <w:rPr>
          <w:rFonts w:asciiTheme="majorHAnsi" w:hAnsiTheme="majorHAnsi"/>
          <w:sz w:val="16"/>
        </w:rPr>
        <w:t xml:space="preserve"> </w:t>
      </w:r>
      <w:r w:rsidRPr="009A6333">
        <w:rPr>
          <w:rFonts w:asciiTheme="majorHAnsi" w:hAnsiTheme="majorHAnsi"/>
          <w:vanish/>
          <w:sz w:val="16"/>
        </w:rPr>
        <w:t>Whether</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Framers</w:t>
      </w:r>
      <w:r w:rsidRPr="006667E6">
        <w:rPr>
          <w:rFonts w:asciiTheme="majorHAnsi" w:hAnsiTheme="majorHAnsi"/>
          <w:sz w:val="16"/>
        </w:rPr>
        <w:t xml:space="preserve"> </w:t>
      </w:r>
      <w:r w:rsidRPr="009A6333">
        <w:rPr>
          <w:rFonts w:asciiTheme="majorHAnsi" w:hAnsiTheme="majorHAnsi"/>
          <w:vanish/>
          <w:sz w:val="16"/>
        </w:rPr>
        <w:t>contemplated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vast</w:t>
      </w:r>
      <w:r w:rsidRPr="006667E6">
        <w:rPr>
          <w:rFonts w:asciiTheme="majorHAnsi" w:hAnsiTheme="majorHAnsi"/>
          <w:sz w:val="16"/>
        </w:rPr>
        <w:t xml:space="preserve"> </w:t>
      </w:r>
      <w:r w:rsidRPr="009A6333">
        <w:rPr>
          <w:rFonts w:asciiTheme="majorHAnsi" w:hAnsiTheme="majorHAnsi"/>
          <w:vanish/>
          <w:sz w:val="16"/>
        </w:rPr>
        <w:t>universe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procreative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developments</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within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scope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traditionally</w:t>
      </w:r>
      <w:r w:rsidRPr="006667E6">
        <w:rPr>
          <w:rFonts w:asciiTheme="majorHAnsi" w:hAnsiTheme="majorHAnsi"/>
          <w:sz w:val="16"/>
        </w:rPr>
        <w:t xml:space="preserve"> </w:t>
      </w:r>
      <w:r w:rsidRPr="009A6333">
        <w:rPr>
          <w:rFonts w:asciiTheme="majorHAnsi" w:hAnsiTheme="majorHAnsi"/>
          <w:vanish/>
          <w:sz w:val="16"/>
        </w:rPr>
        <w:t>patentable</w:t>
      </w:r>
      <w:r w:rsidRPr="006667E6">
        <w:rPr>
          <w:rFonts w:asciiTheme="majorHAnsi" w:hAnsiTheme="majorHAnsi"/>
          <w:sz w:val="16"/>
        </w:rPr>
        <w:t xml:space="preserve"> </w:t>
      </w:r>
      <w:r w:rsidRPr="009A6333">
        <w:rPr>
          <w:rFonts w:asciiTheme="majorHAnsi" w:hAnsiTheme="majorHAnsi"/>
          <w:vanish/>
          <w:sz w:val="16"/>
        </w:rPr>
        <w:t>subject</w:t>
      </w:r>
      <w:r w:rsidRPr="006667E6">
        <w:rPr>
          <w:rFonts w:asciiTheme="majorHAnsi" w:hAnsiTheme="majorHAnsi"/>
          <w:sz w:val="16"/>
        </w:rPr>
        <w:t xml:space="preserve"> </w:t>
      </w:r>
      <w:r w:rsidRPr="009A6333">
        <w:rPr>
          <w:rFonts w:asciiTheme="majorHAnsi" w:hAnsiTheme="majorHAnsi"/>
          <w:vanish/>
          <w:sz w:val="16"/>
        </w:rPr>
        <w:t>matter,18</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fact</w:t>
      </w:r>
      <w:r w:rsidRPr="006667E6">
        <w:rPr>
          <w:rFonts w:asciiTheme="majorHAnsi" w:hAnsiTheme="majorHAnsi"/>
          <w:sz w:val="16"/>
        </w:rPr>
        <w:t xml:space="preserve"> </w:t>
      </w:r>
      <w:r w:rsidRPr="009A6333">
        <w:rPr>
          <w:rFonts w:asciiTheme="majorHAnsi" w:hAnsiTheme="majorHAnsi"/>
          <w:vanish/>
          <w:sz w:val="16"/>
        </w:rPr>
        <w:t>remains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section</w:t>
      </w:r>
      <w:r w:rsidRPr="006667E6">
        <w:rPr>
          <w:rFonts w:asciiTheme="majorHAnsi" w:hAnsiTheme="majorHAnsi"/>
          <w:sz w:val="16"/>
        </w:rPr>
        <w:t xml:space="preserve"> </w:t>
      </w:r>
      <w:r w:rsidRPr="009A6333">
        <w:rPr>
          <w:rFonts w:asciiTheme="majorHAnsi" w:hAnsiTheme="majorHAnsi"/>
          <w:vanish/>
          <w:sz w:val="16"/>
        </w:rPr>
        <w:t>101</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Act19</w:t>
      </w:r>
      <w:r w:rsidRPr="006667E6">
        <w:rPr>
          <w:rFonts w:asciiTheme="majorHAnsi" w:hAnsiTheme="majorHAnsi"/>
          <w:sz w:val="16"/>
        </w:rPr>
        <w:t xml:space="preserve"> </w:t>
      </w:r>
      <w:r w:rsidRPr="009A6333">
        <w:rPr>
          <w:rFonts w:asciiTheme="majorHAnsi" w:hAnsiTheme="majorHAnsi"/>
          <w:vanish/>
          <w:sz w:val="16"/>
        </w:rPr>
        <w:t>currently</w:t>
      </w:r>
      <w:r w:rsidRPr="006667E6">
        <w:rPr>
          <w:rFonts w:asciiTheme="majorHAnsi" w:hAnsiTheme="majorHAnsi"/>
          <w:sz w:val="16"/>
        </w:rPr>
        <w:t xml:space="preserve"> </w:t>
      </w:r>
      <w:r w:rsidRPr="009A6333">
        <w:rPr>
          <w:rFonts w:asciiTheme="majorHAnsi" w:hAnsiTheme="majorHAnsi"/>
          <w:vanish/>
          <w:sz w:val="16"/>
        </w:rPr>
        <w:t>stands,</w:t>
      </w:r>
      <w:r w:rsidRPr="006667E6">
        <w:rPr>
          <w:rFonts w:asciiTheme="majorHAnsi" w:hAnsiTheme="majorHAnsi"/>
          <w:sz w:val="16"/>
        </w:rPr>
        <w:t xml:space="preserve"> </w:t>
      </w:r>
      <w:r w:rsidRPr="009A6333">
        <w:rPr>
          <w:rFonts w:asciiTheme="majorHAnsi" w:hAnsiTheme="majorHAnsi"/>
          <w:vanish/>
          <w:sz w:val="16"/>
        </w:rPr>
        <w:t>inventions</w:t>
      </w:r>
      <w:r w:rsidRPr="006667E6">
        <w:rPr>
          <w:rFonts w:asciiTheme="majorHAnsi" w:hAnsiTheme="majorHAnsi"/>
          <w:sz w:val="16"/>
        </w:rPr>
        <w:t xml:space="preserve"> </w:t>
      </w:r>
      <w:r w:rsidRPr="009A6333">
        <w:rPr>
          <w:rFonts w:asciiTheme="majorHAnsi" w:hAnsiTheme="majorHAnsi"/>
          <w:vanish/>
          <w:sz w:val="16"/>
        </w:rPr>
        <w:t>related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human</w:t>
      </w:r>
      <w:r w:rsidRPr="006667E6">
        <w:rPr>
          <w:rFonts w:asciiTheme="majorHAnsi" w:hAnsiTheme="majorHAnsi"/>
          <w:sz w:val="16"/>
        </w:rPr>
        <w:t xml:space="preserve"> </w:t>
      </w:r>
      <w:r w:rsidRPr="009A6333">
        <w:rPr>
          <w:rFonts w:asciiTheme="majorHAnsi" w:hAnsiTheme="majorHAnsi"/>
          <w:vanish/>
          <w:sz w:val="16"/>
        </w:rPr>
        <w:t>reproduction</w:t>
      </w:r>
      <w:r w:rsidRPr="006667E6">
        <w:rPr>
          <w:rFonts w:asciiTheme="majorHAnsi" w:hAnsiTheme="majorHAnsi"/>
          <w:sz w:val="16"/>
        </w:rPr>
        <w:t xml:space="preserve"> </w:t>
      </w:r>
      <w:r w:rsidRPr="009A6333">
        <w:rPr>
          <w:rFonts w:asciiTheme="majorHAnsi" w:hAnsiTheme="majorHAnsi"/>
          <w:vanish/>
          <w:sz w:val="16"/>
        </w:rPr>
        <w:t>will</w:t>
      </w:r>
      <w:r w:rsidRPr="006667E6">
        <w:rPr>
          <w:rFonts w:asciiTheme="majorHAnsi" w:hAnsiTheme="majorHAnsi"/>
          <w:sz w:val="16"/>
        </w:rPr>
        <w:t xml:space="preserve"> </w:t>
      </w:r>
      <w:r w:rsidRPr="009A6333">
        <w:rPr>
          <w:rFonts w:asciiTheme="majorHAnsi" w:hAnsiTheme="majorHAnsi"/>
          <w:vanish/>
          <w:sz w:val="16"/>
        </w:rPr>
        <w:t>routinely</w:t>
      </w:r>
      <w:r w:rsidRPr="006667E6">
        <w:rPr>
          <w:rFonts w:asciiTheme="majorHAnsi" w:hAnsiTheme="majorHAnsi"/>
          <w:sz w:val="16"/>
        </w:rPr>
        <w:t xml:space="preserve"> </w:t>
      </w:r>
      <w:r w:rsidRPr="009A6333">
        <w:rPr>
          <w:rFonts w:asciiTheme="majorHAnsi" w:hAnsiTheme="majorHAnsi"/>
          <w:vanish/>
          <w:sz w:val="16"/>
        </w:rPr>
        <w:t>fall</w:t>
      </w:r>
      <w:r w:rsidRPr="006667E6">
        <w:rPr>
          <w:rFonts w:asciiTheme="majorHAnsi" w:hAnsiTheme="majorHAnsi"/>
          <w:sz w:val="16"/>
        </w:rPr>
        <w:t xml:space="preserve"> </w:t>
      </w:r>
      <w:r w:rsidRPr="009A6333">
        <w:rPr>
          <w:rFonts w:asciiTheme="majorHAnsi" w:hAnsiTheme="majorHAnsi"/>
          <w:vanish/>
          <w:sz w:val="16"/>
        </w:rPr>
        <w:t>within</w:t>
      </w:r>
      <w:r w:rsidRPr="006667E6">
        <w:rPr>
          <w:rFonts w:asciiTheme="majorHAnsi" w:hAnsiTheme="majorHAnsi"/>
          <w:sz w:val="16"/>
        </w:rPr>
        <w:t xml:space="preserve"> </w:t>
      </w:r>
      <w:r w:rsidRPr="009A6333">
        <w:rPr>
          <w:rFonts w:asciiTheme="majorHAnsi" w:hAnsiTheme="majorHAnsi"/>
          <w:vanish/>
          <w:sz w:val="16"/>
        </w:rPr>
        <w:t>its</w:t>
      </w:r>
      <w:r w:rsidRPr="006667E6">
        <w:rPr>
          <w:rFonts w:asciiTheme="majorHAnsi" w:hAnsiTheme="majorHAnsi"/>
          <w:sz w:val="16"/>
        </w:rPr>
        <w:t xml:space="preserve"> </w:t>
      </w:r>
      <w:r w:rsidRPr="009A6333">
        <w:rPr>
          <w:rFonts w:asciiTheme="majorHAnsi" w:hAnsiTheme="majorHAnsi"/>
          <w:vanish/>
          <w:sz w:val="16"/>
        </w:rPr>
        <w:t>broad</w:t>
      </w:r>
      <w:r w:rsidRPr="006667E6">
        <w:rPr>
          <w:rFonts w:asciiTheme="majorHAnsi" w:hAnsiTheme="majorHAnsi"/>
          <w:sz w:val="16"/>
        </w:rPr>
        <w:t xml:space="preserve"> </w:t>
      </w:r>
      <w:r w:rsidRPr="009A6333">
        <w:rPr>
          <w:rFonts w:asciiTheme="majorHAnsi" w:hAnsiTheme="majorHAnsi"/>
          <w:vanish/>
          <w:sz w:val="16"/>
        </w:rPr>
        <w:t>scope.</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likely,</w:t>
      </w:r>
      <w:r w:rsidRPr="006667E6">
        <w:rPr>
          <w:rFonts w:asciiTheme="majorHAnsi" w:hAnsiTheme="majorHAnsi"/>
          <w:sz w:val="16"/>
        </w:rPr>
        <w:t xml:space="preserve"> </w:t>
      </w:r>
      <w:r w:rsidRPr="009A6333">
        <w:rPr>
          <w:rFonts w:asciiTheme="majorHAnsi" w:hAnsiTheme="majorHAnsi"/>
          <w:vanish/>
          <w:sz w:val="16"/>
        </w:rPr>
        <w:t>however,</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Framers</w:t>
      </w:r>
      <w:r w:rsidRPr="006667E6">
        <w:rPr>
          <w:rFonts w:asciiTheme="majorHAnsi" w:hAnsiTheme="majorHAnsi"/>
          <w:sz w:val="16"/>
        </w:rPr>
        <w:t xml:space="preserve"> </w:t>
      </w:r>
      <w:r w:rsidRPr="009A6333">
        <w:rPr>
          <w:rFonts w:asciiTheme="majorHAnsi" w:hAnsiTheme="majorHAnsi"/>
          <w:vanish/>
          <w:sz w:val="16"/>
        </w:rPr>
        <w:t>did</w:t>
      </w:r>
      <w:r w:rsidRPr="006667E6">
        <w:rPr>
          <w:rFonts w:asciiTheme="majorHAnsi" w:hAnsiTheme="majorHAnsi"/>
          <w:sz w:val="16"/>
        </w:rPr>
        <w:t xml:space="preserve"> </w:t>
      </w:r>
      <w:r w:rsidRPr="009A6333">
        <w:rPr>
          <w:rFonts w:asciiTheme="majorHAnsi" w:hAnsiTheme="majorHAnsi"/>
          <w:vanish/>
          <w:sz w:val="16"/>
        </w:rPr>
        <w:t>contemplate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system</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would</w:t>
      </w:r>
      <w:r w:rsidRPr="006667E6">
        <w:rPr>
          <w:rFonts w:asciiTheme="majorHAnsi" w:hAnsiTheme="majorHAnsi"/>
          <w:sz w:val="16"/>
        </w:rPr>
        <w:t xml:space="preserve"> </w:t>
      </w:r>
      <w:r w:rsidRPr="009A6333">
        <w:rPr>
          <w:rFonts w:asciiTheme="majorHAnsi" w:hAnsiTheme="majorHAnsi"/>
          <w:vanish/>
          <w:sz w:val="16"/>
        </w:rPr>
        <w:t>continue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provide</w:t>
      </w:r>
      <w:r w:rsidRPr="006667E6">
        <w:rPr>
          <w:rFonts w:asciiTheme="majorHAnsi" w:hAnsiTheme="majorHAnsi"/>
          <w:sz w:val="16"/>
        </w:rPr>
        <w:t xml:space="preserve"> </w:t>
      </w:r>
      <w:r w:rsidRPr="009A6333">
        <w:rPr>
          <w:rFonts w:asciiTheme="majorHAnsi" w:hAnsiTheme="majorHAnsi"/>
          <w:vanish/>
          <w:sz w:val="16"/>
        </w:rPr>
        <w:t>broad</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robust</w:t>
      </w:r>
      <w:r w:rsidRPr="006667E6">
        <w:rPr>
          <w:rFonts w:asciiTheme="majorHAnsi" w:hAnsiTheme="majorHAnsi"/>
          <w:sz w:val="16"/>
        </w:rPr>
        <w:t xml:space="preserve"> </w:t>
      </w:r>
      <w:r w:rsidRPr="009A6333">
        <w:rPr>
          <w:rFonts w:asciiTheme="majorHAnsi" w:hAnsiTheme="majorHAnsi"/>
          <w:vanish/>
          <w:sz w:val="16"/>
        </w:rPr>
        <w:t>incentives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invent—a</w:t>
      </w:r>
      <w:r w:rsidRPr="006667E6">
        <w:rPr>
          <w:rFonts w:asciiTheme="majorHAnsi" w:hAnsiTheme="majorHAnsi"/>
          <w:sz w:val="16"/>
        </w:rPr>
        <w:t xml:space="preserve"> </w:t>
      </w:r>
      <w:r w:rsidRPr="009A6333">
        <w:rPr>
          <w:rFonts w:asciiTheme="majorHAnsi" w:hAnsiTheme="majorHAnsi"/>
          <w:vanish/>
          <w:sz w:val="16"/>
        </w:rPr>
        <w:t>set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incentives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helped</w:t>
      </w:r>
      <w:r w:rsidRPr="006667E6">
        <w:rPr>
          <w:rFonts w:asciiTheme="majorHAnsi" w:hAnsiTheme="majorHAnsi"/>
          <w:sz w:val="16"/>
        </w:rPr>
        <w:t xml:space="preserve"> </w:t>
      </w:r>
      <w:r w:rsidRPr="009A6333">
        <w:rPr>
          <w:rFonts w:asciiTheme="majorHAnsi" w:hAnsiTheme="majorHAnsi"/>
          <w:vanish/>
          <w:sz w:val="16"/>
        </w:rPr>
        <w:t>establish</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United</w:t>
      </w:r>
      <w:r w:rsidRPr="006667E6">
        <w:rPr>
          <w:rFonts w:asciiTheme="majorHAnsi" w:hAnsiTheme="majorHAnsi"/>
          <w:sz w:val="16"/>
        </w:rPr>
        <w:t xml:space="preserve"> </w:t>
      </w:r>
      <w:r w:rsidRPr="009A6333">
        <w:rPr>
          <w:rFonts w:asciiTheme="majorHAnsi" w:hAnsiTheme="majorHAnsi"/>
          <w:vanish/>
          <w:sz w:val="16"/>
        </w:rPr>
        <w:t>States</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technological</w:t>
      </w:r>
      <w:r w:rsidRPr="006667E6">
        <w:rPr>
          <w:rFonts w:asciiTheme="majorHAnsi" w:hAnsiTheme="majorHAnsi"/>
          <w:sz w:val="16"/>
        </w:rPr>
        <w:t xml:space="preserve"> </w:t>
      </w:r>
      <w:r w:rsidRPr="009A6333">
        <w:rPr>
          <w:rFonts w:asciiTheme="majorHAnsi" w:hAnsiTheme="majorHAnsi"/>
          <w:vanish/>
          <w:sz w:val="16"/>
        </w:rPr>
        <w:t>superpower</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many</w:t>
      </w:r>
      <w:r w:rsidRPr="006667E6">
        <w:rPr>
          <w:rFonts w:asciiTheme="majorHAnsi" w:hAnsiTheme="majorHAnsi"/>
          <w:sz w:val="16"/>
        </w:rPr>
        <w:t xml:space="preserve"> </w:t>
      </w:r>
      <w:r w:rsidRPr="009A6333">
        <w:rPr>
          <w:rFonts w:asciiTheme="majorHAnsi" w:hAnsiTheme="majorHAnsi"/>
          <w:vanish/>
          <w:sz w:val="16"/>
        </w:rPr>
        <w:t>feel</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best</w:t>
      </w:r>
      <w:r w:rsidRPr="006667E6">
        <w:rPr>
          <w:rFonts w:asciiTheme="majorHAnsi" w:hAnsiTheme="majorHAnsi"/>
          <w:sz w:val="16"/>
        </w:rPr>
        <w:t xml:space="preserve"> </w:t>
      </w:r>
      <w:r w:rsidRPr="009A6333">
        <w:rPr>
          <w:rFonts w:asciiTheme="majorHAnsi" w:hAnsiTheme="majorHAnsi"/>
          <w:vanish/>
          <w:sz w:val="16"/>
        </w:rPr>
        <w:t>left</w:t>
      </w:r>
      <w:r w:rsidRPr="006667E6">
        <w:rPr>
          <w:rFonts w:asciiTheme="majorHAnsi" w:hAnsiTheme="majorHAnsi"/>
          <w:sz w:val="16"/>
        </w:rPr>
        <w:t xml:space="preserve"> </w:t>
      </w:r>
      <w:r w:rsidRPr="009A6333">
        <w:rPr>
          <w:rFonts w:asciiTheme="majorHAnsi" w:hAnsiTheme="majorHAnsi"/>
          <w:vanish/>
          <w:sz w:val="16"/>
        </w:rPr>
        <w:t>untouched.</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currently</w:t>
      </w:r>
      <w:r w:rsidRPr="006667E6">
        <w:rPr>
          <w:rFonts w:asciiTheme="majorHAnsi" w:hAnsiTheme="majorHAnsi"/>
          <w:sz w:val="16"/>
        </w:rPr>
        <w:t xml:space="preserve"> </w:t>
      </w:r>
      <w:r w:rsidRPr="009A6333">
        <w:rPr>
          <w:rFonts w:asciiTheme="majorHAnsi" w:hAnsiTheme="majorHAnsi"/>
          <w:vanish/>
          <w:sz w:val="16"/>
        </w:rPr>
        <w:t>configured,</w:t>
      </w:r>
      <w:r w:rsidRPr="006667E6">
        <w:rPr>
          <w:rFonts w:asciiTheme="majorHAnsi" w:hAnsiTheme="majorHAnsi"/>
          <w:sz w:val="16"/>
        </w:rPr>
        <w:t xml:space="preserve"> </w:t>
      </w:r>
      <w:r w:rsidRPr="006667E6">
        <w:rPr>
          <w:rStyle w:val="Emphasis"/>
          <w:rFonts w:asciiTheme="majorHAnsi" w:hAnsiTheme="majorHAnsi"/>
          <w:highlight w:val="cyan"/>
        </w:rPr>
        <w:t>the patent system is susceptible to use by those opposed to reproductive rights—those who desire to prohibit access to reproductive and procreative technologies that directly bear on reproductive rights.</w:t>
      </w:r>
      <w:r w:rsidRPr="006667E6">
        <w:rPr>
          <w:rFonts w:asciiTheme="majorHAnsi" w:hAnsiTheme="majorHAnsi"/>
          <w:sz w:val="16"/>
        </w:rPr>
        <w:t xml:space="preserve"> </w:t>
      </w:r>
      <w:r w:rsidRPr="009A6333">
        <w:rPr>
          <w:rFonts w:asciiTheme="majorHAnsi" w:hAnsiTheme="majorHAnsi"/>
          <w:vanish/>
          <w:sz w:val="16"/>
        </w:rPr>
        <w:t>Taken</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its</w:t>
      </w:r>
      <w:r w:rsidRPr="006667E6">
        <w:rPr>
          <w:rFonts w:asciiTheme="majorHAnsi" w:hAnsiTheme="majorHAnsi"/>
          <w:sz w:val="16"/>
        </w:rPr>
        <w:t xml:space="preserve"> </w:t>
      </w:r>
      <w:r w:rsidRPr="009A6333">
        <w:rPr>
          <w:rFonts w:asciiTheme="majorHAnsi" w:hAnsiTheme="majorHAnsi"/>
          <w:vanish/>
          <w:sz w:val="16"/>
        </w:rPr>
        <w:t>extreme,</w:t>
      </w:r>
      <w:r w:rsidRPr="006667E6">
        <w:rPr>
          <w:rFonts w:asciiTheme="majorHAnsi" w:hAnsiTheme="majorHAnsi"/>
          <w:sz w:val="16"/>
        </w:rPr>
        <w:t xml:space="preserve"> </w:t>
      </w:r>
      <w:r w:rsidRPr="006667E6">
        <w:rPr>
          <w:rStyle w:val="Emphasis"/>
          <w:rFonts w:asciiTheme="majorHAnsi" w:hAnsiTheme="majorHAnsi"/>
          <w:highlight w:val="cyan"/>
        </w:rPr>
        <w:t xml:space="preserve">those who want to </w:t>
      </w:r>
      <w:r w:rsidRPr="009A6333">
        <w:rPr>
          <w:rFonts w:asciiTheme="majorHAnsi" w:hAnsiTheme="majorHAnsi"/>
          <w:vanish/>
          <w:sz w:val="16"/>
        </w:rPr>
        <w:t>limit</w:t>
      </w:r>
      <w:r w:rsidRPr="006667E6">
        <w:rPr>
          <w:rFonts w:asciiTheme="majorHAnsi" w:hAnsiTheme="majorHAnsi"/>
          <w:sz w:val="16"/>
        </w:rPr>
        <w:t xml:space="preserve"> </w:t>
      </w:r>
      <w:r w:rsidRPr="009A6333">
        <w:rPr>
          <w:rFonts w:asciiTheme="majorHAnsi" w:hAnsiTheme="majorHAnsi"/>
          <w:vanish/>
          <w:sz w:val="16"/>
        </w:rPr>
        <w:t>individuals’</w:t>
      </w:r>
      <w:r w:rsidRPr="006667E6">
        <w:rPr>
          <w:rFonts w:asciiTheme="majorHAnsi" w:hAnsiTheme="majorHAnsi"/>
          <w:sz w:val="16"/>
        </w:rPr>
        <w:t xml:space="preserve"> </w:t>
      </w:r>
      <w:r w:rsidRPr="009A6333">
        <w:rPr>
          <w:rFonts w:asciiTheme="majorHAnsi" w:hAnsiTheme="majorHAnsi"/>
          <w:vanish/>
          <w:sz w:val="16"/>
        </w:rPr>
        <w:t>ability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exercise</w:t>
      </w:r>
      <w:r w:rsidRPr="006667E6">
        <w:rPr>
          <w:rFonts w:asciiTheme="majorHAnsi" w:hAnsiTheme="majorHAnsi"/>
          <w:sz w:val="16"/>
        </w:rPr>
        <w:t xml:space="preserve"> </w:t>
      </w:r>
      <w:r w:rsidRPr="009A6333">
        <w:rPr>
          <w:rFonts w:asciiTheme="majorHAnsi" w:hAnsiTheme="majorHAnsi"/>
          <w:vanish/>
          <w:sz w:val="16"/>
        </w:rPr>
        <w:t>their</w:t>
      </w:r>
      <w:r w:rsidRPr="006667E6">
        <w:rPr>
          <w:rFonts w:asciiTheme="majorHAnsi" w:hAnsiTheme="majorHAnsi"/>
          <w:sz w:val="16"/>
        </w:rPr>
        <w:t xml:space="preserve"> </w:t>
      </w:r>
      <w:r w:rsidRPr="009A6333">
        <w:rPr>
          <w:rFonts w:asciiTheme="majorHAnsi" w:hAnsiTheme="majorHAnsi"/>
          <w:vanish/>
          <w:sz w:val="16"/>
        </w:rPr>
        <w:t>currently</w:t>
      </w:r>
      <w:r w:rsidRPr="006667E6">
        <w:rPr>
          <w:rFonts w:asciiTheme="majorHAnsi" w:hAnsiTheme="majorHAnsi"/>
          <w:sz w:val="16"/>
        </w:rPr>
        <w:t xml:space="preserve"> </w:t>
      </w:r>
      <w:r w:rsidRPr="009A6333">
        <w:rPr>
          <w:rFonts w:asciiTheme="majorHAnsi" w:hAnsiTheme="majorHAnsi"/>
          <w:vanish/>
          <w:sz w:val="16"/>
        </w:rPr>
        <w:t>constitutionally</w:t>
      </w:r>
      <w:r w:rsidRPr="006667E6">
        <w:rPr>
          <w:rFonts w:asciiTheme="majorHAnsi" w:hAnsiTheme="majorHAnsi"/>
          <w:sz w:val="16"/>
        </w:rPr>
        <w:t xml:space="preserve"> </w:t>
      </w:r>
      <w:r w:rsidRPr="009A6333">
        <w:rPr>
          <w:rFonts w:asciiTheme="majorHAnsi" w:hAnsiTheme="majorHAnsi"/>
          <w:vanish/>
          <w:sz w:val="16"/>
        </w:rPr>
        <w:t>protected</w:t>
      </w:r>
      <w:r w:rsidRPr="006667E6">
        <w:rPr>
          <w:rFonts w:asciiTheme="majorHAnsi" w:hAnsiTheme="majorHAnsi"/>
          <w:sz w:val="16"/>
        </w:rPr>
        <w:t xml:space="preserve"> </w:t>
      </w:r>
      <w:r w:rsidRPr="009A6333">
        <w:rPr>
          <w:rFonts w:asciiTheme="majorHAnsi" w:hAnsiTheme="majorHAnsi"/>
          <w:vanish/>
          <w:sz w:val="16"/>
        </w:rPr>
        <w:t>rights</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future</w:t>
      </w:r>
      <w:r w:rsidRPr="006667E6">
        <w:rPr>
          <w:rFonts w:asciiTheme="majorHAnsi" w:hAnsiTheme="majorHAnsi"/>
          <w:sz w:val="16"/>
        </w:rPr>
        <w:t xml:space="preserve"> </w:t>
      </w:r>
      <w:r w:rsidRPr="009A6333">
        <w:rPr>
          <w:rFonts w:asciiTheme="majorHAnsi" w:hAnsiTheme="majorHAnsi"/>
          <w:vanish/>
          <w:sz w:val="16"/>
        </w:rPr>
        <w:t>constitutional</w:t>
      </w:r>
      <w:r w:rsidRPr="006667E6">
        <w:rPr>
          <w:rFonts w:asciiTheme="majorHAnsi" w:hAnsiTheme="majorHAnsi"/>
          <w:sz w:val="16"/>
        </w:rPr>
        <w:t xml:space="preserve"> </w:t>
      </w:r>
      <w:r w:rsidRPr="009A6333">
        <w:rPr>
          <w:rFonts w:asciiTheme="majorHAnsi" w:hAnsiTheme="majorHAnsi"/>
          <w:vanish/>
          <w:sz w:val="16"/>
        </w:rPr>
        <w:t>rights,</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desire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highlight w:val="yellow"/>
        </w:rPr>
        <w:t xml:space="preserve"> </w:t>
      </w:r>
      <w:r w:rsidRPr="006667E6">
        <w:rPr>
          <w:rStyle w:val="Emphasis"/>
          <w:rFonts w:asciiTheme="majorHAnsi" w:hAnsiTheme="majorHAnsi"/>
          <w:highlight w:val="cyan"/>
        </w:rPr>
        <w:t>deny access to technologies on other moral bases, could obtain patent rights</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application,</w:t>
      </w:r>
      <w:r w:rsidRPr="006667E6">
        <w:rPr>
          <w:rFonts w:asciiTheme="majorHAnsi" w:hAnsiTheme="majorHAnsi"/>
          <w:sz w:val="16"/>
        </w:rPr>
        <w:t xml:space="preserve"> </w:t>
      </w:r>
      <w:r w:rsidRPr="009A6333">
        <w:rPr>
          <w:rFonts w:asciiTheme="majorHAnsi" w:hAnsiTheme="majorHAnsi"/>
          <w:vanish/>
          <w:sz w:val="16"/>
        </w:rPr>
        <w:t>assignment,</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license)</w:t>
      </w:r>
      <w:r w:rsidRPr="006667E6">
        <w:rPr>
          <w:rFonts w:asciiTheme="majorHAnsi" w:hAnsiTheme="majorHAnsi"/>
          <w:sz w:val="16"/>
        </w:rPr>
        <w:t xml:space="preserve"> </w:t>
      </w:r>
      <w:r w:rsidRPr="006667E6">
        <w:rPr>
          <w:rStyle w:val="Emphasis"/>
          <w:rFonts w:asciiTheme="majorHAnsi" w:hAnsiTheme="majorHAnsi"/>
          <w:highlight w:val="cyan"/>
        </w:rPr>
        <w:t>on reproductive technologies and then enforce those governmentally granted property rights against any infringer.</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other</w:t>
      </w:r>
      <w:r w:rsidRPr="006667E6">
        <w:rPr>
          <w:rFonts w:asciiTheme="majorHAnsi" w:hAnsiTheme="majorHAnsi"/>
          <w:sz w:val="16"/>
        </w:rPr>
        <w:t xml:space="preserve"> </w:t>
      </w:r>
      <w:r w:rsidRPr="009A6333">
        <w:rPr>
          <w:rFonts w:asciiTheme="majorHAnsi" w:hAnsiTheme="majorHAnsi"/>
          <w:vanish/>
          <w:sz w:val="16"/>
        </w:rPr>
        <w:t>words,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same</w:t>
      </w:r>
      <w:r w:rsidRPr="006667E6">
        <w:rPr>
          <w:rFonts w:asciiTheme="majorHAnsi" w:hAnsiTheme="majorHAnsi"/>
          <w:sz w:val="16"/>
        </w:rPr>
        <w:t xml:space="preserve"> </w:t>
      </w:r>
      <w:r w:rsidRPr="009A6333">
        <w:rPr>
          <w:rFonts w:asciiTheme="majorHAnsi" w:hAnsiTheme="majorHAnsi"/>
          <w:vanish/>
          <w:sz w:val="16"/>
        </w:rPr>
        <w:t>government</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affords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rights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choices</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found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Constitution</w:t>
      </w:r>
      <w:r w:rsidRPr="006667E6">
        <w:rPr>
          <w:rFonts w:asciiTheme="majorHAnsi" w:hAnsiTheme="majorHAnsi"/>
          <w:sz w:val="16"/>
        </w:rPr>
        <w:t xml:space="preserve"> </w:t>
      </w:r>
      <w:r w:rsidRPr="009A6333">
        <w:rPr>
          <w:rFonts w:asciiTheme="majorHAnsi" w:hAnsiTheme="majorHAnsi"/>
          <w:vanish/>
          <w:sz w:val="16"/>
        </w:rPr>
        <w:t>could</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forced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grant</w:t>
      </w:r>
      <w:r w:rsidRPr="006667E6">
        <w:rPr>
          <w:rFonts w:asciiTheme="majorHAnsi" w:hAnsiTheme="majorHAnsi"/>
          <w:sz w:val="16"/>
        </w:rPr>
        <w:t xml:space="preserve"> </w:t>
      </w:r>
      <w:r w:rsidRPr="009A6333">
        <w:rPr>
          <w:rFonts w:asciiTheme="majorHAnsi" w:hAnsiTheme="majorHAnsi"/>
          <w:vanish/>
          <w:sz w:val="16"/>
        </w:rPr>
        <w:t>limitations</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private</w:t>
      </w:r>
      <w:r w:rsidRPr="006667E6">
        <w:rPr>
          <w:rFonts w:asciiTheme="majorHAnsi" w:hAnsiTheme="majorHAnsi"/>
          <w:sz w:val="16"/>
        </w:rPr>
        <w:t xml:space="preserve"> </w:t>
      </w:r>
      <w:r w:rsidRPr="009A6333">
        <w:rPr>
          <w:rFonts w:asciiTheme="majorHAnsi" w:hAnsiTheme="majorHAnsi"/>
          <w:vanish/>
          <w:sz w:val="16"/>
        </w:rPr>
        <w:t>patentee’s</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technologies</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inventions—regardless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societal</w:t>
      </w:r>
      <w:r w:rsidRPr="006667E6">
        <w:rPr>
          <w:rFonts w:asciiTheme="majorHAnsi" w:hAnsiTheme="majorHAnsi"/>
          <w:sz w:val="16"/>
        </w:rPr>
        <w:t xml:space="preserve"> </w:t>
      </w:r>
      <w:r w:rsidRPr="009A6333">
        <w:rPr>
          <w:rFonts w:asciiTheme="majorHAnsi" w:hAnsiTheme="majorHAnsi"/>
          <w:vanish/>
          <w:sz w:val="16"/>
        </w:rPr>
        <w:t>value.</w:t>
      </w:r>
      <w:r w:rsidRPr="006667E6">
        <w:rPr>
          <w:rFonts w:asciiTheme="majorHAnsi" w:hAnsiTheme="majorHAnsi"/>
          <w:sz w:val="16"/>
        </w:rPr>
        <w:t xml:space="preserve"> </w:t>
      </w:r>
    </w:p>
    <w:p w14:paraId="257986A7" w14:textId="77777777" w:rsidR="009A6333" w:rsidRPr="006667E6" w:rsidRDefault="009A6333" w:rsidP="009A6333">
      <w:pPr>
        <w:pStyle w:val="Heading4"/>
        <w:rPr>
          <w:rFonts w:asciiTheme="majorHAnsi" w:hAnsiTheme="majorHAnsi"/>
        </w:rPr>
      </w:pPr>
      <w:r w:rsidRPr="006667E6">
        <w:rPr>
          <w:rFonts w:asciiTheme="majorHAnsi" w:hAnsiTheme="majorHAnsi"/>
        </w:rPr>
        <w:t>Studies prove it- TRIPS prevents access to reproductive health products</w:t>
      </w:r>
    </w:p>
    <w:p w14:paraId="422F7748" w14:textId="77777777" w:rsidR="009A6333" w:rsidRPr="006667E6" w:rsidRDefault="009A6333" w:rsidP="009A6333">
      <w:pPr>
        <w:rPr>
          <w:rFonts w:asciiTheme="majorHAnsi" w:hAnsiTheme="majorHAnsi"/>
        </w:rPr>
      </w:pPr>
      <w:r w:rsidRPr="006667E6">
        <w:rPr>
          <w:rFonts w:asciiTheme="majorHAnsi" w:hAnsiTheme="majorHAnsi"/>
        </w:rPr>
        <w:t xml:space="preserve">Jennifer, </w:t>
      </w:r>
      <w:r w:rsidRPr="006667E6">
        <w:rPr>
          <w:rStyle w:val="Style13ptBold"/>
          <w:rFonts w:asciiTheme="majorHAnsi" w:hAnsiTheme="majorHAnsi"/>
        </w:rPr>
        <w:t>Mike., 20,</w:t>
      </w:r>
      <w:r w:rsidRPr="006667E6">
        <w:rPr>
          <w:rFonts w:asciiTheme="majorHAnsi" w:hAnsiTheme="majorHAnsi"/>
        </w:rPr>
        <w:t xml:space="preserve"> Access to essential medicines to guarantee women's rights to health: The pharmaceutical patents connection, Wiley Online Library, 6-29-2020, DOA: 9-17-2021, https://onlinelibrary.wiley.com/doi/full/10.1111/jwip.12161, r0w@n</w:t>
      </w:r>
      <w:r>
        <w:rPr>
          <w:rFonts w:asciiTheme="majorHAnsi" w:hAnsiTheme="majorHAnsi"/>
        </w:rPr>
        <w:t xml:space="preserve">. </w:t>
      </w:r>
      <w:r>
        <w:rPr>
          <w:rFonts w:asciiTheme="majorHAnsi" w:hAnsiTheme="majorHAnsi"/>
          <w:sz w:val="16"/>
        </w:rPr>
        <w:t>Bracketed for gendered language</w:t>
      </w:r>
    </w:p>
    <w:p w14:paraId="31FFE1FE" w14:textId="77777777" w:rsidR="009A6333" w:rsidRPr="006667E6" w:rsidRDefault="009A6333" w:rsidP="009A6333">
      <w:pPr>
        <w:rPr>
          <w:rFonts w:asciiTheme="majorHAnsi" w:hAnsiTheme="majorHAnsi"/>
          <w:sz w:val="16"/>
        </w:rPr>
      </w:pPr>
      <w:r w:rsidRPr="009A6333">
        <w:rPr>
          <w:rFonts w:asciiTheme="majorHAnsi" w:hAnsiTheme="majorHAnsi"/>
          <w:vanish/>
          <w:sz w:val="16"/>
        </w:rPr>
        <w:t>Furthermore,</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sexual</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problems</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maternal,</w:t>
      </w:r>
      <w:r w:rsidRPr="006667E6">
        <w:rPr>
          <w:rFonts w:asciiTheme="majorHAnsi" w:hAnsiTheme="majorHAnsi"/>
          <w:sz w:val="16"/>
        </w:rPr>
        <w:t xml:space="preserve"> </w:t>
      </w:r>
      <w:r w:rsidRPr="009A6333">
        <w:rPr>
          <w:rFonts w:asciiTheme="majorHAnsi" w:hAnsiTheme="majorHAnsi"/>
          <w:vanish/>
          <w:sz w:val="16"/>
        </w:rPr>
        <w:t>perinatal</w:t>
      </w:r>
      <w:r w:rsidRPr="006667E6">
        <w:rPr>
          <w:rFonts w:asciiTheme="majorHAnsi" w:hAnsiTheme="majorHAnsi"/>
          <w:sz w:val="16"/>
        </w:rPr>
        <w:t xml:space="preserve"> </w:t>
      </w:r>
      <w:r w:rsidRPr="009A6333">
        <w:rPr>
          <w:rFonts w:asciiTheme="majorHAnsi" w:hAnsiTheme="majorHAnsi"/>
          <w:vanish/>
          <w:sz w:val="16"/>
        </w:rPr>
        <w:t>mortality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gynaecological</w:t>
      </w:r>
      <w:r w:rsidRPr="006667E6">
        <w:rPr>
          <w:rFonts w:asciiTheme="majorHAnsi" w:hAnsiTheme="majorHAnsi"/>
          <w:sz w:val="16"/>
        </w:rPr>
        <w:t xml:space="preserve"> </w:t>
      </w:r>
      <w:r w:rsidRPr="009A6333">
        <w:rPr>
          <w:rFonts w:asciiTheme="majorHAnsi" w:hAnsiTheme="majorHAnsi"/>
          <w:vanish/>
          <w:sz w:val="16"/>
        </w:rPr>
        <w:t>health-related</w:t>
      </w:r>
      <w:r w:rsidRPr="006667E6">
        <w:rPr>
          <w:rFonts w:asciiTheme="majorHAnsi" w:hAnsiTheme="majorHAnsi"/>
          <w:sz w:val="16"/>
        </w:rPr>
        <w:t xml:space="preserve"> </w:t>
      </w:r>
      <w:r w:rsidRPr="009A6333">
        <w:rPr>
          <w:rFonts w:asciiTheme="majorHAnsi" w:hAnsiTheme="majorHAnsi"/>
          <w:vanish/>
          <w:sz w:val="16"/>
        </w:rPr>
        <w:t>complications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said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significant</w:t>
      </w:r>
      <w:r w:rsidRPr="006667E6">
        <w:rPr>
          <w:rFonts w:asciiTheme="majorHAnsi" w:hAnsiTheme="majorHAnsi"/>
          <w:sz w:val="16"/>
        </w:rPr>
        <w:t xml:space="preserve"> </w:t>
      </w:r>
      <w:r w:rsidRPr="009A6333">
        <w:rPr>
          <w:rFonts w:asciiTheme="majorHAnsi" w:hAnsiTheme="majorHAnsi"/>
          <w:vanish/>
          <w:sz w:val="16"/>
        </w:rPr>
        <w:t>disease</w:t>
      </w:r>
      <w:r w:rsidRPr="006667E6">
        <w:rPr>
          <w:rFonts w:asciiTheme="majorHAnsi" w:hAnsiTheme="majorHAnsi"/>
          <w:sz w:val="16"/>
        </w:rPr>
        <w:t xml:space="preserve"> </w:t>
      </w:r>
      <w:r w:rsidRPr="009A6333">
        <w:rPr>
          <w:rFonts w:asciiTheme="majorHAnsi" w:hAnsiTheme="majorHAnsi"/>
          <w:vanish/>
          <w:sz w:val="16"/>
        </w:rPr>
        <w:t>burden</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age</w:t>
      </w:r>
      <w:r w:rsidRPr="006667E6">
        <w:rPr>
          <w:rFonts w:asciiTheme="majorHAnsi" w:hAnsiTheme="majorHAnsi"/>
          <w:sz w:val="16"/>
        </w:rPr>
        <w:t xml:space="preserve"> </w:t>
      </w:r>
      <w:r w:rsidRPr="009A6333">
        <w:rPr>
          <w:rFonts w:asciiTheme="majorHAnsi" w:hAnsiTheme="majorHAnsi"/>
          <w:vanish/>
          <w:sz w:val="16"/>
        </w:rPr>
        <w:t>(WHO, 2017,</w:t>
      </w:r>
      <w:r w:rsidRPr="006667E6">
        <w:rPr>
          <w:rFonts w:asciiTheme="majorHAnsi" w:hAnsiTheme="majorHAnsi"/>
          <w:sz w:val="16"/>
        </w:rPr>
        <w:t xml:space="preserve"> </w:t>
      </w:r>
      <w:r w:rsidRPr="009A6333">
        <w:rPr>
          <w:rFonts w:asciiTheme="majorHAnsi" w:hAnsiTheme="majorHAnsi"/>
          <w:vanish/>
          <w:sz w:val="16"/>
        </w:rPr>
        <w:t>p.</w:t>
      </w:r>
      <w:r w:rsidRPr="006667E6">
        <w:rPr>
          <w:rFonts w:asciiTheme="majorHAnsi" w:hAnsiTheme="majorHAnsi"/>
          <w:sz w:val="16"/>
        </w:rPr>
        <w:t xml:space="preserve"> </w:t>
      </w:r>
      <w:r w:rsidRPr="009A6333">
        <w:rPr>
          <w:rFonts w:asciiTheme="majorHAnsi" w:hAnsiTheme="majorHAnsi"/>
          <w:vanish/>
          <w:sz w:val="16"/>
        </w:rPr>
        <w:t>11).</w:t>
      </w:r>
      <w:r w:rsidRPr="006667E6">
        <w:rPr>
          <w:rFonts w:asciiTheme="majorHAnsi" w:hAnsiTheme="majorHAnsi"/>
          <w:sz w:val="16"/>
        </w:rPr>
        <w:t xml:space="preserve"> </w:t>
      </w:r>
      <w:r w:rsidRPr="009A6333">
        <w:rPr>
          <w:rFonts w:asciiTheme="majorHAnsi" w:hAnsiTheme="majorHAnsi"/>
          <w:vanish/>
          <w:sz w:val="16"/>
        </w:rPr>
        <w:t>Sexual</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ill-health</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lead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sexual</w:t>
      </w:r>
      <w:r w:rsidRPr="006667E6">
        <w:rPr>
          <w:rFonts w:asciiTheme="majorHAnsi" w:hAnsiTheme="majorHAnsi"/>
          <w:sz w:val="16"/>
        </w:rPr>
        <w:t xml:space="preserve"> </w:t>
      </w:r>
      <w:r w:rsidRPr="009A6333">
        <w:rPr>
          <w:rFonts w:asciiTheme="majorHAnsi" w:hAnsiTheme="majorHAnsi"/>
          <w:vanish/>
          <w:sz w:val="16"/>
        </w:rPr>
        <w:t>dysfunction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other</w:t>
      </w:r>
      <w:r w:rsidRPr="006667E6">
        <w:rPr>
          <w:rFonts w:asciiTheme="majorHAnsi" w:hAnsiTheme="majorHAnsi"/>
          <w:sz w:val="16"/>
        </w:rPr>
        <w:t xml:space="preserve"> </w:t>
      </w:r>
      <w:r w:rsidRPr="009A6333">
        <w:rPr>
          <w:rFonts w:asciiTheme="majorHAnsi" w:hAnsiTheme="majorHAnsi"/>
          <w:vanish/>
          <w:sz w:val="16"/>
        </w:rPr>
        <w:t>gynaecological</w:t>
      </w:r>
      <w:r w:rsidRPr="006667E6">
        <w:rPr>
          <w:rFonts w:asciiTheme="majorHAnsi" w:hAnsiTheme="majorHAnsi"/>
          <w:sz w:val="16"/>
        </w:rPr>
        <w:t xml:space="preserve"> </w:t>
      </w:r>
      <w:r w:rsidRPr="009A6333">
        <w:rPr>
          <w:rFonts w:asciiTheme="majorHAnsi" w:hAnsiTheme="majorHAnsi"/>
          <w:vanish/>
          <w:sz w:val="16"/>
        </w:rPr>
        <w:t>conditions</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severe</w:t>
      </w:r>
      <w:r w:rsidRPr="006667E6">
        <w:rPr>
          <w:rFonts w:asciiTheme="majorHAnsi" w:hAnsiTheme="majorHAnsi"/>
          <w:sz w:val="16"/>
        </w:rPr>
        <w:t xml:space="preserve"> </w:t>
      </w:r>
      <w:r w:rsidRPr="009A6333">
        <w:rPr>
          <w:rFonts w:asciiTheme="majorHAnsi" w:hAnsiTheme="majorHAnsi"/>
          <w:vanish/>
          <w:sz w:val="16"/>
        </w:rPr>
        <w:t>menstrual</w:t>
      </w:r>
      <w:r w:rsidRPr="006667E6">
        <w:rPr>
          <w:rFonts w:asciiTheme="majorHAnsi" w:hAnsiTheme="majorHAnsi"/>
          <w:sz w:val="16"/>
        </w:rPr>
        <w:t xml:space="preserve"> </w:t>
      </w:r>
      <w:r w:rsidRPr="009A6333">
        <w:rPr>
          <w:rFonts w:asciiTheme="majorHAnsi" w:hAnsiTheme="majorHAnsi"/>
          <w:vanish/>
          <w:sz w:val="16"/>
        </w:rPr>
        <w:t>problems,</w:t>
      </w:r>
      <w:r w:rsidRPr="006667E6">
        <w:rPr>
          <w:rFonts w:asciiTheme="majorHAnsi" w:hAnsiTheme="majorHAnsi"/>
          <w:sz w:val="16"/>
        </w:rPr>
        <w:t xml:space="preserve"> </w:t>
      </w:r>
      <w:r w:rsidRPr="009A6333">
        <w:rPr>
          <w:rFonts w:asciiTheme="majorHAnsi" w:hAnsiTheme="majorHAnsi"/>
          <w:vanish/>
          <w:sz w:val="16"/>
        </w:rPr>
        <w:t>urinary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faecal</w:t>
      </w:r>
      <w:r w:rsidRPr="006667E6">
        <w:rPr>
          <w:rFonts w:asciiTheme="majorHAnsi" w:hAnsiTheme="majorHAnsi"/>
          <w:sz w:val="16"/>
        </w:rPr>
        <w:t xml:space="preserve"> </w:t>
      </w:r>
      <w:r w:rsidRPr="009A6333">
        <w:rPr>
          <w:rFonts w:asciiTheme="majorHAnsi" w:hAnsiTheme="majorHAnsi"/>
          <w:vanish/>
          <w:sz w:val="16"/>
        </w:rPr>
        <w:t>incontinence</w:t>
      </w:r>
      <w:r w:rsidRPr="006667E6">
        <w:rPr>
          <w:rFonts w:asciiTheme="majorHAnsi" w:hAnsiTheme="majorHAnsi"/>
          <w:sz w:val="16"/>
        </w:rPr>
        <w:t xml:space="preserve"> </w:t>
      </w:r>
      <w:r w:rsidRPr="009A6333">
        <w:rPr>
          <w:rFonts w:asciiTheme="majorHAnsi" w:hAnsiTheme="majorHAnsi"/>
          <w:vanish/>
          <w:sz w:val="16"/>
        </w:rPr>
        <w:t>due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obstetric</w:t>
      </w:r>
      <w:r w:rsidRPr="006667E6">
        <w:rPr>
          <w:rFonts w:asciiTheme="majorHAnsi" w:hAnsiTheme="majorHAnsi"/>
          <w:sz w:val="16"/>
        </w:rPr>
        <w:t xml:space="preserve"> </w:t>
      </w:r>
      <w:r w:rsidRPr="009A6333">
        <w:rPr>
          <w:rFonts w:asciiTheme="majorHAnsi" w:hAnsiTheme="majorHAnsi"/>
          <w:vanish/>
          <w:sz w:val="16"/>
        </w:rPr>
        <w:t>fistulae,</w:t>
      </w:r>
      <w:r w:rsidRPr="006667E6">
        <w:rPr>
          <w:rFonts w:asciiTheme="majorHAnsi" w:hAnsiTheme="majorHAnsi"/>
          <w:sz w:val="16"/>
        </w:rPr>
        <w:t xml:space="preserve"> </w:t>
      </w:r>
      <w:r w:rsidRPr="009A6333">
        <w:rPr>
          <w:rFonts w:asciiTheme="majorHAnsi" w:hAnsiTheme="majorHAnsi"/>
          <w:vanish/>
          <w:sz w:val="16"/>
        </w:rPr>
        <w:t>uterine</w:t>
      </w:r>
      <w:r w:rsidRPr="006667E6">
        <w:rPr>
          <w:rFonts w:asciiTheme="majorHAnsi" w:hAnsiTheme="majorHAnsi"/>
          <w:sz w:val="16"/>
        </w:rPr>
        <w:t xml:space="preserve"> </w:t>
      </w:r>
      <w:r w:rsidRPr="009A6333">
        <w:rPr>
          <w:rFonts w:asciiTheme="majorHAnsi" w:hAnsiTheme="majorHAnsi"/>
          <w:vanish/>
          <w:sz w:val="16"/>
        </w:rPr>
        <w:t>prolapse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pregnancy</w:t>
      </w:r>
      <w:r w:rsidRPr="006667E6">
        <w:rPr>
          <w:rFonts w:asciiTheme="majorHAnsi" w:hAnsiTheme="majorHAnsi"/>
          <w:sz w:val="16"/>
        </w:rPr>
        <w:t xml:space="preserve"> </w:t>
      </w:r>
      <w:r w:rsidRPr="009A6333">
        <w:rPr>
          <w:rFonts w:asciiTheme="majorHAnsi" w:hAnsiTheme="majorHAnsi"/>
          <w:vanish/>
          <w:sz w:val="16"/>
        </w:rPr>
        <w:t>loss</w:t>
      </w:r>
      <w:r w:rsidRPr="006667E6">
        <w:rPr>
          <w:rFonts w:asciiTheme="majorHAnsi" w:hAnsiTheme="majorHAnsi"/>
          <w:sz w:val="16"/>
        </w:rPr>
        <w:t xml:space="preserve"> </w:t>
      </w:r>
      <w:r w:rsidRPr="009A6333">
        <w:rPr>
          <w:rFonts w:asciiTheme="majorHAnsi" w:hAnsiTheme="majorHAnsi"/>
          <w:vanish/>
          <w:sz w:val="16"/>
        </w:rPr>
        <w:t>(Filippi</w:t>
      </w:r>
      <w:r w:rsidRPr="006667E6">
        <w:rPr>
          <w:rFonts w:asciiTheme="majorHAnsi" w:hAnsiTheme="majorHAnsi"/>
          <w:sz w:val="16"/>
        </w:rPr>
        <w:t xml:space="preserve"> </w:t>
      </w:r>
      <w:r w:rsidRPr="009A6333">
        <w:rPr>
          <w:rFonts w:asciiTheme="majorHAnsi" w:hAnsiTheme="majorHAnsi"/>
          <w:vanish/>
          <w:sz w:val="16"/>
        </w:rPr>
        <w:t>et</w:t>
      </w:r>
      <w:r w:rsidRPr="006667E6">
        <w:rPr>
          <w:rFonts w:asciiTheme="majorHAnsi" w:hAnsiTheme="majorHAnsi"/>
          <w:sz w:val="16"/>
        </w:rPr>
        <w:t xml:space="preserve"> </w:t>
      </w:r>
      <w:r w:rsidRPr="009A6333">
        <w:rPr>
          <w:rFonts w:asciiTheme="majorHAnsi" w:hAnsiTheme="majorHAnsi"/>
          <w:vanish/>
          <w:sz w:val="16"/>
        </w:rPr>
        <w:t>al., 2016,</w:t>
      </w:r>
      <w:r w:rsidRPr="006667E6">
        <w:rPr>
          <w:rFonts w:asciiTheme="majorHAnsi" w:hAnsiTheme="majorHAnsi"/>
          <w:sz w:val="16"/>
        </w:rPr>
        <w:t xml:space="preserve"> </w:t>
      </w:r>
      <w:r w:rsidRPr="009A6333">
        <w:rPr>
          <w:rFonts w:asciiTheme="majorHAnsi" w:hAnsiTheme="majorHAnsi"/>
          <w:vanish/>
          <w:sz w:val="16"/>
        </w:rPr>
        <w:t>p.</w:t>
      </w:r>
      <w:r w:rsidRPr="006667E6">
        <w:rPr>
          <w:rFonts w:asciiTheme="majorHAnsi" w:hAnsiTheme="majorHAnsi"/>
          <w:sz w:val="16"/>
        </w:rPr>
        <w:t xml:space="preserve"> </w:t>
      </w:r>
      <w:r w:rsidRPr="009A6333">
        <w:rPr>
          <w:rFonts w:asciiTheme="majorHAnsi" w:hAnsiTheme="majorHAnsi"/>
          <w:vanish/>
          <w:sz w:val="16"/>
        </w:rPr>
        <w:t>6;</w:t>
      </w:r>
      <w:r w:rsidRPr="006667E6">
        <w:rPr>
          <w:rFonts w:asciiTheme="majorHAnsi" w:hAnsiTheme="majorHAnsi"/>
          <w:sz w:val="16"/>
        </w:rPr>
        <w:t xml:space="preserve"> </w:t>
      </w:r>
      <w:r w:rsidRPr="009A6333">
        <w:rPr>
          <w:rFonts w:asciiTheme="majorHAnsi" w:hAnsiTheme="majorHAnsi"/>
          <w:vanish/>
          <w:sz w:val="16"/>
        </w:rPr>
        <w:t>Timilsina, 2018,</w:t>
      </w:r>
      <w:r w:rsidRPr="006667E6">
        <w:rPr>
          <w:rFonts w:asciiTheme="majorHAnsi" w:hAnsiTheme="majorHAnsi"/>
          <w:sz w:val="16"/>
        </w:rPr>
        <w:t xml:space="preserve"> </w:t>
      </w:r>
      <w:r w:rsidRPr="009A6333">
        <w:rPr>
          <w:rFonts w:asciiTheme="majorHAnsi" w:hAnsiTheme="majorHAnsi"/>
          <w:vanish/>
          <w:sz w:val="16"/>
        </w:rPr>
        <w:t>pp.</w:t>
      </w:r>
      <w:r w:rsidRPr="006667E6">
        <w:rPr>
          <w:rFonts w:asciiTheme="majorHAnsi" w:hAnsiTheme="majorHAnsi"/>
          <w:sz w:val="16"/>
        </w:rPr>
        <w:t xml:space="preserve"> </w:t>
      </w:r>
      <w:r w:rsidRPr="009A6333">
        <w:rPr>
          <w:rFonts w:asciiTheme="majorHAnsi" w:hAnsiTheme="majorHAnsi"/>
          <w:vanish/>
          <w:sz w:val="16"/>
        </w:rPr>
        <w:t>18–19).</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turn,</w:t>
      </w:r>
      <w:r w:rsidRPr="006667E6">
        <w:rPr>
          <w:rFonts w:asciiTheme="majorHAnsi" w:hAnsiTheme="majorHAnsi"/>
          <w:sz w:val="16"/>
        </w:rPr>
        <w:t xml:space="preserve"> </w:t>
      </w:r>
      <w:r w:rsidRPr="009A6333">
        <w:rPr>
          <w:rFonts w:asciiTheme="majorHAnsi" w:hAnsiTheme="majorHAnsi"/>
          <w:vanish/>
          <w:sz w:val="16"/>
        </w:rPr>
        <w:t>leads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maternal</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perinatal</w:t>
      </w:r>
      <w:r w:rsidRPr="006667E6">
        <w:rPr>
          <w:rFonts w:asciiTheme="majorHAnsi" w:hAnsiTheme="majorHAnsi"/>
          <w:sz w:val="16"/>
        </w:rPr>
        <w:t xml:space="preserve"> </w:t>
      </w:r>
      <w:r w:rsidRPr="009A6333">
        <w:rPr>
          <w:rFonts w:asciiTheme="majorHAnsi" w:hAnsiTheme="majorHAnsi"/>
          <w:vanish/>
          <w:sz w:val="16"/>
        </w:rPr>
        <w:t>mortality.</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will,</w:t>
      </w:r>
      <w:r w:rsidRPr="006667E6">
        <w:rPr>
          <w:rFonts w:asciiTheme="majorHAnsi" w:hAnsiTheme="majorHAnsi"/>
          <w:sz w:val="16"/>
        </w:rPr>
        <w:t xml:space="preserve"> </w:t>
      </w:r>
      <w:r w:rsidRPr="009A6333">
        <w:rPr>
          <w:rFonts w:asciiTheme="majorHAnsi" w:hAnsiTheme="majorHAnsi"/>
          <w:vanish/>
          <w:sz w:val="16"/>
        </w:rPr>
        <w:t>therefore,</w:t>
      </w:r>
      <w:r w:rsidRPr="006667E6">
        <w:rPr>
          <w:rFonts w:asciiTheme="majorHAnsi" w:hAnsiTheme="majorHAnsi"/>
          <w:sz w:val="16"/>
        </w:rPr>
        <w:t xml:space="preserve"> </w:t>
      </w:r>
      <w:r w:rsidRPr="009A6333">
        <w:rPr>
          <w:rFonts w:asciiTheme="majorHAnsi" w:hAnsiTheme="majorHAnsi"/>
          <w:vanish/>
          <w:sz w:val="16"/>
        </w:rPr>
        <w:t>need</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medical</w:t>
      </w:r>
      <w:r w:rsidRPr="006667E6">
        <w:rPr>
          <w:rFonts w:asciiTheme="majorHAnsi" w:hAnsiTheme="majorHAnsi"/>
          <w:sz w:val="16"/>
        </w:rPr>
        <w:t xml:space="preserve"> </w:t>
      </w:r>
      <w:r w:rsidRPr="009A6333">
        <w:rPr>
          <w:rFonts w:asciiTheme="majorHAnsi" w:hAnsiTheme="majorHAnsi"/>
          <w:vanish/>
          <w:sz w:val="16"/>
        </w:rPr>
        <w:t>interventions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prevent</w:t>
      </w:r>
      <w:r w:rsidRPr="006667E6">
        <w:rPr>
          <w:rFonts w:asciiTheme="majorHAnsi" w:hAnsiTheme="majorHAnsi"/>
          <w:sz w:val="16"/>
        </w:rPr>
        <w:t xml:space="preserve"> </w:t>
      </w:r>
      <w:r w:rsidRPr="009A6333">
        <w:rPr>
          <w:rFonts w:asciiTheme="majorHAnsi" w:hAnsiTheme="majorHAnsi"/>
          <w:vanish/>
          <w:sz w:val="16"/>
        </w:rPr>
        <w:t>these</w:t>
      </w:r>
      <w:r w:rsidRPr="006667E6">
        <w:rPr>
          <w:rFonts w:asciiTheme="majorHAnsi" w:hAnsiTheme="majorHAnsi"/>
          <w:sz w:val="16"/>
        </w:rPr>
        <w:t xml:space="preserve"> </w:t>
      </w:r>
      <w:r w:rsidRPr="009A6333">
        <w:rPr>
          <w:rFonts w:asciiTheme="majorHAnsi" w:hAnsiTheme="majorHAnsi"/>
          <w:vanish/>
          <w:sz w:val="16"/>
        </w:rPr>
        <w:t>avoidable</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situations</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treat</w:t>
      </w:r>
      <w:r w:rsidRPr="006667E6">
        <w:rPr>
          <w:rFonts w:asciiTheme="majorHAnsi" w:hAnsiTheme="majorHAnsi"/>
          <w:sz w:val="16"/>
        </w:rPr>
        <w:t xml:space="preserve"> </w:t>
      </w:r>
      <w:r w:rsidRPr="009A6333">
        <w:rPr>
          <w:rFonts w:asciiTheme="majorHAnsi" w:hAnsiTheme="majorHAnsi"/>
          <w:vanish/>
          <w:sz w:val="16"/>
        </w:rPr>
        <w:t>theirrr</w:t>
      </w:r>
      <w:r w:rsidRPr="006667E6">
        <w:rPr>
          <w:rFonts w:asciiTheme="majorHAnsi" w:hAnsiTheme="majorHAnsi"/>
          <w:sz w:val="16"/>
        </w:rPr>
        <w:t xml:space="preserve"> </w:t>
      </w:r>
      <w:r w:rsidRPr="009A6333">
        <w:rPr>
          <w:rFonts w:asciiTheme="majorHAnsi" w:hAnsiTheme="majorHAnsi"/>
          <w:vanish/>
          <w:sz w:val="16"/>
        </w:rPr>
        <w:t>conditions.</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example,</w:t>
      </w:r>
      <w:r w:rsidRPr="006667E6">
        <w:rPr>
          <w:rFonts w:asciiTheme="majorHAnsi" w:hAnsiTheme="majorHAnsi"/>
          <w:sz w:val="16"/>
        </w:rPr>
        <w:t xml:space="preserve"> </w:t>
      </w:r>
      <w:r w:rsidRPr="009A6333">
        <w:rPr>
          <w:rFonts w:asciiTheme="majorHAnsi" w:hAnsiTheme="majorHAnsi"/>
          <w:vanish/>
          <w:sz w:val="16"/>
        </w:rPr>
        <w:t>maternal</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complications</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postpartum</w:t>
      </w:r>
      <w:r w:rsidRPr="006667E6">
        <w:rPr>
          <w:rFonts w:asciiTheme="majorHAnsi" w:hAnsiTheme="majorHAnsi"/>
          <w:sz w:val="16"/>
        </w:rPr>
        <w:t xml:space="preserve"> </w:t>
      </w:r>
      <w:r w:rsidRPr="009A6333">
        <w:rPr>
          <w:rFonts w:asciiTheme="majorHAnsi" w:hAnsiTheme="majorHAnsi"/>
          <w:vanish/>
          <w:sz w:val="16"/>
        </w:rPr>
        <w:t>haemorrhage</w:t>
      </w:r>
      <w:r w:rsidRPr="006667E6">
        <w:rPr>
          <w:rFonts w:asciiTheme="majorHAnsi" w:hAnsiTheme="majorHAnsi"/>
          <w:sz w:val="16"/>
        </w:rPr>
        <w:t xml:space="preserve"> </w:t>
      </w:r>
      <w:r w:rsidRPr="009A6333">
        <w:rPr>
          <w:rFonts w:asciiTheme="majorHAnsi" w:hAnsiTheme="majorHAnsi"/>
          <w:vanish/>
          <w:sz w:val="16"/>
        </w:rPr>
        <w:t>(PPH),</w:t>
      </w:r>
      <w:r w:rsidRPr="006667E6">
        <w:rPr>
          <w:rFonts w:asciiTheme="majorHAnsi" w:hAnsiTheme="majorHAnsi"/>
          <w:sz w:val="16"/>
        </w:rPr>
        <w:t xml:space="preserve"> </w:t>
      </w:r>
      <w:r w:rsidRPr="009A6333">
        <w:rPr>
          <w:rFonts w:asciiTheme="majorHAnsi" w:hAnsiTheme="majorHAnsi"/>
          <w:vanish/>
          <w:sz w:val="16"/>
        </w:rPr>
        <w:t>pre-eclampsia</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eclampsia,</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prevented</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treated</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appropriate</w:t>
      </w:r>
      <w:r w:rsidRPr="006667E6">
        <w:rPr>
          <w:rFonts w:asciiTheme="majorHAnsi" w:hAnsiTheme="majorHAnsi"/>
          <w:sz w:val="16"/>
        </w:rPr>
        <w:t xml:space="preserve"> </w:t>
      </w:r>
      <w:r w:rsidRPr="009A6333">
        <w:rPr>
          <w:rFonts w:asciiTheme="majorHAnsi" w:hAnsiTheme="majorHAnsi"/>
          <w:vanish/>
          <w:sz w:val="16"/>
        </w:rPr>
        <w:t>use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essential</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oxytocin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ergometrine</w:t>
      </w:r>
      <w:r w:rsidRPr="006667E6">
        <w:rPr>
          <w:rFonts w:asciiTheme="majorHAnsi" w:hAnsiTheme="majorHAnsi"/>
          <w:sz w:val="16"/>
        </w:rPr>
        <w:t xml:space="preserve"> </w:t>
      </w:r>
      <w:r w:rsidRPr="009A6333">
        <w:rPr>
          <w:rFonts w:asciiTheme="majorHAnsi" w:hAnsiTheme="majorHAnsi"/>
          <w:vanish/>
          <w:sz w:val="16"/>
        </w:rPr>
        <w:t>injections;</w:t>
      </w:r>
      <w:r w:rsidRPr="006667E6">
        <w:rPr>
          <w:rFonts w:asciiTheme="majorHAnsi" w:hAnsiTheme="majorHAnsi"/>
          <w:sz w:val="16"/>
        </w:rPr>
        <w:t xml:space="preserve"> </w:t>
      </w:r>
      <w:r w:rsidRPr="009A6333">
        <w:rPr>
          <w:rFonts w:asciiTheme="majorHAnsi" w:hAnsiTheme="majorHAnsi"/>
          <w:vanish/>
          <w:sz w:val="16"/>
        </w:rPr>
        <w:t>magnesium</w:t>
      </w:r>
      <w:r w:rsidRPr="006667E6">
        <w:rPr>
          <w:rFonts w:asciiTheme="majorHAnsi" w:hAnsiTheme="majorHAnsi"/>
          <w:sz w:val="16"/>
        </w:rPr>
        <w:t xml:space="preserve"> </w:t>
      </w:r>
      <w:r w:rsidRPr="009A6333">
        <w:rPr>
          <w:rFonts w:asciiTheme="majorHAnsi" w:hAnsiTheme="majorHAnsi"/>
          <w:vanish/>
          <w:sz w:val="16"/>
        </w:rPr>
        <w:t>sulfate</w:t>
      </w:r>
      <w:r w:rsidRPr="006667E6">
        <w:rPr>
          <w:rFonts w:asciiTheme="majorHAnsi" w:hAnsiTheme="majorHAnsi"/>
          <w:sz w:val="16"/>
        </w:rPr>
        <w:t xml:space="preserve"> </w:t>
      </w:r>
      <w:r w:rsidRPr="009A6333">
        <w:rPr>
          <w:rFonts w:asciiTheme="majorHAnsi" w:hAnsiTheme="majorHAnsi"/>
          <w:vanish/>
          <w:sz w:val="16"/>
        </w:rPr>
        <w:t>(MgSO4)</w:t>
      </w:r>
      <w:r w:rsidRPr="006667E6">
        <w:rPr>
          <w:rFonts w:asciiTheme="majorHAnsi" w:hAnsiTheme="majorHAnsi"/>
          <w:sz w:val="16"/>
        </w:rPr>
        <w:t xml:space="preserve"> </w:t>
      </w:r>
      <w:r w:rsidRPr="009A6333">
        <w:rPr>
          <w:rFonts w:asciiTheme="majorHAnsi" w:hAnsiTheme="majorHAnsi"/>
          <w:vanish/>
          <w:sz w:val="16"/>
        </w:rPr>
        <w:t>injection</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prevention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treatment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severe</w:t>
      </w:r>
      <w:r w:rsidRPr="006667E6">
        <w:rPr>
          <w:rFonts w:asciiTheme="majorHAnsi" w:hAnsiTheme="majorHAnsi"/>
          <w:sz w:val="16"/>
        </w:rPr>
        <w:t xml:space="preserve"> </w:t>
      </w:r>
      <w:r w:rsidRPr="009A6333">
        <w:rPr>
          <w:rFonts w:asciiTheme="majorHAnsi" w:hAnsiTheme="majorHAnsi"/>
          <w:vanish/>
          <w:sz w:val="16"/>
        </w:rPr>
        <w:t>pre-eclampsia</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eclampsia;</w:t>
      </w:r>
      <w:r w:rsidRPr="006667E6">
        <w:rPr>
          <w:rFonts w:asciiTheme="majorHAnsi" w:hAnsiTheme="majorHAnsi"/>
          <w:sz w:val="16"/>
        </w:rPr>
        <w:t xml:space="preserve"> </w:t>
      </w:r>
      <w:r w:rsidRPr="009A6333">
        <w:rPr>
          <w:rFonts w:asciiTheme="majorHAnsi" w:hAnsiTheme="majorHAnsi"/>
          <w:vanish/>
          <w:sz w:val="16"/>
        </w:rPr>
        <w:t>ampicillin,</w:t>
      </w:r>
      <w:r w:rsidRPr="006667E6">
        <w:rPr>
          <w:rFonts w:asciiTheme="majorHAnsi" w:hAnsiTheme="majorHAnsi"/>
          <w:sz w:val="16"/>
        </w:rPr>
        <w:t xml:space="preserve"> </w:t>
      </w:r>
      <w:r w:rsidRPr="009A6333">
        <w:rPr>
          <w:rFonts w:asciiTheme="majorHAnsi" w:hAnsiTheme="majorHAnsi"/>
          <w:vanish/>
          <w:sz w:val="16"/>
        </w:rPr>
        <w:t>gentamicin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metronidazole</w:t>
      </w:r>
      <w:r w:rsidRPr="006667E6">
        <w:rPr>
          <w:rFonts w:asciiTheme="majorHAnsi" w:hAnsiTheme="majorHAnsi"/>
          <w:sz w:val="16"/>
        </w:rPr>
        <w:t xml:space="preserve"> </w:t>
      </w:r>
      <w:r w:rsidRPr="009A6333">
        <w:rPr>
          <w:rFonts w:asciiTheme="majorHAnsi" w:hAnsiTheme="majorHAnsi"/>
          <w:vanish/>
          <w:sz w:val="16"/>
        </w:rPr>
        <w:t>injections</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treatment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maternal</w:t>
      </w:r>
      <w:r w:rsidRPr="006667E6">
        <w:rPr>
          <w:rFonts w:asciiTheme="majorHAnsi" w:hAnsiTheme="majorHAnsi"/>
          <w:sz w:val="16"/>
        </w:rPr>
        <w:t xml:space="preserve"> </w:t>
      </w:r>
      <w:r w:rsidRPr="009A6333">
        <w:rPr>
          <w:rFonts w:asciiTheme="majorHAnsi" w:hAnsiTheme="majorHAnsi"/>
          <w:vanish/>
          <w:sz w:val="16"/>
        </w:rPr>
        <w:t>sepsis;</w:t>
      </w:r>
      <w:r w:rsidRPr="006667E6">
        <w:rPr>
          <w:rFonts w:asciiTheme="majorHAnsi" w:hAnsiTheme="majorHAnsi"/>
          <w:sz w:val="16"/>
        </w:rPr>
        <w:t xml:space="preserve"> </w:t>
      </w:r>
      <w:r w:rsidRPr="009A6333">
        <w:rPr>
          <w:rFonts w:asciiTheme="majorHAnsi" w:hAnsiTheme="majorHAnsi"/>
          <w:vanish/>
          <w:sz w:val="16"/>
        </w:rPr>
        <w:t>procaine</w:t>
      </w:r>
      <w:r w:rsidRPr="006667E6">
        <w:rPr>
          <w:rFonts w:asciiTheme="majorHAnsi" w:hAnsiTheme="majorHAnsi"/>
          <w:sz w:val="16"/>
        </w:rPr>
        <w:t xml:space="preserve"> </w:t>
      </w:r>
      <w:r w:rsidRPr="009A6333">
        <w:rPr>
          <w:rFonts w:asciiTheme="majorHAnsi" w:hAnsiTheme="majorHAnsi"/>
          <w:vanish/>
          <w:sz w:val="16"/>
        </w:rPr>
        <w:t>benzylpenicillin,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ceftriaxone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neonatal</w:t>
      </w:r>
      <w:r w:rsidRPr="006667E6">
        <w:rPr>
          <w:rFonts w:asciiTheme="majorHAnsi" w:hAnsiTheme="majorHAnsi"/>
          <w:sz w:val="16"/>
        </w:rPr>
        <w:t xml:space="preserve"> </w:t>
      </w:r>
      <w:r w:rsidRPr="009A6333">
        <w:rPr>
          <w:rFonts w:asciiTheme="majorHAnsi" w:hAnsiTheme="majorHAnsi"/>
          <w:vanish/>
          <w:sz w:val="16"/>
        </w:rPr>
        <w:t>sepsis</w:t>
      </w:r>
      <w:r w:rsidRPr="006667E6">
        <w:rPr>
          <w:rFonts w:asciiTheme="majorHAnsi" w:hAnsiTheme="majorHAnsi"/>
          <w:sz w:val="16"/>
        </w:rPr>
        <w:t xml:space="preserve"> </w:t>
      </w:r>
      <w:r w:rsidRPr="009A6333">
        <w:rPr>
          <w:rFonts w:asciiTheme="majorHAnsi" w:hAnsiTheme="majorHAnsi"/>
          <w:vanish/>
          <w:sz w:val="16"/>
        </w:rPr>
        <w:t>(Tran</w:t>
      </w:r>
      <w:r w:rsidRPr="006667E6">
        <w:rPr>
          <w:rFonts w:asciiTheme="majorHAnsi" w:hAnsiTheme="majorHAnsi"/>
          <w:sz w:val="16"/>
        </w:rPr>
        <w:t xml:space="preserve"> </w:t>
      </w:r>
      <w:r w:rsidRPr="009A6333">
        <w:rPr>
          <w:rFonts w:asciiTheme="majorHAnsi" w:hAnsiTheme="majorHAnsi"/>
          <w:vanish/>
          <w:sz w:val="16"/>
        </w:rPr>
        <w:t>&amp;</w:t>
      </w:r>
      <w:r w:rsidRPr="006667E6">
        <w:rPr>
          <w:rFonts w:asciiTheme="majorHAnsi" w:hAnsiTheme="majorHAnsi"/>
          <w:sz w:val="16"/>
        </w:rPr>
        <w:t xml:space="preserve"> </w:t>
      </w:r>
      <w:r w:rsidRPr="009A6333">
        <w:rPr>
          <w:rFonts w:asciiTheme="majorHAnsi" w:hAnsiTheme="majorHAnsi"/>
          <w:vanish/>
          <w:sz w:val="16"/>
        </w:rPr>
        <w:t>Bero, 2015).</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high</w:t>
      </w:r>
      <w:r w:rsidRPr="006667E6">
        <w:rPr>
          <w:rFonts w:asciiTheme="majorHAnsi" w:hAnsiTheme="majorHAnsi"/>
          <w:sz w:val="16"/>
        </w:rPr>
        <w:t xml:space="preserve"> </w:t>
      </w:r>
      <w:r w:rsidRPr="009A6333">
        <w:rPr>
          <w:rFonts w:asciiTheme="majorHAnsi" w:hAnsiTheme="majorHAnsi"/>
          <w:vanish/>
          <w:sz w:val="16"/>
        </w:rPr>
        <w:t>quality,</w:t>
      </w:r>
      <w:r w:rsidRPr="006667E6">
        <w:rPr>
          <w:rFonts w:asciiTheme="majorHAnsi" w:hAnsiTheme="majorHAnsi"/>
          <w:sz w:val="16"/>
        </w:rPr>
        <w:t xml:space="preserve"> </w:t>
      </w:r>
      <w:r w:rsidRPr="009A6333">
        <w:rPr>
          <w:rFonts w:asciiTheme="majorHAnsi" w:hAnsiTheme="majorHAnsi"/>
          <w:vanish/>
          <w:sz w:val="16"/>
        </w:rPr>
        <w:t>therapeutic</w:t>
      </w:r>
      <w:r w:rsidRPr="006667E6">
        <w:rPr>
          <w:rFonts w:asciiTheme="majorHAnsi" w:hAnsiTheme="majorHAnsi"/>
          <w:sz w:val="16"/>
        </w:rPr>
        <w:t xml:space="preserve"> </w:t>
      </w:r>
      <w:r w:rsidRPr="009A6333">
        <w:rPr>
          <w:rFonts w:asciiTheme="majorHAnsi" w:hAnsiTheme="majorHAnsi"/>
          <w:vanish/>
          <w:sz w:val="16"/>
        </w:rPr>
        <w:t>medications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developing</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adequate,</w:t>
      </w:r>
      <w:r w:rsidRPr="006667E6">
        <w:rPr>
          <w:rFonts w:asciiTheme="majorHAnsi" w:hAnsiTheme="majorHAnsi"/>
          <w:sz w:val="16"/>
        </w:rPr>
        <w:t xml:space="preserve"> </w:t>
      </w:r>
      <w:r w:rsidRPr="009A6333">
        <w:rPr>
          <w:rFonts w:asciiTheme="majorHAnsi" w:hAnsiTheme="majorHAnsi"/>
          <w:vanish/>
          <w:sz w:val="16"/>
        </w:rPr>
        <w:t>resulting</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high</w:t>
      </w:r>
      <w:r w:rsidRPr="006667E6">
        <w:rPr>
          <w:rFonts w:asciiTheme="majorHAnsi" w:hAnsiTheme="majorHAnsi"/>
          <w:sz w:val="16"/>
        </w:rPr>
        <w:t xml:space="preserve"> </w:t>
      </w:r>
      <w:r w:rsidRPr="009A6333">
        <w:rPr>
          <w:rFonts w:asciiTheme="majorHAnsi" w:hAnsiTheme="majorHAnsi"/>
          <w:vanish/>
          <w:sz w:val="16"/>
        </w:rPr>
        <w:t>number</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preventable</w:t>
      </w:r>
      <w:r w:rsidRPr="006667E6">
        <w:rPr>
          <w:rFonts w:asciiTheme="majorHAnsi" w:hAnsiTheme="majorHAnsi"/>
          <w:sz w:val="16"/>
        </w:rPr>
        <w:t xml:space="preserve"> </w:t>
      </w:r>
      <w:r w:rsidRPr="009A6333">
        <w:rPr>
          <w:rFonts w:asciiTheme="majorHAnsi" w:hAnsiTheme="majorHAnsi"/>
          <w:vanish/>
          <w:sz w:val="16"/>
        </w:rPr>
        <w:t>maternal</w:t>
      </w:r>
      <w:r w:rsidRPr="006667E6">
        <w:rPr>
          <w:rFonts w:asciiTheme="majorHAnsi" w:hAnsiTheme="majorHAnsi"/>
          <w:sz w:val="16"/>
        </w:rPr>
        <w:t xml:space="preserve"> </w:t>
      </w:r>
      <w:r w:rsidRPr="009A6333">
        <w:rPr>
          <w:rFonts w:asciiTheme="majorHAnsi" w:hAnsiTheme="majorHAnsi"/>
          <w:vanish/>
          <w:sz w:val="16"/>
        </w:rPr>
        <w:t>deaths</w:t>
      </w:r>
      <w:r w:rsidRPr="006667E6">
        <w:rPr>
          <w:rFonts w:asciiTheme="majorHAnsi" w:hAnsiTheme="majorHAnsi"/>
          <w:sz w:val="16"/>
        </w:rPr>
        <w:t xml:space="preserve"> </w:t>
      </w:r>
      <w:r w:rsidRPr="009A6333">
        <w:rPr>
          <w:rFonts w:asciiTheme="majorHAnsi" w:hAnsiTheme="majorHAnsi"/>
          <w:vanish/>
          <w:sz w:val="16"/>
        </w:rPr>
        <w:t>(Torloni</w:t>
      </w:r>
      <w:r w:rsidRPr="006667E6">
        <w:rPr>
          <w:rFonts w:asciiTheme="majorHAnsi" w:hAnsiTheme="majorHAnsi"/>
          <w:sz w:val="16"/>
        </w:rPr>
        <w:t xml:space="preserve"> </w:t>
      </w:r>
      <w:r w:rsidRPr="009A6333">
        <w:rPr>
          <w:rFonts w:asciiTheme="majorHAnsi" w:hAnsiTheme="majorHAnsi"/>
          <w:vanish/>
          <w:sz w:val="16"/>
        </w:rPr>
        <w:t>et</w:t>
      </w:r>
      <w:r w:rsidRPr="006667E6">
        <w:rPr>
          <w:rFonts w:asciiTheme="majorHAnsi" w:hAnsiTheme="majorHAnsi"/>
          <w:sz w:val="16"/>
        </w:rPr>
        <w:t xml:space="preserve"> </w:t>
      </w:r>
      <w:r w:rsidRPr="009A6333">
        <w:rPr>
          <w:rFonts w:asciiTheme="majorHAnsi" w:hAnsiTheme="majorHAnsi"/>
          <w:vanish/>
          <w:sz w:val="16"/>
        </w:rPr>
        <w:t>al., 2016,</w:t>
      </w:r>
      <w:r w:rsidRPr="006667E6">
        <w:rPr>
          <w:rFonts w:asciiTheme="majorHAnsi" w:hAnsiTheme="majorHAnsi"/>
          <w:sz w:val="16"/>
        </w:rPr>
        <w:t xml:space="preserve"> </w:t>
      </w:r>
      <w:r w:rsidRPr="009A6333">
        <w:rPr>
          <w:rFonts w:asciiTheme="majorHAnsi" w:hAnsiTheme="majorHAnsi"/>
          <w:vanish/>
          <w:sz w:val="16"/>
        </w:rPr>
        <w:t>p.</w:t>
      </w:r>
      <w:r w:rsidRPr="006667E6">
        <w:rPr>
          <w:rFonts w:asciiTheme="majorHAnsi" w:hAnsiTheme="majorHAnsi"/>
          <w:sz w:val="16"/>
        </w:rPr>
        <w:t xml:space="preserve"> </w:t>
      </w:r>
      <w:r w:rsidRPr="009A6333">
        <w:rPr>
          <w:rFonts w:asciiTheme="majorHAnsi" w:hAnsiTheme="majorHAnsi"/>
          <w:vanish/>
          <w:sz w:val="16"/>
        </w:rPr>
        <w:t>645</w:t>
      </w:r>
      <w:r w:rsidRPr="006667E6">
        <w:rPr>
          <w:rStyle w:val="Emphasis"/>
          <w:rFonts w:asciiTheme="majorHAnsi" w:hAnsiTheme="majorHAnsi"/>
          <w:highlight w:val="cyan"/>
        </w:rPr>
        <w:t>). Lack of 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Oxytocin</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some</w:t>
      </w:r>
      <w:r w:rsidRPr="006667E6">
        <w:rPr>
          <w:rFonts w:asciiTheme="majorHAnsi" w:hAnsiTheme="majorHAnsi"/>
          <w:sz w:val="16"/>
        </w:rPr>
        <w:t xml:space="preserve"> </w:t>
      </w:r>
      <w:r w:rsidRPr="009A6333">
        <w:rPr>
          <w:rFonts w:asciiTheme="majorHAnsi" w:hAnsiTheme="majorHAnsi"/>
          <w:vanish/>
          <w:sz w:val="16"/>
        </w:rPr>
        <w:t>sub-Saharan</w:t>
      </w:r>
      <w:r w:rsidRPr="006667E6">
        <w:rPr>
          <w:rFonts w:asciiTheme="majorHAnsi" w:hAnsiTheme="majorHAnsi"/>
          <w:sz w:val="16"/>
        </w:rPr>
        <w:t xml:space="preserve"> </w:t>
      </w:r>
      <w:r w:rsidRPr="009A6333">
        <w:rPr>
          <w:rFonts w:asciiTheme="majorHAnsi" w:hAnsiTheme="majorHAnsi"/>
          <w:vanish/>
          <w:sz w:val="16"/>
        </w:rPr>
        <w:t>African</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Tanzania</w:t>
      </w:r>
      <w:r w:rsidRPr="006667E6">
        <w:rPr>
          <w:rFonts w:asciiTheme="majorHAnsi" w:hAnsiTheme="majorHAnsi"/>
          <w:sz w:val="16"/>
        </w:rPr>
        <w:t xml:space="preserve"> </w:t>
      </w:r>
      <w:r w:rsidRPr="006667E6">
        <w:rPr>
          <w:rStyle w:val="Emphasis"/>
          <w:rFonts w:asciiTheme="majorHAnsi" w:hAnsiTheme="majorHAnsi"/>
          <w:highlight w:val="cyan"/>
        </w:rPr>
        <w:t>has</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6667E6">
        <w:rPr>
          <w:rStyle w:val="Emphasis"/>
          <w:rFonts w:asciiTheme="majorHAnsi" w:hAnsiTheme="majorHAnsi"/>
          <w:highlight w:val="cyan"/>
        </w:rPr>
        <w:t>been traced to institutional</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socioeconomic,</w:t>
      </w:r>
      <w:r w:rsidRPr="006667E6">
        <w:rPr>
          <w:rFonts w:asciiTheme="majorHAnsi" w:hAnsiTheme="majorHAnsi"/>
          <w:sz w:val="16"/>
        </w:rPr>
        <w:t xml:space="preserve"> </w:t>
      </w:r>
      <w:r w:rsidRPr="009A6333">
        <w:rPr>
          <w:rFonts w:asciiTheme="majorHAnsi" w:hAnsiTheme="majorHAnsi"/>
          <w:vanish/>
          <w:sz w:val="16"/>
        </w:rPr>
        <w:t>financial,</w:t>
      </w:r>
      <w:r w:rsidRPr="006667E6">
        <w:rPr>
          <w:rFonts w:asciiTheme="majorHAnsi" w:hAnsiTheme="majorHAnsi"/>
          <w:sz w:val="16"/>
        </w:rPr>
        <w:t xml:space="preserve"> </w:t>
      </w:r>
      <w:r w:rsidRPr="009A6333">
        <w:rPr>
          <w:rFonts w:asciiTheme="majorHAnsi" w:hAnsiTheme="majorHAnsi"/>
          <w:vanish/>
          <w:sz w:val="16"/>
        </w:rPr>
        <w:t>cultural</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political</w:t>
      </w:r>
      <w:r w:rsidRPr="006667E6">
        <w:rPr>
          <w:rFonts w:asciiTheme="majorHAnsi" w:hAnsiTheme="majorHAnsi"/>
          <w:sz w:val="16"/>
        </w:rPr>
        <w:t xml:space="preserve"> </w:t>
      </w:r>
      <w:r w:rsidRPr="006667E6">
        <w:rPr>
          <w:rStyle w:val="Emphasis"/>
          <w:rFonts w:asciiTheme="majorHAnsi" w:hAnsiTheme="majorHAnsi"/>
          <w:highlight w:val="cyan"/>
        </w:rPr>
        <w:t>barriers</w:t>
      </w:r>
      <w:r w:rsidRPr="006667E6">
        <w:rPr>
          <w:rFonts w:asciiTheme="majorHAnsi" w:hAnsiTheme="majorHAnsi"/>
          <w:sz w:val="16"/>
        </w:rPr>
        <w:t xml:space="preserve"> </w:t>
      </w:r>
      <w:r w:rsidRPr="009A6333">
        <w:rPr>
          <w:rFonts w:asciiTheme="majorHAnsi" w:hAnsiTheme="majorHAnsi"/>
          <w:vanish/>
          <w:sz w:val="16"/>
        </w:rPr>
        <w:t>(Torloni</w:t>
      </w:r>
      <w:r w:rsidRPr="006667E6">
        <w:rPr>
          <w:rFonts w:asciiTheme="majorHAnsi" w:hAnsiTheme="majorHAnsi"/>
          <w:sz w:val="16"/>
        </w:rPr>
        <w:t xml:space="preserve"> </w:t>
      </w:r>
      <w:r w:rsidRPr="009A6333">
        <w:rPr>
          <w:rFonts w:asciiTheme="majorHAnsi" w:hAnsiTheme="majorHAnsi"/>
          <w:vanish/>
          <w:sz w:val="16"/>
        </w:rPr>
        <w:t>et</w:t>
      </w:r>
      <w:r w:rsidRPr="006667E6">
        <w:rPr>
          <w:rFonts w:asciiTheme="majorHAnsi" w:hAnsiTheme="majorHAnsi"/>
          <w:sz w:val="16"/>
        </w:rPr>
        <w:t xml:space="preserve"> </w:t>
      </w:r>
      <w:r w:rsidRPr="009A6333">
        <w:rPr>
          <w:rFonts w:asciiTheme="majorHAnsi" w:hAnsiTheme="majorHAnsi"/>
          <w:vanish/>
          <w:sz w:val="16"/>
        </w:rPr>
        <w:t>al., 2016,</w:t>
      </w:r>
      <w:r w:rsidRPr="006667E6">
        <w:rPr>
          <w:rFonts w:asciiTheme="majorHAnsi" w:hAnsiTheme="majorHAnsi"/>
          <w:sz w:val="16"/>
        </w:rPr>
        <w:t xml:space="preserve"> </w:t>
      </w:r>
      <w:r w:rsidRPr="009A6333">
        <w:rPr>
          <w:rFonts w:asciiTheme="majorHAnsi" w:hAnsiTheme="majorHAnsi"/>
          <w:vanish/>
          <w:sz w:val="16"/>
        </w:rPr>
        <w:t>p.</w:t>
      </w:r>
      <w:r w:rsidRPr="006667E6">
        <w:rPr>
          <w:rFonts w:asciiTheme="majorHAnsi" w:hAnsiTheme="majorHAnsi"/>
          <w:sz w:val="16"/>
        </w:rPr>
        <w:t xml:space="preserve"> </w:t>
      </w:r>
      <w:r w:rsidRPr="009A6333">
        <w:rPr>
          <w:rFonts w:asciiTheme="majorHAnsi" w:hAnsiTheme="majorHAnsi"/>
          <w:vanish/>
          <w:sz w:val="16"/>
        </w:rPr>
        <w:t>645).</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2019,</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heat-stable</w:t>
      </w:r>
      <w:r w:rsidRPr="006667E6">
        <w:rPr>
          <w:rFonts w:asciiTheme="majorHAnsi" w:hAnsiTheme="majorHAnsi"/>
          <w:sz w:val="16"/>
        </w:rPr>
        <w:t xml:space="preserve"> </w:t>
      </w:r>
      <w:r w:rsidRPr="009A6333">
        <w:rPr>
          <w:rFonts w:asciiTheme="majorHAnsi" w:hAnsiTheme="majorHAnsi"/>
          <w:vanish/>
          <w:sz w:val="16"/>
        </w:rPr>
        <w:t>carbetocin</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prevention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PPH</w:t>
      </w:r>
      <w:r w:rsidRPr="006667E6">
        <w:rPr>
          <w:rFonts w:asciiTheme="majorHAnsi" w:hAnsiTheme="majorHAnsi"/>
          <w:sz w:val="16"/>
        </w:rPr>
        <w:t xml:space="preserve"> </w:t>
      </w:r>
      <w:r w:rsidRPr="009A6333">
        <w:rPr>
          <w:rFonts w:asciiTheme="majorHAnsi" w:hAnsiTheme="majorHAnsi"/>
          <w:vanish/>
          <w:sz w:val="16"/>
        </w:rPr>
        <w:t>was</w:t>
      </w:r>
      <w:r w:rsidRPr="006667E6">
        <w:rPr>
          <w:rFonts w:asciiTheme="majorHAnsi" w:hAnsiTheme="majorHAnsi"/>
          <w:sz w:val="16"/>
        </w:rPr>
        <w:t xml:space="preserve"> </w:t>
      </w:r>
      <w:r w:rsidRPr="009A6333">
        <w:rPr>
          <w:rFonts w:asciiTheme="majorHAnsi" w:hAnsiTheme="majorHAnsi"/>
          <w:vanish/>
          <w:sz w:val="16"/>
        </w:rPr>
        <w:t>added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Essential</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List</w:t>
      </w:r>
      <w:r w:rsidRPr="006667E6">
        <w:rPr>
          <w:rFonts w:asciiTheme="majorHAnsi" w:hAnsiTheme="majorHAnsi"/>
          <w:sz w:val="16"/>
        </w:rPr>
        <w:t xml:space="preserve"> </w:t>
      </w:r>
      <w:r w:rsidRPr="009A6333">
        <w:rPr>
          <w:rFonts w:asciiTheme="majorHAnsi" w:hAnsiTheme="majorHAnsi"/>
          <w:vanish/>
          <w:sz w:val="16"/>
        </w:rPr>
        <w:t>(EML;</w:t>
      </w:r>
      <w:r w:rsidRPr="006667E6">
        <w:rPr>
          <w:rFonts w:asciiTheme="majorHAnsi" w:hAnsiTheme="majorHAnsi"/>
          <w:sz w:val="16"/>
        </w:rPr>
        <w:t xml:space="preserve"> </w:t>
      </w:r>
      <w:r w:rsidRPr="009A6333">
        <w:rPr>
          <w:rFonts w:asciiTheme="majorHAnsi" w:hAnsiTheme="majorHAnsi"/>
          <w:vanish/>
          <w:sz w:val="16"/>
        </w:rPr>
        <w:t>WHO, 2019a).</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new</w:t>
      </w:r>
      <w:r w:rsidRPr="006667E6">
        <w:rPr>
          <w:rFonts w:asciiTheme="majorHAnsi" w:hAnsiTheme="majorHAnsi"/>
          <w:sz w:val="16"/>
        </w:rPr>
        <w:t xml:space="preserve"> </w:t>
      </w:r>
      <w:r w:rsidRPr="009A6333">
        <w:rPr>
          <w:rFonts w:asciiTheme="majorHAnsi" w:hAnsiTheme="majorHAnsi"/>
          <w:vanish/>
          <w:sz w:val="16"/>
        </w:rPr>
        <w:t>formulation</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similar</w:t>
      </w:r>
      <w:r w:rsidRPr="006667E6">
        <w:rPr>
          <w:rFonts w:asciiTheme="majorHAnsi" w:hAnsiTheme="majorHAnsi"/>
          <w:sz w:val="16"/>
        </w:rPr>
        <w:t xml:space="preserve"> </w:t>
      </w:r>
      <w:r w:rsidRPr="009A6333">
        <w:rPr>
          <w:rFonts w:asciiTheme="majorHAnsi" w:hAnsiTheme="majorHAnsi"/>
          <w:vanish/>
          <w:sz w:val="16"/>
        </w:rPr>
        <w:t>effects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oxytocin,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current</w:t>
      </w:r>
      <w:r w:rsidRPr="006667E6">
        <w:rPr>
          <w:rFonts w:asciiTheme="majorHAnsi" w:hAnsiTheme="majorHAnsi"/>
          <w:sz w:val="16"/>
        </w:rPr>
        <w:t xml:space="preserve"> </w:t>
      </w:r>
      <w:r w:rsidRPr="009A6333">
        <w:rPr>
          <w:rFonts w:asciiTheme="majorHAnsi" w:hAnsiTheme="majorHAnsi"/>
          <w:vanish/>
          <w:sz w:val="16"/>
        </w:rPr>
        <w:t>standard</w:t>
      </w:r>
      <w:r w:rsidRPr="006667E6">
        <w:rPr>
          <w:rFonts w:asciiTheme="majorHAnsi" w:hAnsiTheme="majorHAnsi"/>
          <w:sz w:val="16"/>
        </w:rPr>
        <w:t xml:space="preserve"> </w:t>
      </w:r>
      <w:r w:rsidRPr="009A6333">
        <w:rPr>
          <w:rFonts w:asciiTheme="majorHAnsi" w:hAnsiTheme="majorHAnsi"/>
          <w:vanish/>
          <w:sz w:val="16"/>
        </w:rPr>
        <w:t>therapy,</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offers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significant</w:t>
      </w:r>
      <w:r w:rsidRPr="006667E6">
        <w:rPr>
          <w:rFonts w:asciiTheme="majorHAnsi" w:hAnsiTheme="majorHAnsi"/>
          <w:sz w:val="16"/>
        </w:rPr>
        <w:t xml:space="preserve"> </w:t>
      </w:r>
      <w:r w:rsidRPr="009A6333">
        <w:rPr>
          <w:rFonts w:asciiTheme="majorHAnsi" w:hAnsiTheme="majorHAnsi"/>
          <w:vanish/>
          <w:sz w:val="16"/>
        </w:rPr>
        <w:t>advantage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tropical</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does</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require</w:t>
      </w:r>
      <w:r w:rsidRPr="006667E6">
        <w:rPr>
          <w:rFonts w:asciiTheme="majorHAnsi" w:hAnsiTheme="majorHAnsi"/>
          <w:sz w:val="16"/>
        </w:rPr>
        <w:t xml:space="preserve"> </w:t>
      </w:r>
      <w:r w:rsidRPr="009A6333">
        <w:rPr>
          <w:rFonts w:asciiTheme="majorHAnsi" w:hAnsiTheme="majorHAnsi"/>
          <w:vanish/>
          <w:sz w:val="16"/>
        </w:rPr>
        <w:t>refrigeration</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storage.</w:t>
      </w:r>
      <w:r w:rsidRPr="006667E6">
        <w:rPr>
          <w:rFonts w:asciiTheme="majorHAnsi" w:hAnsiTheme="majorHAnsi"/>
          <w:sz w:val="16"/>
        </w:rPr>
        <w:t xml:space="preserve"> </w:t>
      </w:r>
      <w:r w:rsidRPr="009A6333">
        <w:rPr>
          <w:rFonts w:asciiTheme="majorHAnsi" w:hAnsiTheme="majorHAnsi"/>
          <w:vanish/>
          <w:sz w:val="16"/>
        </w:rPr>
        <w:t>Raltegravir</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another</w:t>
      </w:r>
      <w:r w:rsidRPr="006667E6">
        <w:rPr>
          <w:rFonts w:asciiTheme="majorHAnsi" w:hAnsiTheme="majorHAnsi"/>
          <w:sz w:val="16"/>
        </w:rPr>
        <w:t xml:space="preserve"> </w:t>
      </w:r>
      <w:r w:rsidRPr="009A6333">
        <w:rPr>
          <w:rFonts w:asciiTheme="majorHAnsi" w:hAnsiTheme="majorHAnsi"/>
          <w:vanish/>
          <w:sz w:val="16"/>
        </w:rPr>
        <w:t>medicine</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WHO's</w:t>
      </w:r>
      <w:r w:rsidRPr="006667E6">
        <w:rPr>
          <w:rFonts w:asciiTheme="majorHAnsi" w:hAnsiTheme="majorHAnsi"/>
          <w:sz w:val="16"/>
        </w:rPr>
        <w:t xml:space="preserve"> </w:t>
      </w:r>
      <w:r w:rsidRPr="009A6333">
        <w:rPr>
          <w:rFonts w:asciiTheme="majorHAnsi" w:hAnsiTheme="majorHAnsi"/>
          <w:vanish/>
          <w:sz w:val="16"/>
        </w:rPr>
        <w:t>EML</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particularly</w:t>
      </w:r>
      <w:r w:rsidRPr="006667E6">
        <w:rPr>
          <w:rFonts w:asciiTheme="majorHAnsi" w:hAnsiTheme="majorHAnsi"/>
          <w:sz w:val="16"/>
        </w:rPr>
        <w:t xml:space="preserve"> </w:t>
      </w:r>
      <w:r w:rsidRPr="009A6333">
        <w:rPr>
          <w:rFonts w:asciiTheme="majorHAnsi" w:hAnsiTheme="majorHAnsi"/>
          <w:vanish/>
          <w:sz w:val="16"/>
        </w:rPr>
        <w:t>important</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pregnant</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well</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other</w:t>
      </w:r>
      <w:r w:rsidRPr="006667E6">
        <w:rPr>
          <w:rFonts w:asciiTheme="majorHAnsi" w:hAnsiTheme="majorHAnsi"/>
          <w:sz w:val="16"/>
        </w:rPr>
        <w:t xml:space="preserve"> </w:t>
      </w:r>
      <w:r w:rsidRPr="009A6333">
        <w:rPr>
          <w:rFonts w:asciiTheme="majorHAnsi" w:hAnsiTheme="majorHAnsi"/>
          <w:vanish/>
          <w:sz w:val="16"/>
        </w:rPr>
        <w:t>contraceptives</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levonorgestrel,</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oral</w:t>
      </w:r>
      <w:r w:rsidRPr="006667E6">
        <w:rPr>
          <w:rFonts w:asciiTheme="majorHAnsi" w:hAnsiTheme="majorHAnsi"/>
          <w:sz w:val="16"/>
        </w:rPr>
        <w:t xml:space="preserve"> </w:t>
      </w:r>
      <w:r w:rsidRPr="009A6333">
        <w:rPr>
          <w:rFonts w:asciiTheme="majorHAnsi" w:hAnsiTheme="majorHAnsi"/>
          <w:vanish/>
          <w:sz w:val="16"/>
        </w:rPr>
        <w:t>hormonal</w:t>
      </w:r>
      <w:r w:rsidRPr="006667E6">
        <w:rPr>
          <w:rFonts w:asciiTheme="majorHAnsi" w:hAnsiTheme="majorHAnsi"/>
          <w:sz w:val="16"/>
        </w:rPr>
        <w:t xml:space="preserve"> </w:t>
      </w:r>
      <w:r w:rsidRPr="009A6333">
        <w:rPr>
          <w:rFonts w:asciiTheme="majorHAnsi" w:hAnsiTheme="majorHAnsi"/>
          <w:vanish/>
          <w:sz w:val="16"/>
        </w:rPr>
        <w:t>contraceptive,</w:t>
      </w:r>
      <w:r w:rsidRPr="006667E6">
        <w:rPr>
          <w:rFonts w:asciiTheme="majorHAnsi" w:hAnsiTheme="majorHAnsi"/>
          <w:sz w:val="16"/>
        </w:rPr>
        <w:t xml:space="preserve"> </w:t>
      </w:r>
      <w:r w:rsidRPr="009A6333">
        <w:rPr>
          <w:rFonts w:asciiTheme="majorHAnsi" w:hAnsiTheme="majorHAnsi"/>
          <w:vanish/>
          <w:sz w:val="16"/>
        </w:rPr>
        <w:t>medroxyprogesterone</w:t>
      </w:r>
      <w:r w:rsidRPr="006667E6">
        <w:rPr>
          <w:rFonts w:asciiTheme="majorHAnsi" w:hAnsiTheme="majorHAnsi"/>
          <w:sz w:val="16"/>
        </w:rPr>
        <w:t xml:space="preserve"> </w:t>
      </w:r>
      <w:r w:rsidRPr="009A6333">
        <w:rPr>
          <w:rFonts w:asciiTheme="majorHAnsi" w:hAnsiTheme="majorHAnsi"/>
          <w:vanish/>
          <w:sz w:val="16"/>
        </w:rPr>
        <w:t>acetate,</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injectable</w:t>
      </w:r>
      <w:r w:rsidRPr="006667E6">
        <w:rPr>
          <w:rFonts w:asciiTheme="majorHAnsi" w:hAnsiTheme="majorHAnsi"/>
          <w:sz w:val="16"/>
        </w:rPr>
        <w:t xml:space="preserve"> </w:t>
      </w:r>
      <w:r w:rsidRPr="009A6333">
        <w:rPr>
          <w:rFonts w:asciiTheme="majorHAnsi" w:hAnsiTheme="majorHAnsi"/>
          <w:vanish/>
          <w:sz w:val="16"/>
        </w:rPr>
        <w:t>hormonal</w:t>
      </w:r>
      <w:r w:rsidRPr="006667E6">
        <w:rPr>
          <w:rFonts w:asciiTheme="majorHAnsi" w:hAnsiTheme="majorHAnsi"/>
          <w:sz w:val="16"/>
        </w:rPr>
        <w:t xml:space="preserve"> </w:t>
      </w:r>
      <w:r w:rsidRPr="009A6333">
        <w:rPr>
          <w:rFonts w:asciiTheme="majorHAnsi" w:hAnsiTheme="majorHAnsi"/>
          <w:vanish/>
          <w:sz w:val="16"/>
        </w:rPr>
        <w:t>contraceptive,</w:t>
      </w:r>
      <w:r w:rsidRPr="006667E6">
        <w:rPr>
          <w:rFonts w:asciiTheme="majorHAnsi" w:hAnsiTheme="majorHAnsi"/>
          <w:sz w:val="16"/>
        </w:rPr>
        <w:t xml:space="preserve"> </w:t>
      </w:r>
      <w:r w:rsidRPr="009A6333">
        <w:rPr>
          <w:rFonts w:asciiTheme="majorHAnsi" w:hAnsiTheme="majorHAnsi"/>
          <w:vanish/>
          <w:sz w:val="16"/>
        </w:rPr>
        <w:t>progesterone</w:t>
      </w:r>
      <w:r w:rsidRPr="006667E6">
        <w:rPr>
          <w:rFonts w:asciiTheme="majorHAnsi" w:hAnsiTheme="majorHAnsi"/>
          <w:sz w:val="16"/>
        </w:rPr>
        <w:t xml:space="preserve"> </w:t>
      </w:r>
      <w:r w:rsidRPr="009A6333">
        <w:rPr>
          <w:rFonts w:asciiTheme="majorHAnsi" w:hAnsiTheme="majorHAnsi"/>
          <w:vanish/>
          <w:sz w:val="16"/>
        </w:rPr>
        <w:t>vaginal</w:t>
      </w:r>
      <w:r w:rsidRPr="006667E6">
        <w:rPr>
          <w:rFonts w:asciiTheme="majorHAnsi" w:hAnsiTheme="majorHAnsi"/>
          <w:sz w:val="16"/>
        </w:rPr>
        <w:t xml:space="preserve"> </w:t>
      </w:r>
      <w:r w:rsidRPr="009A6333">
        <w:rPr>
          <w:rFonts w:asciiTheme="majorHAnsi" w:hAnsiTheme="majorHAnsi"/>
          <w:vanish/>
          <w:sz w:val="16"/>
        </w:rPr>
        <w:t>ring,</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intravaginal</w:t>
      </w:r>
      <w:r w:rsidRPr="006667E6">
        <w:rPr>
          <w:rFonts w:asciiTheme="majorHAnsi" w:hAnsiTheme="majorHAnsi"/>
          <w:sz w:val="16"/>
        </w:rPr>
        <w:t xml:space="preserve"> </w:t>
      </w:r>
      <w:r w:rsidRPr="009A6333">
        <w:rPr>
          <w:rFonts w:asciiTheme="majorHAnsi" w:hAnsiTheme="majorHAnsi"/>
          <w:vanish/>
          <w:sz w:val="16"/>
        </w:rPr>
        <w:t>contraceptive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many</w:t>
      </w:r>
      <w:r w:rsidRPr="006667E6">
        <w:rPr>
          <w:rFonts w:asciiTheme="majorHAnsi" w:hAnsiTheme="majorHAnsi"/>
          <w:sz w:val="16"/>
        </w:rPr>
        <w:t xml:space="preserve"> </w:t>
      </w:r>
      <w:r w:rsidRPr="009A6333">
        <w:rPr>
          <w:rFonts w:asciiTheme="majorHAnsi" w:hAnsiTheme="majorHAnsi"/>
          <w:vanish/>
          <w:sz w:val="16"/>
        </w:rPr>
        <w:t>others</w:t>
      </w:r>
      <w:r w:rsidRPr="006667E6">
        <w:rPr>
          <w:rFonts w:asciiTheme="majorHAnsi" w:hAnsiTheme="majorHAnsi"/>
          <w:sz w:val="16"/>
        </w:rPr>
        <w:t xml:space="preserve"> </w:t>
      </w:r>
      <w:r w:rsidRPr="009A6333">
        <w:rPr>
          <w:rFonts w:asciiTheme="majorHAnsi" w:hAnsiTheme="majorHAnsi"/>
          <w:vanish/>
          <w:sz w:val="16"/>
        </w:rPr>
        <w:t>(WHO, 2019b).</w:t>
      </w:r>
      <w:r w:rsidRPr="006667E6">
        <w:rPr>
          <w:rFonts w:asciiTheme="majorHAnsi" w:hAnsiTheme="majorHAnsi"/>
          <w:sz w:val="16"/>
        </w:rPr>
        <w:t xml:space="preserve"> </w:t>
      </w:r>
      <w:r w:rsidRPr="009A6333">
        <w:rPr>
          <w:rFonts w:asciiTheme="majorHAnsi" w:hAnsiTheme="majorHAnsi"/>
          <w:vanish/>
          <w:sz w:val="16"/>
        </w:rPr>
        <w:t>Injectable</w:t>
      </w:r>
      <w:r w:rsidRPr="006667E6">
        <w:rPr>
          <w:rFonts w:asciiTheme="majorHAnsi" w:hAnsiTheme="majorHAnsi"/>
          <w:sz w:val="16"/>
        </w:rPr>
        <w:t xml:space="preserve"> </w:t>
      </w:r>
      <w:r w:rsidRPr="009A6333">
        <w:rPr>
          <w:rFonts w:asciiTheme="majorHAnsi" w:hAnsiTheme="majorHAnsi"/>
          <w:vanish/>
          <w:sz w:val="16"/>
        </w:rPr>
        <w:t>contraceptives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often</w:t>
      </w:r>
      <w:r w:rsidRPr="006667E6">
        <w:rPr>
          <w:rFonts w:asciiTheme="majorHAnsi" w:hAnsiTheme="majorHAnsi"/>
          <w:sz w:val="16"/>
        </w:rPr>
        <w:t xml:space="preserve"> </w:t>
      </w:r>
      <w:r w:rsidRPr="009A6333">
        <w:rPr>
          <w:rFonts w:asciiTheme="majorHAnsi" w:hAnsiTheme="majorHAnsi"/>
          <w:vanish/>
          <w:sz w:val="16"/>
        </w:rPr>
        <w:t>preferred</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they</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used</w:t>
      </w:r>
      <w:r w:rsidRPr="006667E6">
        <w:rPr>
          <w:rFonts w:asciiTheme="majorHAnsi" w:hAnsiTheme="majorHAnsi"/>
          <w:sz w:val="16"/>
        </w:rPr>
        <w:t xml:space="preserve"> </w:t>
      </w:r>
      <w:r w:rsidRPr="009A6333">
        <w:rPr>
          <w:rFonts w:asciiTheme="majorHAnsi" w:hAnsiTheme="majorHAnsi"/>
          <w:vanish/>
          <w:sz w:val="16"/>
        </w:rPr>
        <w:t>discretely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conveniently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circumvent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factors</w:t>
      </w:r>
      <w:r w:rsidRPr="006667E6">
        <w:rPr>
          <w:rFonts w:asciiTheme="majorHAnsi" w:hAnsiTheme="majorHAnsi"/>
          <w:sz w:val="16"/>
        </w:rPr>
        <w:t xml:space="preserve"> </w:t>
      </w:r>
      <w:r w:rsidRPr="009A6333">
        <w:rPr>
          <w:rFonts w:asciiTheme="majorHAnsi" w:hAnsiTheme="majorHAnsi"/>
          <w:vanish/>
          <w:sz w:val="16"/>
        </w:rPr>
        <w:t>aforementioned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Section 1.1.1.</w:t>
      </w:r>
      <w:r w:rsidRPr="006667E6">
        <w:rPr>
          <w:rFonts w:asciiTheme="majorHAnsi" w:hAnsiTheme="majorHAnsi"/>
          <w:sz w:val="16"/>
        </w:rPr>
        <w:t xml:space="preserve"> </w:t>
      </w:r>
      <w:r w:rsidRPr="009A6333">
        <w:rPr>
          <w:rFonts w:asciiTheme="majorHAnsi" w:hAnsiTheme="majorHAnsi"/>
          <w:vanish/>
          <w:sz w:val="16"/>
        </w:rPr>
        <w:t>Studies,</w:t>
      </w:r>
      <w:r w:rsidRPr="006667E6">
        <w:rPr>
          <w:rFonts w:asciiTheme="majorHAnsi" w:hAnsiTheme="majorHAnsi"/>
          <w:sz w:val="16"/>
        </w:rPr>
        <w:t xml:space="preserve"> </w:t>
      </w:r>
      <w:r w:rsidRPr="009A6333">
        <w:rPr>
          <w:rFonts w:asciiTheme="majorHAnsi" w:hAnsiTheme="majorHAnsi"/>
          <w:vanish/>
          <w:sz w:val="16"/>
        </w:rPr>
        <w:t>however,</w:t>
      </w:r>
      <w:r w:rsidRPr="006667E6">
        <w:rPr>
          <w:rFonts w:asciiTheme="majorHAnsi" w:hAnsiTheme="majorHAnsi"/>
          <w:sz w:val="16"/>
        </w:rPr>
        <w:t xml:space="preserve"> </w:t>
      </w:r>
      <w:r w:rsidRPr="009A6333">
        <w:rPr>
          <w:rFonts w:asciiTheme="majorHAnsi" w:hAnsiTheme="majorHAnsi"/>
          <w:vanish/>
          <w:sz w:val="16"/>
        </w:rPr>
        <w:t>indicate</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poor</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sexual</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problems,</w:t>
      </w:r>
      <w:r w:rsidRPr="006667E6">
        <w:rPr>
          <w:rFonts w:asciiTheme="majorHAnsi" w:hAnsiTheme="majorHAnsi"/>
          <w:sz w:val="16"/>
        </w:rPr>
        <w:t xml:space="preserve"> </w:t>
      </w:r>
      <w:r w:rsidRPr="009A6333">
        <w:rPr>
          <w:rFonts w:asciiTheme="majorHAnsi" w:hAnsiTheme="majorHAnsi"/>
          <w:vanish/>
          <w:sz w:val="16"/>
        </w:rPr>
        <w:t>including</w:t>
      </w:r>
      <w:r w:rsidRPr="006667E6">
        <w:rPr>
          <w:rFonts w:asciiTheme="majorHAnsi" w:hAnsiTheme="majorHAnsi"/>
          <w:sz w:val="16"/>
        </w:rPr>
        <w:t xml:space="preserve"> </w:t>
      </w:r>
      <w:r w:rsidRPr="009A6333">
        <w:rPr>
          <w:rFonts w:asciiTheme="majorHAnsi" w:hAnsiTheme="majorHAnsi"/>
          <w:vanish/>
          <w:sz w:val="16"/>
        </w:rPr>
        <w:t>complications</w:t>
      </w:r>
      <w:r w:rsidRPr="006667E6">
        <w:rPr>
          <w:rFonts w:asciiTheme="majorHAnsi" w:hAnsiTheme="majorHAnsi"/>
          <w:sz w:val="16"/>
        </w:rPr>
        <w:t xml:space="preserve"> </w:t>
      </w:r>
      <w:r w:rsidRPr="009A6333">
        <w:rPr>
          <w:rFonts w:asciiTheme="majorHAnsi" w:hAnsiTheme="majorHAnsi"/>
          <w:vanish/>
          <w:sz w:val="16"/>
        </w:rPr>
        <w:t>arising</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early</w:t>
      </w:r>
      <w:r w:rsidRPr="006667E6">
        <w:rPr>
          <w:rFonts w:asciiTheme="majorHAnsi" w:hAnsiTheme="majorHAnsi"/>
          <w:sz w:val="16"/>
        </w:rPr>
        <w:t xml:space="preserve"> </w:t>
      </w:r>
      <w:r w:rsidRPr="009A6333">
        <w:rPr>
          <w:rFonts w:asciiTheme="majorHAnsi" w:hAnsiTheme="majorHAnsi"/>
          <w:vanish/>
          <w:sz w:val="16"/>
        </w:rPr>
        <w:t>childbearing,</w:t>
      </w:r>
      <w:r w:rsidRPr="006667E6">
        <w:rPr>
          <w:rFonts w:asciiTheme="majorHAnsi" w:hAnsiTheme="majorHAnsi"/>
          <w:sz w:val="16"/>
        </w:rPr>
        <w:t xml:space="preserve"> </w:t>
      </w:r>
      <w:r w:rsidRPr="009A6333">
        <w:rPr>
          <w:rFonts w:asciiTheme="majorHAnsi" w:hAnsiTheme="majorHAnsi"/>
          <w:vanish/>
          <w:sz w:val="16"/>
        </w:rPr>
        <w:t>HIV</w:t>
      </w:r>
      <w:r w:rsidRPr="006667E6">
        <w:rPr>
          <w:rFonts w:asciiTheme="majorHAnsi" w:hAnsiTheme="majorHAnsi"/>
          <w:sz w:val="16"/>
        </w:rPr>
        <w:t xml:space="preserve"> </w:t>
      </w:r>
      <w:r w:rsidRPr="009A6333">
        <w:rPr>
          <w:rFonts w:asciiTheme="majorHAnsi" w:hAnsiTheme="majorHAnsi"/>
          <w:vanish/>
          <w:sz w:val="16"/>
        </w:rPr>
        <w:t>infection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STIs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significant</w:t>
      </w:r>
      <w:r w:rsidRPr="006667E6">
        <w:rPr>
          <w:rFonts w:asciiTheme="majorHAnsi" w:hAnsiTheme="majorHAnsi"/>
          <w:sz w:val="16"/>
        </w:rPr>
        <w:t xml:space="preserve"> </w:t>
      </w:r>
      <w:r w:rsidRPr="009A6333">
        <w:rPr>
          <w:rFonts w:asciiTheme="majorHAnsi" w:hAnsiTheme="majorHAnsi"/>
          <w:vanish/>
          <w:sz w:val="16"/>
        </w:rPr>
        <w:t>disease</w:t>
      </w:r>
      <w:r w:rsidRPr="006667E6">
        <w:rPr>
          <w:rFonts w:asciiTheme="majorHAnsi" w:hAnsiTheme="majorHAnsi"/>
          <w:sz w:val="16"/>
        </w:rPr>
        <w:t xml:space="preserve"> </w:t>
      </w:r>
      <w:r w:rsidRPr="009A6333">
        <w:rPr>
          <w:rFonts w:asciiTheme="majorHAnsi" w:hAnsiTheme="majorHAnsi"/>
          <w:vanish/>
          <w:sz w:val="16"/>
        </w:rPr>
        <w:t>burdens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developing</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6667E6">
        <w:rPr>
          <w:rStyle w:val="Emphasis"/>
          <w:rFonts w:asciiTheme="majorHAnsi" w:hAnsiTheme="majorHAnsi"/>
          <w:highlight w:val="cyan"/>
        </w:rPr>
        <w:t xml:space="preserve">essential medicines and contraceptives for reproductive health are often not available to the majority of </w:t>
      </w:r>
      <w:r>
        <w:rPr>
          <w:rStyle w:val="Emphasis"/>
          <w:rFonts w:asciiTheme="majorHAnsi" w:hAnsiTheme="majorHAnsi"/>
          <w:highlight w:val="cyan"/>
        </w:rPr>
        <w:t>[people]</w:t>
      </w:r>
      <w:r w:rsidRPr="006667E6">
        <w:rPr>
          <w:rStyle w:val="Emphasis"/>
          <w:rFonts w:asciiTheme="majorHAnsi" w:hAnsiTheme="majorHAnsi"/>
          <w:highlight w:val="cyan"/>
        </w:rPr>
        <w:t xml:space="preserve"> who need them</w:t>
      </w:r>
      <w:r w:rsidRPr="006667E6">
        <w:rPr>
          <w:rFonts w:asciiTheme="majorHAnsi" w:hAnsiTheme="majorHAnsi"/>
          <w:sz w:val="16"/>
        </w:rPr>
        <w:t xml:space="preserve"> </w:t>
      </w:r>
      <w:r w:rsidRPr="009A6333">
        <w:rPr>
          <w:rFonts w:asciiTheme="majorHAnsi" w:hAnsiTheme="majorHAnsi"/>
          <w:vanish/>
          <w:sz w:val="16"/>
        </w:rPr>
        <w:t>(Hall, 2005;</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World</w:t>
      </w:r>
      <w:r w:rsidRPr="006667E6">
        <w:rPr>
          <w:rFonts w:asciiTheme="majorHAnsi" w:hAnsiTheme="majorHAnsi"/>
          <w:sz w:val="16"/>
        </w:rPr>
        <w:t xml:space="preserve"> </w:t>
      </w:r>
      <w:r w:rsidRPr="009A6333">
        <w:rPr>
          <w:rFonts w:asciiTheme="majorHAnsi" w:hAnsiTheme="majorHAnsi"/>
          <w:vanish/>
          <w:sz w:val="16"/>
        </w:rPr>
        <w:t>Bank, 2001).</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respect,</w:t>
      </w:r>
      <w:r w:rsidRPr="006667E6">
        <w:rPr>
          <w:rFonts w:asciiTheme="majorHAnsi" w:hAnsiTheme="majorHAnsi"/>
          <w:sz w:val="16"/>
        </w:rPr>
        <w:t xml:space="preserve"> </w:t>
      </w:r>
      <w:r w:rsidRPr="009A6333">
        <w:rPr>
          <w:rFonts w:asciiTheme="majorHAnsi" w:hAnsiTheme="majorHAnsi"/>
          <w:vanish/>
          <w:sz w:val="16"/>
        </w:rPr>
        <w:t>Hall</w:t>
      </w:r>
      <w:r w:rsidRPr="006667E6">
        <w:rPr>
          <w:rFonts w:asciiTheme="majorHAnsi" w:hAnsiTheme="majorHAnsi"/>
          <w:sz w:val="16"/>
        </w:rPr>
        <w:t xml:space="preserve"> </w:t>
      </w:r>
      <w:r w:rsidRPr="009A6333">
        <w:rPr>
          <w:rFonts w:asciiTheme="majorHAnsi" w:hAnsiTheme="majorHAnsi"/>
          <w:vanish/>
          <w:sz w:val="16"/>
        </w:rPr>
        <w:t>(2005,</w:t>
      </w:r>
      <w:r w:rsidRPr="006667E6">
        <w:rPr>
          <w:rFonts w:asciiTheme="majorHAnsi" w:hAnsiTheme="majorHAnsi"/>
          <w:sz w:val="16"/>
        </w:rPr>
        <w:t xml:space="preserve"> </w:t>
      </w:r>
      <w:r w:rsidRPr="009A6333">
        <w:rPr>
          <w:rFonts w:asciiTheme="majorHAnsi" w:hAnsiTheme="majorHAnsi"/>
          <w:vanish/>
          <w:sz w:val="16"/>
        </w:rPr>
        <w:t>pp.</w:t>
      </w:r>
      <w:r w:rsidRPr="006667E6">
        <w:rPr>
          <w:rFonts w:asciiTheme="majorHAnsi" w:hAnsiTheme="majorHAnsi"/>
          <w:sz w:val="16"/>
        </w:rPr>
        <w:t xml:space="preserve"> </w:t>
      </w:r>
      <w:r w:rsidRPr="009A6333">
        <w:rPr>
          <w:rFonts w:asciiTheme="majorHAnsi" w:hAnsiTheme="majorHAnsi"/>
          <w:vanish/>
          <w:sz w:val="16"/>
        </w:rPr>
        <w:t>32–34),</w:t>
      </w:r>
      <w:r w:rsidRPr="006667E6">
        <w:rPr>
          <w:rFonts w:asciiTheme="majorHAnsi" w:hAnsiTheme="majorHAnsi"/>
          <w:sz w:val="16"/>
        </w:rPr>
        <w:t xml:space="preserve"> </w:t>
      </w:r>
      <w:r w:rsidRPr="009A6333">
        <w:rPr>
          <w:rFonts w:asciiTheme="majorHAnsi" w:hAnsiTheme="majorHAnsi"/>
          <w:vanish/>
          <w:sz w:val="16"/>
        </w:rPr>
        <w:t>made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observation</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Mifepristone,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6667E6">
        <w:rPr>
          <w:rStyle w:val="Emphasis"/>
          <w:rFonts w:asciiTheme="majorHAnsi" w:hAnsiTheme="majorHAnsi"/>
          <w:highlight w:val="cyan"/>
        </w:rPr>
        <w:t>useful medicine for safe abortion</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which</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self-administered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induce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discrete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noninvasive</w:t>
      </w:r>
      <w:r w:rsidRPr="006667E6">
        <w:rPr>
          <w:rFonts w:asciiTheme="majorHAnsi" w:hAnsiTheme="majorHAnsi"/>
          <w:sz w:val="16"/>
        </w:rPr>
        <w:t xml:space="preserve"> </w:t>
      </w:r>
      <w:r w:rsidRPr="009A6333">
        <w:rPr>
          <w:rFonts w:asciiTheme="majorHAnsi" w:hAnsiTheme="majorHAnsi"/>
          <w:vanish/>
          <w:sz w:val="16"/>
        </w:rPr>
        <w:t>medical</w:t>
      </w:r>
      <w:r w:rsidRPr="006667E6">
        <w:rPr>
          <w:rFonts w:asciiTheme="majorHAnsi" w:hAnsiTheme="majorHAnsi"/>
          <w:sz w:val="16"/>
        </w:rPr>
        <w:t xml:space="preserve"> </w:t>
      </w:r>
      <w:r w:rsidRPr="009A6333">
        <w:rPr>
          <w:rFonts w:asciiTheme="majorHAnsi" w:hAnsiTheme="majorHAnsi"/>
          <w:vanish/>
          <w:sz w:val="16"/>
        </w:rPr>
        <w:t>abortion</w:t>
      </w:r>
      <w:r w:rsidRPr="006667E6">
        <w:rPr>
          <w:rFonts w:asciiTheme="majorHAnsi" w:hAnsiTheme="majorHAnsi"/>
          <w:sz w:val="16"/>
        </w:rPr>
        <w:t xml:space="preserve"> </w:t>
      </w:r>
      <w:r w:rsidRPr="009A6333">
        <w:rPr>
          <w:rFonts w:asciiTheme="majorHAnsi" w:hAnsiTheme="majorHAnsi"/>
          <w:vanish/>
          <w:sz w:val="16"/>
        </w:rPr>
        <w:t>up</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2</w:t>
      </w:r>
      <w:r w:rsidRPr="006667E6">
        <w:rPr>
          <w:rFonts w:asciiTheme="majorHAnsi" w:hAnsiTheme="majorHAnsi"/>
          <w:sz w:val="16"/>
        </w:rPr>
        <w:t xml:space="preserve"> </w:t>
      </w:r>
      <w:r w:rsidRPr="009A6333">
        <w:rPr>
          <w:rFonts w:asciiTheme="majorHAnsi" w:hAnsiTheme="majorHAnsi"/>
          <w:vanish/>
          <w:sz w:val="16"/>
        </w:rPr>
        <w:t>weeks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gestation</w:t>
      </w:r>
      <w:r w:rsidRPr="006667E6">
        <w:rPr>
          <w:rFonts w:asciiTheme="majorHAnsi" w:hAnsiTheme="majorHAnsi"/>
          <w:sz w:val="16"/>
        </w:rPr>
        <w:t xml:space="preserve"> </w:t>
      </w:r>
      <w:r w:rsidRPr="006667E6">
        <w:rPr>
          <w:rStyle w:val="Emphasis"/>
          <w:rFonts w:asciiTheme="majorHAnsi" w:hAnsiTheme="majorHAnsi"/>
          <w:highlight w:val="cyan"/>
        </w:rPr>
        <w:t>is still prohibitive to most [people]</w:t>
      </w:r>
      <w:r w:rsidRPr="006667E6">
        <w:rPr>
          <w:rFonts w:asciiTheme="majorHAnsi" w:hAnsiTheme="majorHAnsi"/>
          <w:sz w:val="16"/>
        </w:rPr>
        <w:t xml:space="preserve"> </w:t>
      </w:r>
      <w:r w:rsidRPr="009A6333">
        <w:rPr>
          <w:rFonts w:asciiTheme="majorHAnsi" w:hAnsiTheme="majorHAnsi"/>
          <w:vanish/>
          <w:sz w:val="16"/>
        </w:rPr>
        <w:t>wanting</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drug.</w:t>
      </w:r>
      <w:r w:rsidRPr="006667E6">
        <w:rPr>
          <w:rFonts w:asciiTheme="majorHAnsi" w:hAnsiTheme="majorHAnsi"/>
          <w:sz w:val="16"/>
        </w:rPr>
        <w:t xml:space="preserve"> </w:t>
      </w:r>
      <w:r w:rsidRPr="009A6333">
        <w:rPr>
          <w:rFonts w:asciiTheme="majorHAnsi" w:hAnsiTheme="majorHAnsi"/>
          <w:vanish/>
          <w:sz w:val="16"/>
        </w:rPr>
        <w:t>Some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these</w:t>
      </w:r>
      <w:r w:rsidRPr="006667E6">
        <w:rPr>
          <w:rFonts w:asciiTheme="majorHAnsi" w:hAnsiTheme="majorHAnsi"/>
          <w:sz w:val="16"/>
        </w:rPr>
        <w:t xml:space="preserve"> </w:t>
      </w:r>
      <w:r w:rsidRPr="009A6333">
        <w:rPr>
          <w:rFonts w:asciiTheme="majorHAnsi" w:hAnsiTheme="majorHAnsi"/>
          <w:vanish/>
          <w:sz w:val="16"/>
        </w:rPr>
        <w:t>essential</w:t>
      </w:r>
      <w:r w:rsidRPr="006667E6">
        <w:rPr>
          <w:rFonts w:asciiTheme="majorHAnsi" w:hAnsiTheme="majorHAnsi"/>
          <w:sz w:val="16"/>
        </w:rPr>
        <w:t xml:space="preserve"> </w:t>
      </w:r>
      <w:r w:rsidRPr="009A6333">
        <w:rPr>
          <w:rFonts w:asciiTheme="majorHAnsi" w:hAnsiTheme="majorHAnsi"/>
          <w:vanish/>
          <w:sz w:val="16"/>
        </w:rPr>
        <w:t>contraceptives,</w:t>
      </w:r>
      <w:r w:rsidRPr="006667E6">
        <w:rPr>
          <w:rFonts w:asciiTheme="majorHAnsi" w:hAnsiTheme="majorHAnsi"/>
          <w:sz w:val="16"/>
        </w:rPr>
        <w:t xml:space="preserve"> </w:t>
      </w:r>
      <w:r w:rsidRPr="009A6333">
        <w:rPr>
          <w:rFonts w:asciiTheme="majorHAnsi" w:hAnsiTheme="majorHAnsi"/>
          <w:vanish/>
          <w:sz w:val="16"/>
        </w:rPr>
        <w:t>their</w:t>
      </w:r>
      <w:r w:rsidRPr="006667E6">
        <w:rPr>
          <w:rFonts w:asciiTheme="majorHAnsi" w:hAnsiTheme="majorHAnsi"/>
          <w:sz w:val="16"/>
        </w:rPr>
        <w:t xml:space="preserve"> </w:t>
      </w:r>
      <w:r w:rsidRPr="009A6333">
        <w:rPr>
          <w:rFonts w:asciiTheme="majorHAnsi" w:hAnsiTheme="majorHAnsi"/>
          <w:vanish/>
          <w:sz w:val="16"/>
        </w:rPr>
        <w:t>compositions</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methods</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impacted</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patent-right</w:t>
      </w:r>
      <w:r w:rsidRPr="006667E6">
        <w:rPr>
          <w:rFonts w:asciiTheme="majorHAnsi" w:hAnsiTheme="majorHAnsi"/>
          <w:sz w:val="16"/>
        </w:rPr>
        <w:t xml:space="preserve"> </w:t>
      </w:r>
      <w:r w:rsidRPr="009A6333">
        <w:rPr>
          <w:rFonts w:asciiTheme="majorHAnsi" w:hAnsiTheme="majorHAnsi"/>
          <w:vanish/>
          <w:sz w:val="16"/>
        </w:rPr>
        <w:t>restrictions</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data</w:t>
      </w:r>
      <w:r w:rsidRPr="006667E6">
        <w:rPr>
          <w:rFonts w:asciiTheme="majorHAnsi" w:hAnsiTheme="majorHAnsi"/>
          <w:sz w:val="16"/>
        </w:rPr>
        <w:t xml:space="preserve"> </w:t>
      </w:r>
      <w:r w:rsidRPr="009A6333">
        <w:rPr>
          <w:rFonts w:asciiTheme="majorHAnsi" w:hAnsiTheme="majorHAnsi"/>
          <w:vanish/>
          <w:sz w:val="16"/>
        </w:rPr>
        <w:t>indicates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6667E6">
        <w:rPr>
          <w:rStyle w:val="Emphasis"/>
          <w:rFonts w:asciiTheme="majorHAnsi" w:hAnsiTheme="majorHAnsi"/>
          <w:highlight w:val="cyan"/>
        </w:rPr>
        <w:t>contraceptives</w:t>
      </w:r>
      <w:r w:rsidRPr="006667E6">
        <w:rPr>
          <w:rStyle w:val="Emphasis"/>
          <w:rFonts w:asciiTheme="majorHAnsi" w:hAnsiTheme="majorHAnsi"/>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raltegravir,</w:t>
      </w:r>
      <w:r w:rsidRPr="006667E6">
        <w:rPr>
          <w:rFonts w:asciiTheme="majorHAnsi" w:hAnsiTheme="majorHAnsi"/>
          <w:sz w:val="16"/>
        </w:rPr>
        <w:t xml:space="preserve"> </w:t>
      </w:r>
      <w:r w:rsidRPr="009A6333">
        <w:rPr>
          <w:rFonts w:asciiTheme="majorHAnsi" w:hAnsiTheme="majorHAnsi"/>
          <w:vanish/>
          <w:sz w:val="16"/>
        </w:rPr>
        <w:t>levonorgestrel,</w:t>
      </w:r>
      <w:r w:rsidRPr="006667E6">
        <w:rPr>
          <w:rFonts w:asciiTheme="majorHAnsi" w:hAnsiTheme="majorHAnsi"/>
          <w:sz w:val="16"/>
        </w:rPr>
        <w:t xml:space="preserve"> </w:t>
      </w:r>
      <w:r w:rsidRPr="009A6333">
        <w:rPr>
          <w:rFonts w:asciiTheme="majorHAnsi" w:hAnsiTheme="majorHAnsi"/>
          <w:vanish/>
          <w:sz w:val="16"/>
        </w:rPr>
        <w:t>medroxyprogesterone</w:t>
      </w:r>
      <w:r w:rsidRPr="006667E6">
        <w:rPr>
          <w:rFonts w:asciiTheme="majorHAnsi" w:hAnsiTheme="majorHAnsi"/>
          <w:sz w:val="16"/>
        </w:rPr>
        <w:t xml:space="preserve"> </w:t>
      </w:r>
      <w:r w:rsidRPr="009A6333">
        <w:rPr>
          <w:rFonts w:asciiTheme="majorHAnsi" w:hAnsiTheme="majorHAnsi"/>
          <w:vanish/>
          <w:sz w:val="16"/>
        </w:rPr>
        <w:t>acetate,</w:t>
      </w:r>
      <w:r w:rsidRPr="006667E6">
        <w:rPr>
          <w:rFonts w:asciiTheme="majorHAnsi" w:hAnsiTheme="majorHAnsi"/>
          <w:sz w:val="16"/>
        </w:rPr>
        <w:t xml:space="preserve"> </w:t>
      </w:r>
      <w:r w:rsidRPr="009A6333">
        <w:rPr>
          <w:rFonts w:asciiTheme="majorHAnsi" w:hAnsiTheme="majorHAnsi"/>
          <w:vanish/>
          <w:sz w:val="16"/>
        </w:rPr>
        <w:t>process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extracting</w:t>
      </w:r>
      <w:r w:rsidRPr="006667E6">
        <w:rPr>
          <w:rFonts w:asciiTheme="majorHAnsi" w:hAnsiTheme="majorHAnsi"/>
          <w:sz w:val="16"/>
        </w:rPr>
        <w:t xml:space="preserve"> </w:t>
      </w:r>
      <w:r w:rsidRPr="009A6333">
        <w:rPr>
          <w:rFonts w:asciiTheme="majorHAnsi" w:hAnsiTheme="majorHAnsi"/>
          <w:vanish/>
          <w:sz w:val="16"/>
        </w:rPr>
        <w:t>ergometrine,</w:t>
      </w:r>
      <w:r w:rsidRPr="006667E6">
        <w:rPr>
          <w:rFonts w:asciiTheme="majorHAnsi" w:hAnsiTheme="majorHAnsi"/>
          <w:sz w:val="16"/>
        </w:rPr>
        <w:t xml:space="preserve"> </w:t>
      </w:r>
      <w:r w:rsidRPr="009A6333">
        <w:rPr>
          <w:rFonts w:asciiTheme="majorHAnsi" w:hAnsiTheme="majorHAnsi"/>
          <w:vanish/>
          <w:sz w:val="16"/>
        </w:rPr>
        <w:t>progesterone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composition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carbetocin</w:t>
      </w:r>
      <w:r w:rsidRPr="006667E6">
        <w:rPr>
          <w:rFonts w:asciiTheme="majorHAnsi" w:hAnsiTheme="majorHAnsi"/>
          <w:sz w:val="16"/>
        </w:rPr>
        <w:t xml:space="preserve"> </w:t>
      </w:r>
      <w:r w:rsidRPr="006667E6">
        <w:rPr>
          <w:rStyle w:val="Emphasis"/>
          <w:rFonts w:asciiTheme="majorHAnsi" w:hAnsiTheme="majorHAnsi"/>
          <w:highlight w:val="cyan"/>
        </w:rPr>
        <w:t>are more widely patented</w:t>
      </w:r>
      <w:r w:rsidRPr="006667E6">
        <w:rPr>
          <w:rStyle w:val="Emphasis"/>
          <w:rFonts w:asciiTheme="majorHAnsi" w:hAnsiTheme="majorHAnsi"/>
        </w:rPr>
        <w:t xml:space="preserve"> </w:t>
      </w:r>
      <w:r w:rsidRPr="009A6333">
        <w:rPr>
          <w:rFonts w:asciiTheme="majorHAnsi" w:hAnsiTheme="majorHAnsi"/>
          <w:vanish/>
          <w:sz w:val="16"/>
        </w:rPr>
        <w:t>(Drug</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Watch;</w:t>
      </w:r>
      <w:r w:rsidRPr="006667E6">
        <w:rPr>
          <w:rFonts w:asciiTheme="majorHAnsi" w:hAnsiTheme="majorHAnsi"/>
          <w:sz w:val="16"/>
        </w:rPr>
        <w:t xml:space="preserve"> </w:t>
      </w:r>
      <w:r w:rsidRPr="009A6333">
        <w:rPr>
          <w:rFonts w:asciiTheme="majorHAnsi" w:hAnsiTheme="majorHAnsi"/>
          <w:vanish/>
          <w:sz w:val="16"/>
        </w:rPr>
        <w:t>European</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Office;</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Pool, 2013,</w:t>
      </w:r>
      <w:r w:rsidRPr="006667E6">
        <w:rPr>
          <w:rFonts w:asciiTheme="majorHAnsi" w:hAnsiTheme="majorHAnsi"/>
          <w:sz w:val="16"/>
        </w:rPr>
        <w:t xml:space="preserve"> </w:t>
      </w:r>
      <w:r w:rsidRPr="009A6333">
        <w:rPr>
          <w:rFonts w:asciiTheme="majorHAnsi" w:hAnsiTheme="majorHAnsi"/>
          <w:vanish/>
          <w:sz w:val="16"/>
        </w:rPr>
        <w:t>p.</w:t>
      </w:r>
      <w:r w:rsidRPr="006667E6">
        <w:rPr>
          <w:rFonts w:asciiTheme="majorHAnsi" w:hAnsiTheme="majorHAnsi"/>
          <w:sz w:val="16"/>
        </w:rPr>
        <w:t xml:space="preserve"> </w:t>
      </w:r>
      <w:r w:rsidRPr="009A6333">
        <w:rPr>
          <w:rFonts w:asciiTheme="majorHAnsi" w:hAnsiTheme="majorHAnsi"/>
          <w:vanish/>
          <w:sz w:val="16"/>
        </w:rPr>
        <w:t>11).</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6667E6">
        <w:rPr>
          <w:rStyle w:val="Emphasis"/>
          <w:rFonts w:asciiTheme="majorHAnsi" w:hAnsiTheme="majorHAnsi"/>
          <w:highlight w:val="cyan"/>
        </w:rPr>
        <w:t>due</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part</w:t>
      </w:r>
      <w:r w:rsidRPr="006667E6">
        <w:rPr>
          <w:rFonts w:asciiTheme="majorHAnsi" w:hAnsiTheme="majorHAnsi"/>
          <w:sz w:val="16"/>
        </w:rPr>
        <w:t xml:space="preserve"> </w:t>
      </w:r>
      <w:r w:rsidRPr="006667E6">
        <w:rPr>
          <w:rStyle w:val="Emphasis"/>
          <w:rFonts w:asciiTheme="majorHAnsi" w:hAnsiTheme="majorHAnsi"/>
          <w:highlight w:val="cyan"/>
        </w:rPr>
        <w:t>to changes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national</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laws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many</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6667E6">
        <w:rPr>
          <w:rStyle w:val="Emphasis"/>
          <w:rFonts w:asciiTheme="majorHAnsi" w:hAnsiTheme="majorHAnsi"/>
          <w:highlight w:val="cyan"/>
        </w:rPr>
        <w:t>following the entry into</w:t>
      </w:r>
      <w:r w:rsidRPr="006667E6">
        <w:rPr>
          <w:rFonts w:asciiTheme="majorHAnsi" w:hAnsiTheme="majorHAnsi"/>
          <w:sz w:val="16"/>
        </w:rPr>
        <w:t xml:space="preserve"> </w:t>
      </w:r>
      <w:r w:rsidRPr="009A6333">
        <w:rPr>
          <w:rFonts w:asciiTheme="majorHAnsi" w:hAnsiTheme="majorHAnsi"/>
          <w:vanish/>
          <w:sz w:val="16"/>
        </w:rPr>
        <w:t>force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6667E6">
        <w:rPr>
          <w:rStyle w:val="Emphasis"/>
          <w:rFonts w:asciiTheme="majorHAnsi" w:hAnsiTheme="majorHAnsi"/>
          <w:highlight w:val="cyan"/>
        </w:rPr>
        <w:t>TRIPS</w:t>
      </w:r>
      <w:r w:rsidRPr="006667E6">
        <w:rPr>
          <w:rFonts w:asciiTheme="majorHAnsi" w:hAnsiTheme="majorHAnsi"/>
          <w:sz w:val="16"/>
        </w:rPr>
        <w:t xml:space="preserve"> </w:t>
      </w:r>
      <w:r w:rsidRPr="009A6333">
        <w:rPr>
          <w:rFonts w:asciiTheme="majorHAnsi" w:hAnsiTheme="majorHAnsi"/>
          <w:vanish/>
          <w:sz w:val="16"/>
        </w:rPr>
        <w:t>Agreement,</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patenting</w:t>
      </w:r>
      <w:r w:rsidRPr="006667E6">
        <w:rPr>
          <w:rFonts w:asciiTheme="majorHAnsi" w:hAnsiTheme="majorHAnsi"/>
          <w:sz w:val="16"/>
        </w:rPr>
        <w:t xml:space="preserve"> </w:t>
      </w:r>
      <w:r w:rsidRPr="009A6333">
        <w:rPr>
          <w:rFonts w:asciiTheme="majorHAnsi" w:hAnsiTheme="majorHAnsi"/>
          <w:vanish/>
          <w:sz w:val="16"/>
        </w:rPr>
        <w:t>practices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applicants</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Pool, 2013,</w:t>
      </w:r>
      <w:r w:rsidRPr="006667E6">
        <w:rPr>
          <w:rFonts w:asciiTheme="majorHAnsi" w:hAnsiTheme="majorHAnsi"/>
          <w:sz w:val="16"/>
        </w:rPr>
        <w:t xml:space="preserve"> </w:t>
      </w:r>
      <w:r w:rsidRPr="009A6333">
        <w:rPr>
          <w:rFonts w:asciiTheme="majorHAnsi" w:hAnsiTheme="majorHAnsi"/>
          <w:vanish/>
          <w:sz w:val="16"/>
        </w:rPr>
        <w:t>p.</w:t>
      </w:r>
      <w:r w:rsidRPr="006667E6">
        <w:rPr>
          <w:rFonts w:asciiTheme="majorHAnsi" w:hAnsiTheme="majorHAnsi"/>
          <w:sz w:val="16"/>
        </w:rPr>
        <w:t xml:space="preserve"> </w:t>
      </w:r>
      <w:r w:rsidRPr="009A6333">
        <w:rPr>
          <w:rFonts w:asciiTheme="majorHAnsi" w:hAnsiTheme="majorHAnsi"/>
          <w:vanish/>
          <w:sz w:val="16"/>
        </w:rPr>
        <w:t>11).</w:t>
      </w:r>
      <w:r w:rsidRPr="006667E6">
        <w:rPr>
          <w:rFonts w:asciiTheme="majorHAnsi" w:hAnsiTheme="majorHAnsi"/>
          <w:sz w:val="16"/>
        </w:rPr>
        <w:t xml:space="preserve"> </w:t>
      </w:r>
      <w:r w:rsidRPr="009A6333">
        <w:rPr>
          <w:rFonts w:asciiTheme="majorHAnsi" w:hAnsiTheme="majorHAnsi"/>
          <w:vanish/>
          <w:sz w:val="16"/>
        </w:rPr>
        <w:t>Invariably,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inability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better</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high</w:t>
      </w:r>
      <w:r w:rsidRPr="006667E6">
        <w:rPr>
          <w:rFonts w:asciiTheme="majorHAnsi" w:hAnsiTheme="majorHAnsi"/>
          <w:sz w:val="16"/>
        </w:rPr>
        <w:t xml:space="preserve"> </w:t>
      </w:r>
      <w:r w:rsidRPr="009A6333">
        <w:rPr>
          <w:rFonts w:asciiTheme="majorHAnsi" w:hAnsiTheme="majorHAnsi"/>
          <w:vanish/>
          <w:sz w:val="16"/>
        </w:rPr>
        <w:t>quality</w:t>
      </w:r>
      <w:r w:rsidRPr="006667E6">
        <w:rPr>
          <w:rFonts w:asciiTheme="majorHAnsi" w:hAnsiTheme="majorHAnsi"/>
          <w:sz w:val="16"/>
        </w:rPr>
        <w:t xml:space="preserve"> </w:t>
      </w:r>
      <w:r w:rsidRPr="009A6333">
        <w:rPr>
          <w:rFonts w:asciiTheme="majorHAnsi" w:hAnsiTheme="majorHAnsi"/>
          <w:vanish/>
          <w:sz w:val="16"/>
        </w:rPr>
        <w:t>therapeutic</w:t>
      </w:r>
      <w:r w:rsidRPr="006667E6">
        <w:rPr>
          <w:rFonts w:asciiTheme="majorHAnsi" w:hAnsiTheme="majorHAnsi"/>
          <w:sz w:val="16"/>
        </w:rPr>
        <w:t xml:space="preserve"> </w:t>
      </w:r>
      <w:r w:rsidRPr="009A6333">
        <w:rPr>
          <w:rFonts w:asciiTheme="majorHAnsi" w:hAnsiTheme="majorHAnsi"/>
          <w:vanish/>
          <w:sz w:val="16"/>
        </w:rPr>
        <w:t>treatments</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mean</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majority</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particularly</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developing</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restricted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limited</w:t>
      </w:r>
      <w:r w:rsidRPr="006667E6">
        <w:rPr>
          <w:rFonts w:asciiTheme="majorHAnsi" w:hAnsiTheme="majorHAnsi"/>
          <w:sz w:val="16"/>
        </w:rPr>
        <w:t xml:space="preserve"> </w:t>
      </w:r>
      <w:r w:rsidRPr="009A6333">
        <w:rPr>
          <w:rFonts w:asciiTheme="majorHAnsi" w:hAnsiTheme="majorHAnsi"/>
          <w:vanish/>
          <w:sz w:val="16"/>
        </w:rPr>
        <w:t>choice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contracepti</w:t>
      </w:r>
    </w:p>
    <w:p w14:paraId="408DA923" w14:textId="77777777" w:rsidR="009A6333" w:rsidRPr="006667E6" w:rsidRDefault="009A6333" w:rsidP="009A6333">
      <w:pPr>
        <w:pStyle w:val="Heading4"/>
        <w:rPr>
          <w:rFonts w:asciiTheme="majorHAnsi" w:hAnsiTheme="majorHAnsi"/>
        </w:rPr>
      </w:pPr>
      <w:r w:rsidRPr="006667E6">
        <w:rPr>
          <w:rFonts w:asciiTheme="majorHAnsi" w:hAnsiTheme="majorHAnsi"/>
        </w:rPr>
        <w:t xml:space="preserve">Millions of unsafe abortions happen because of a lack of access to contraceptives due to TRIPS. </w:t>
      </w:r>
    </w:p>
    <w:p w14:paraId="159E71B8" w14:textId="77777777" w:rsidR="009A6333" w:rsidRPr="006667E6" w:rsidRDefault="009A6333" w:rsidP="009A6333">
      <w:pPr>
        <w:spacing w:line="240" w:lineRule="auto"/>
        <w:rPr>
          <w:rFonts w:asciiTheme="majorHAnsi" w:hAnsiTheme="majorHAnsi"/>
          <w:sz w:val="16"/>
        </w:rPr>
      </w:pPr>
      <w:r w:rsidRPr="006667E6">
        <w:rPr>
          <w:rStyle w:val="Style13ptBold"/>
          <w:rFonts w:asciiTheme="majorHAnsi" w:hAnsiTheme="majorHAnsi"/>
        </w:rPr>
        <w:t>Mike 1</w:t>
      </w:r>
      <w:r w:rsidRPr="006667E6">
        <w:rPr>
          <w:rFonts w:asciiTheme="majorHAnsi" w:hAnsiTheme="majorHAnsi"/>
          <w:sz w:val="16"/>
        </w:rPr>
        <w:t xml:space="preserve">: Mike, Jennifer H. [School of Law, American University of Nigeria, Yola, Nigeria, Nigeria] “Access to essential medicines to guarantee women's rights to health: The pharmaceutical patents connection” </w:t>
      </w:r>
      <w:r w:rsidRPr="006667E6">
        <w:rPr>
          <w:rFonts w:asciiTheme="majorHAnsi" w:hAnsiTheme="majorHAnsi"/>
          <w:i/>
          <w:iCs/>
          <w:sz w:val="16"/>
        </w:rPr>
        <w:t xml:space="preserve">Wiley Online Library, </w:t>
      </w:r>
      <w:r w:rsidRPr="006667E6">
        <w:rPr>
          <w:rFonts w:asciiTheme="majorHAnsi" w:hAnsiTheme="majorHAnsi"/>
          <w:sz w:val="16"/>
        </w:rPr>
        <w:t xml:space="preserve">2020. </w:t>
      </w:r>
      <w:hyperlink r:id="rId97" w:history="1">
        <w:r w:rsidRPr="006667E6">
          <w:rPr>
            <w:rStyle w:val="Hyperlink"/>
            <w:rFonts w:asciiTheme="majorHAnsi" w:hAnsiTheme="majorHAnsi"/>
            <w:sz w:val="16"/>
          </w:rPr>
          <w:t>https://onlinelibrary.wiley.com/doi/full/10.1111/jwip.12161</w:t>
        </w:r>
      </w:hyperlink>
      <w:r w:rsidRPr="006667E6">
        <w:rPr>
          <w:rFonts w:asciiTheme="majorHAnsi" w:hAnsiTheme="majorHAnsi"/>
          <w:sz w:val="16"/>
        </w:rPr>
        <w:t xml:space="preserve"> JP </w:t>
      </w:r>
      <w:r>
        <w:rPr>
          <w:rFonts w:asciiTheme="majorHAnsi" w:hAnsiTheme="majorHAnsi"/>
          <w:sz w:val="16"/>
        </w:rPr>
        <w:t>Bracketed for gendered language</w:t>
      </w:r>
    </w:p>
    <w:p w14:paraId="7A7D56B0" w14:textId="77777777" w:rsidR="009A6333" w:rsidRPr="006667E6" w:rsidRDefault="009A6333" w:rsidP="009A6333">
      <w:pPr>
        <w:spacing w:line="240" w:lineRule="auto"/>
        <w:rPr>
          <w:rFonts w:asciiTheme="majorHAnsi" w:hAnsiTheme="majorHAnsi"/>
          <w:b/>
          <w:bCs/>
          <w:sz w:val="16"/>
          <w:u w:val="single"/>
        </w:rPr>
      </w:pPr>
    </w:p>
    <w:p w14:paraId="35739CA4" w14:textId="77777777" w:rsidR="009A6333" w:rsidRPr="006667E6" w:rsidRDefault="009A6333" w:rsidP="009A6333">
      <w:pPr>
        <w:spacing w:line="240" w:lineRule="auto"/>
        <w:jc w:val="both"/>
        <w:rPr>
          <w:rStyle w:val="Emphasis"/>
          <w:rFonts w:asciiTheme="majorHAnsi" w:hAnsiTheme="majorHAnsi"/>
        </w:rPr>
      </w:pPr>
      <w:r w:rsidRPr="009A6333">
        <w:rPr>
          <w:rFonts w:asciiTheme="majorHAnsi" w:hAnsiTheme="majorHAnsi"/>
          <w:vanish/>
        </w:rPr>
        <w:t>Particularly,</w:t>
      </w:r>
      <w:r w:rsidRPr="006667E6">
        <w:rPr>
          <w:rFonts w:asciiTheme="majorHAnsi" w:hAnsiTheme="majorHAnsi"/>
        </w:rPr>
        <w:t xml:space="preserve"> </w:t>
      </w:r>
      <w:r w:rsidRPr="006667E6">
        <w:rPr>
          <w:rStyle w:val="Emphasis"/>
          <w:rFonts w:asciiTheme="majorHAnsi" w:hAnsiTheme="majorHAnsi"/>
          <w:highlight w:val="cyan"/>
        </w:rPr>
        <w:t>contraceptives are</w:t>
      </w:r>
      <w:r w:rsidRPr="006667E6">
        <w:rPr>
          <w:rFonts w:asciiTheme="majorHAnsi" w:hAnsiTheme="majorHAnsi"/>
          <w:highlight w:val="cyan"/>
        </w:rPr>
        <w:t xml:space="preserve"> </w:t>
      </w:r>
      <w:r w:rsidRPr="009A6333">
        <w:rPr>
          <w:rFonts w:asciiTheme="majorHAnsi" w:hAnsiTheme="majorHAnsi"/>
          <w:vanish/>
        </w:rPr>
        <w:t>essential</w:t>
      </w:r>
      <w:r w:rsidRPr="006667E6">
        <w:rPr>
          <w:rFonts w:asciiTheme="majorHAnsi" w:hAnsiTheme="majorHAnsi"/>
        </w:rPr>
        <w:t xml:space="preserve"> </w:t>
      </w:r>
      <w:r w:rsidRPr="009A6333">
        <w:rPr>
          <w:rFonts w:asciiTheme="majorHAnsi" w:hAnsiTheme="majorHAnsi"/>
          <w:vanish/>
        </w:rPr>
        <w:t>medicines</w:t>
      </w:r>
      <w:r w:rsidRPr="006667E6">
        <w:rPr>
          <w:rFonts w:asciiTheme="majorHAnsi" w:hAnsiTheme="majorHAnsi"/>
        </w:rPr>
        <w:t xml:space="preserve"> </w:t>
      </w:r>
      <w:r w:rsidRPr="009A6333">
        <w:rPr>
          <w:rFonts w:asciiTheme="majorHAnsi" w:hAnsiTheme="majorHAnsi"/>
          <w:vanish/>
        </w:rPr>
        <w:t>as</w:t>
      </w:r>
      <w:r w:rsidRPr="006667E6">
        <w:rPr>
          <w:rFonts w:asciiTheme="majorHAnsi" w:hAnsiTheme="majorHAnsi"/>
        </w:rPr>
        <w:t xml:space="preserve"> </w:t>
      </w:r>
      <w:r w:rsidRPr="009A6333">
        <w:rPr>
          <w:rFonts w:asciiTheme="majorHAnsi" w:hAnsiTheme="majorHAnsi"/>
          <w:vanish/>
        </w:rPr>
        <w:t>they</w:t>
      </w:r>
      <w:r w:rsidRPr="006667E6">
        <w:rPr>
          <w:rFonts w:asciiTheme="majorHAnsi" w:hAnsiTheme="majorHAnsi"/>
        </w:rPr>
        <w:t xml:space="preserve"> </w:t>
      </w:r>
      <w:r w:rsidRPr="009A6333">
        <w:rPr>
          <w:rFonts w:asciiTheme="majorHAnsi" w:hAnsiTheme="majorHAnsi"/>
          <w:vanish/>
        </w:rPr>
        <w:t>are</w:t>
      </w:r>
      <w:r w:rsidRPr="006667E6">
        <w:rPr>
          <w:rFonts w:asciiTheme="majorHAnsi" w:hAnsiTheme="majorHAnsi"/>
          <w:highlight w:val="yellow"/>
        </w:rPr>
        <w:t xml:space="preserve"> </w:t>
      </w:r>
      <w:r w:rsidRPr="006667E6">
        <w:rPr>
          <w:rStyle w:val="Emphasis"/>
          <w:rFonts w:asciiTheme="majorHAnsi" w:hAnsiTheme="majorHAnsi"/>
          <w:highlight w:val="cyan"/>
        </w:rPr>
        <w:t>necessary to</w:t>
      </w:r>
      <w:r w:rsidRPr="006667E6">
        <w:rPr>
          <w:rFonts w:asciiTheme="majorHAnsi" w:hAnsiTheme="majorHAnsi"/>
          <w:highlight w:val="yellow"/>
        </w:rPr>
        <w:t xml:space="preserve"> </w:t>
      </w:r>
      <w:r w:rsidRPr="009A6333">
        <w:rPr>
          <w:rFonts w:asciiTheme="majorHAnsi" w:hAnsiTheme="majorHAnsi"/>
          <w:vanish/>
        </w:rPr>
        <w:t>curtail</w:t>
      </w:r>
      <w:r w:rsidRPr="006667E6">
        <w:rPr>
          <w:rFonts w:asciiTheme="majorHAnsi" w:hAnsiTheme="majorHAnsi"/>
        </w:rPr>
        <w:t xml:space="preserve"> </w:t>
      </w:r>
      <w:r w:rsidRPr="009A6333">
        <w:rPr>
          <w:rFonts w:asciiTheme="majorHAnsi" w:hAnsiTheme="majorHAnsi"/>
          <w:vanish/>
        </w:rPr>
        <w:t>early</w:t>
      </w:r>
      <w:r w:rsidRPr="006667E6">
        <w:rPr>
          <w:rFonts w:asciiTheme="majorHAnsi" w:hAnsiTheme="majorHAnsi"/>
        </w:rPr>
        <w:t xml:space="preserve"> </w:t>
      </w:r>
      <w:r w:rsidRPr="009A6333">
        <w:rPr>
          <w:rFonts w:asciiTheme="majorHAnsi" w:hAnsiTheme="majorHAnsi"/>
          <w:vanish/>
        </w:rPr>
        <w:t>and</w:t>
      </w:r>
      <w:r w:rsidRPr="006667E6">
        <w:rPr>
          <w:rFonts w:asciiTheme="majorHAnsi" w:hAnsiTheme="majorHAnsi"/>
        </w:rPr>
        <w:t xml:space="preserve"> </w:t>
      </w:r>
      <w:r w:rsidRPr="009A6333">
        <w:rPr>
          <w:rFonts w:asciiTheme="majorHAnsi" w:hAnsiTheme="majorHAnsi"/>
          <w:vanish/>
        </w:rPr>
        <w:t>unwanted</w:t>
      </w:r>
      <w:r w:rsidRPr="006667E6">
        <w:rPr>
          <w:rFonts w:asciiTheme="majorHAnsi" w:hAnsiTheme="majorHAnsi"/>
        </w:rPr>
        <w:t xml:space="preserve"> </w:t>
      </w:r>
      <w:r w:rsidRPr="009A6333">
        <w:rPr>
          <w:rFonts w:asciiTheme="majorHAnsi" w:hAnsiTheme="majorHAnsi"/>
          <w:vanish/>
        </w:rPr>
        <w:t>childbearing,</w:t>
      </w:r>
      <w:r w:rsidRPr="006667E6">
        <w:rPr>
          <w:rFonts w:asciiTheme="majorHAnsi" w:hAnsiTheme="majorHAnsi"/>
        </w:rPr>
        <w:t xml:space="preserve"> </w:t>
      </w:r>
      <w:r w:rsidRPr="009A6333">
        <w:rPr>
          <w:rFonts w:asciiTheme="majorHAnsi" w:hAnsiTheme="majorHAnsi"/>
          <w:vanish/>
        </w:rPr>
        <w:t>and</w:t>
      </w:r>
      <w:r w:rsidRPr="006667E6">
        <w:rPr>
          <w:rFonts w:asciiTheme="majorHAnsi" w:hAnsiTheme="majorHAnsi"/>
        </w:rPr>
        <w:t xml:space="preserve"> </w:t>
      </w:r>
      <w:r w:rsidRPr="006667E6">
        <w:rPr>
          <w:rStyle w:val="Emphasis"/>
          <w:rFonts w:asciiTheme="majorHAnsi" w:hAnsiTheme="majorHAnsi"/>
          <w:highlight w:val="cyan"/>
        </w:rPr>
        <w:t>prevent unplanned pregnancies</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especially</w:t>
      </w:r>
      <w:r w:rsidRPr="006667E6">
        <w:rPr>
          <w:rFonts w:asciiTheme="majorHAnsi" w:hAnsiTheme="majorHAnsi"/>
          <w:sz w:val="16"/>
        </w:rPr>
        <w:t xml:space="preserve"> </w:t>
      </w:r>
      <w:r w:rsidRPr="009A6333">
        <w:rPr>
          <w:rFonts w:asciiTheme="majorHAnsi" w:hAnsiTheme="majorHAnsi"/>
          <w:vanish/>
          <w:sz w:val="16"/>
        </w:rPr>
        <w:t>where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pregnancy</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damaging</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welfare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human</w:t>
      </w:r>
      <w:r w:rsidRPr="006667E6">
        <w:rPr>
          <w:rFonts w:asciiTheme="majorHAnsi" w:hAnsiTheme="majorHAnsi"/>
          <w:sz w:val="16"/>
        </w:rPr>
        <w:t xml:space="preserve"> </w:t>
      </w:r>
      <w:r w:rsidRPr="009A6333">
        <w:rPr>
          <w:rFonts w:asciiTheme="majorHAnsi" w:hAnsiTheme="majorHAnsi"/>
          <w:vanish/>
          <w:sz w:val="16"/>
        </w:rPr>
        <w:t>development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woman</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2017).</w:t>
      </w:r>
      <w:r w:rsidRPr="006667E6">
        <w:rPr>
          <w:rFonts w:asciiTheme="majorHAnsi" w:hAnsiTheme="majorHAnsi"/>
          <w:sz w:val="16"/>
        </w:rPr>
        <w:t xml:space="preserve"> </w:t>
      </w:r>
      <w:r w:rsidRPr="009A6333">
        <w:rPr>
          <w:rFonts w:asciiTheme="majorHAnsi" w:hAnsiTheme="majorHAnsi"/>
          <w:vanish/>
        </w:rPr>
        <w:t>Significantly,</w:t>
      </w:r>
      <w:r w:rsidRPr="006667E6">
        <w:rPr>
          <w:rFonts w:asciiTheme="majorHAnsi" w:hAnsiTheme="majorHAnsi"/>
        </w:rPr>
        <w:t xml:space="preserve"> </w:t>
      </w:r>
      <w:r w:rsidRPr="009A6333">
        <w:rPr>
          <w:rFonts w:asciiTheme="majorHAnsi" w:hAnsiTheme="majorHAnsi"/>
          <w:vanish/>
        </w:rPr>
        <w:t>access</w:t>
      </w:r>
      <w:r w:rsidRPr="006667E6">
        <w:rPr>
          <w:rFonts w:asciiTheme="majorHAnsi" w:hAnsiTheme="majorHAnsi"/>
        </w:rPr>
        <w:t xml:space="preserve"> </w:t>
      </w:r>
      <w:r w:rsidRPr="009A6333">
        <w:rPr>
          <w:rFonts w:asciiTheme="majorHAnsi" w:hAnsiTheme="majorHAnsi"/>
          <w:vanish/>
        </w:rPr>
        <w:t>to</w:t>
      </w:r>
      <w:r w:rsidRPr="006667E6">
        <w:rPr>
          <w:rFonts w:asciiTheme="majorHAnsi" w:hAnsiTheme="majorHAnsi"/>
        </w:rPr>
        <w:t xml:space="preserve"> </w:t>
      </w:r>
      <w:r w:rsidRPr="009A6333">
        <w:rPr>
          <w:rFonts w:asciiTheme="majorHAnsi" w:hAnsiTheme="majorHAnsi"/>
          <w:vanish/>
        </w:rPr>
        <w:t>appropriate</w:t>
      </w:r>
      <w:r w:rsidRPr="006667E6">
        <w:rPr>
          <w:rFonts w:asciiTheme="majorHAnsi" w:hAnsiTheme="majorHAnsi"/>
        </w:rPr>
        <w:t xml:space="preserve"> </w:t>
      </w:r>
      <w:r w:rsidRPr="009A6333">
        <w:rPr>
          <w:rFonts w:asciiTheme="majorHAnsi" w:hAnsiTheme="majorHAnsi"/>
          <w:vanish/>
        </w:rPr>
        <w:t>drugs</w:t>
      </w:r>
      <w:r w:rsidRPr="006667E6">
        <w:rPr>
          <w:rFonts w:asciiTheme="majorHAnsi" w:hAnsiTheme="majorHAnsi"/>
        </w:rPr>
        <w:t xml:space="preserve"> </w:t>
      </w:r>
      <w:r w:rsidRPr="009A6333">
        <w:rPr>
          <w:rFonts w:asciiTheme="majorHAnsi" w:hAnsiTheme="majorHAnsi"/>
          <w:vanish/>
        </w:rPr>
        <w:t>and</w:t>
      </w:r>
      <w:r w:rsidRPr="006667E6">
        <w:rPr>
          <w:rFonts w:asciiTheme="majorHAnsi" w:hAnsiTheme="majorHAnsi"/>
        </w:rPr>
        <w:t xml:space="preserve"> </w:t>
      </w:r>
      <w:r w:rsidRPr="009A6333">
        <w:rPr>
          <w:rFonts w:asciiTheme="majorHAnsi" w:hAnsiTheme="majorHAnsi"/>
          <w:vanish/>
        </w:rPr>
        <w:t>contraceptives,</w:t>
      </w:r>
      <w:r w:rsidRPr="006667E6">
        <w:rPr>
          <w:rFonts w:asciiTheme="majorHAnsi" w:hAnsiTheme="majorHAnsi"/>
        </w:rPr>
        <w:t xml:space="preserve"> </w:t>
      </w:r>
      <w:r w:rsidRPr="009A6333">
        <w:rPr>
          <w:rFonts w:asciiTheme="majorHAnsi" w:hAnsiTheme="majorHAnsi"/>
          <w:vanish/>
        </w:rPr>
        <w:t>including</w:t>
      </w:r>
      <w:r w:rsidRPr="006667E6">
        <w:rPr>
          <w:rFonts w:asciiTheme="majorHAnsi" w:hAnsiTheme="majorHAnsi"/>
        </w:rPr>
        <w:t xml:space="preserve"> </w:t>
      </w:r>
      <w:r w:rsidRPr="009A6333">
        <w:rPr>
          <w:rFonts w:asciiTheme="majorHAnsi" w:hAnsiTheme="majorHAnsi"/>
          <w:vanish/>
        </w:rPr>
        <w:t>emergency</w:t>
      </w:r>
      <w:r w:rsidRPr="006667E6">
        <w:rPr>
          <w:rFonts w:asciiTheme="majorHAnsi" w:hAnsiTheme="majorHAnsi"/>
        </w:rPr>
        <w:t xml:space="preserve"> </w:t>
      </w:r>
      <w:r w:rsidRPr="009A6333">
        <w:rPr>
          <w:rFonts w:asciiTheme="majorHAnsi" w:hAnsiTheme="majorHAnsi"/>
          <w:vanish/>
        </w:rPr>
        <w:t>contraception,</w:t>
      </w:r>
      <w:r w:rsidRPr="006667E6">
        <w:rPr>
          <w:rFonts w:asciiTheme="majorHAnsi" w:hAnsiTheme="majorHAnsi"/>
        </w:rPr>
        <w:t xml:space="preserve"> </w:t>
      </w:r>
      <w:r w:rsidRPr="009A6333">
        <w:rPr>
          <w:rFonts w:asciiTheme="majorHAnsi" w:hAnsiTheme="majorHAnsi"/>
          <w:vanish/>
        </w:rPr>
        <w:t>could</w:t>
      </w:r>
      <w:r w:rsidRPr="006667E6">
        <w:rPr>
          <w:rFonts w:asciiTheme="majorHAnsi" w:hAnsiTheme="majorHAnsi"/>
        </w:rPr>
        <w:t xml:space="preserve"> </w:t>
      </w:r>
      <w:r w:rsidRPr="009A6333">
        <w:rPr>
          <w:rFonts w:asciiTheme="majorHAnsi" w:hAnsiTheme="majorHAnsi"/>
          <w:vanish/>
        </w:rPr>
        <w:t>prevent</w:t>
      </w:r>
      <w:r w:rsidRPr="006667E6">
        <w:rPr>
          <w:rFonts w:asciiTheme="majorHAnsi" w:hAnsiTheme="majorHAnsi"/>
        </w:rPr>
        <w:t xml:space="preserve"> </w:t>
      </w:r>
      <w:r w:rsidRPr="009A6333">
        <w:rPr>
          <w:rFonts w:asciiTheme="majorHAnsi" w:hAnsiTheme="majorHAnsi"/>
          <w:vanish/>
        </w:rPr>
        <w:t>and</w:t>
      </w:r>
      <w:r w:rsidRPr="006667E6">
        <w:rPr>
          <w:rFonts w:asciiTheme="majorHAnsi" w:hAnsiTheme="majorHAnsi"/>
        </w:rPr>
        <w:t xml:space="preserve"> </w:t>
      </w:r>
      <w:r w:rsidRPr="009A6333">
        <w:rPr>
          <w:rFonts w:asciiTheme="majorHAnsi" w:hAnsiTheme="majorHAnsi"/>
          <w:vanish/>
        </w:rPr>
        <w:t>control</w:t>
      </w:r>
      <w:r w:rsidRPr="006667E6">
        <w:rPr>
          <w:rFonts w:asciiTheme="majorHAnsi" w:hAnsiTheme="majorHAnsi"/>
        </w:rPr>
        <w:t xml:space="preserve"> </w:t>
      </w:r>
      <w:r w:rsidRPr="009A6333">
        <w:rPr>
          <w:rFonts w:asciiTheme="majorHAnsi" w:hAnsiTheme="majorHAnsi"/>
          <w:vanish/>
        </w:rPr>
        <w:t>unsafe</w:t>
      </w:r>
      <w:r w:rsidRPr="006667E6">
        <w:rPr>
          <w:rFonts w:asciiTheme="majorHAnsi" w:hAnsiTheme="majorHAnsi"/>
        </w:rPr>
        <w:t xml:space="preserve"> </w:t>
      </w:r>
      <w:r w:rsidRPr="009A6333">
        <w:rPr>
          <w:rFonts w:asciiTheme="majorHAnsi" w:hAnsiTheme="majorHAnsi"/>
          <w:vanish/>
        </w:rPr>
        <w:t>sex</w:t>
      </w:r>
      <w:r w:rsidRPr="006667E6">
        <w:rPr>
          <w:rFonts w:asciiTheme="majorHAnsi" w:hAnsiTheme="majorHAnsi"/>
        </w:rPr>
        <w:t xml:space="preserve"> </w:t>
      </w:r>
      <w:r w:rsidRPr="009A6333">
        <w:rPr>
          <w:rFonts w:asciiTheme="majorHAnsi" w:hAnsiTheme="majorHAnsi"/>
          <w:vanish/>
        </w:rPr>
        <w:t>and</w:t>
      </w:r>
      <w:r w:rsidRPr="006667E6">
        <w:rPr>
          <w:rFonts w:asciiTheme="majorHAnsi" w:hAnsiTheme="majorHAnsi"/>
        </w:rPr>
        <w:t xml:space="preserve"> </w:t>
      </w:r>
      <w:r w:rsidRPr="009A6333">
        <w:rPr>
          <w:rFonts w:asciiTheme="majorHAnsi" w:hAnsiTheme="majorHAnsi"/>
          <w:vanish/>
        </w:rPr>
        <w:t>even</w:t>
      </w:r>
      <w:r w:rsidRPr="006667E6">
        <w:rPr>
          <w:rFonts w:asciiTheme="majorHAnsi" w:hAnsiTheme="majorHAnsi"/>
        </w:rPr>
        <w:t xml:space="preserve"> </w:t>
      </w:r>
      <w:r w:rsidRPr="009A6333">
        <w:rPr>
          <w:rFonts w:asciiTheme="majorHAnsi" w:hAnsiTheme="majorHAnsi"/>
          <w:vanish/>
        </w:rPr>
        <w:t>reduce</w:t>
      </w:r>
      <w:r w:rsidRPr="006667E6">
        <w:rPr>
          <w:rFonts w:asciiTheme="majorHAnsi" w:hAnsiTheme="majorHAnsi"/>
        </w:rPr>
        <w:t xml:space="preserve"> </w:t>
      </w:r>
      <w:r w:rsidRPr="009A6333">
        <w:rPr>
          <w:rFonts w:asciiTheme="majorHAnsi" w:hAnsiTheme="majorHAnsi"/>
          <w:vanish/>
        </w:rPr>
        <w:t>vertical</w:t>
      </w:r>
      <w:r w:rsidRPr="006667E6">
        <w:rPr>
          <w:rFonts w:asciiTheme="majorHAnsi" w:hAnsiTheme="majorHAnsi"/>
        </w:rPr>
        <w:t xml:space="preserve"> </w:t>
      </w:r>
      <w:r w:rsidRPr="009A6333">
        <w:rPr>
          <w:rFonts w:asciiTheme="majorHAnsi" w:hAnsiTheme="majorHAnsi"/>
          <w:vanish/>
        </w:rPr>
        <w:t>HIV</w:t>
      </w:r>
      <w:r w:rsidRPr="006667E6">
        <w:rPr>
          <w:rFonts w:asciiTheme="majorHAnsi" w:hAnsiTheme="majorHAnsi"/>
        </w:rPr>
        <w:t xml:space="preserve"> </w:t>
      </w:r>
      <w:r w:rsidRPr="009A6333">
        <w:rPr>
          <w:rFonts w:asciiTheme="majorHAnsi" w:hAnsiTheme="majorHAnsi"/>
          <w:vanish/>
        </w:rPr>
        <w:t>transmission</w:t>
      </w:r>
      <w:r w:rsidRPr="006667E6">
        <w:rPr>
          <w:rFonts w:asciiTheme="majorHAnsi" w:hAnsiTheme="majorHAnsi"/>
        </w:rPr>
        <w:t xml:space="preserve"> </w:t>
      </w:r>
      <w:r w:rsidRPr="009A6333">
        <w:rPr>
          <w:rFonts w:asciiTheme="majorHAnsi" w:hAnsiTheme="majorHAnsi"/>
          <w:vanish/>
        </w:rPr>
        <w:t>(Nanda</w:t>
      </w:r>
      <w:r w:rsidRPr="006667E6">
        <w:rPr>
          <w:rFonts w:asciiTheme="majorHAnsi" w:hAnsiTheme="majorHAnsi"/>
        </w:rPr>
        <w:t xml:space="preserve"> </w:t>
      </w:r>
      <w:r w:rsidRPr="009A6333">
        <w:rPr>
          <w:rFonts w:asciiTheme="majorHAnsi" w:hAnsiTheme="majorHAnsi"/>
          <w:vanish/>
        </w:rPr>
        <w:t>et</w:t>
      </w:r>
      <w:r w:rsidRPr="006667E6">
        <w:rPr>
          <w:rFonts w:asciiTheme="majorHAnsi" w:hAnsiTheme="majorHAnsi"/>
        </w:rPr>
        <w:t xml:space="preserve"> </w:t>
      </w:r>
      <w:r w:rsidRPr="009A6333">
        <w:rPr>
          <w:rFonts w:asciiTheme="majorHAnsi" w:hAnsiTheme="majorHAnsi"/>
          <w:vanish/>
        </w:rPr>
        <w:t>al.,</w:t>
      </w:r>
      <w:r w:rsidRPr="006667E6">
        <w:rPr>
          <w:rFonts w:asciiTheme="majorHAnsi" w:hAnsiTheme="majorHAnsi"/>
        </w:rPr>
        <w:t xml:space="preserve"> </w:t>
      </w:r>
      <w:r w:rsidRPr="009A6333">
        <w:rPr>
          <w:rFonts w:asciiTheme="majorHAnsi" w:hAnsiTheme="majorHAnsi"/>
          <w:vanish/>
        </w:rPr>
        <w:t>2017;</w:t>
      </w:r>
      <w:r w:rsidRPr="006667E6">
        <w:rPr>
          <w:rFonts w:asciiTheme="majorHAnsi" w:hAnsiTheme="majorHAnsi"/>
        </w:rPr>
        <w:t xml:space="preserve"> </w:t>
      </w:r>
      <w:r w:rsidRPr="009A6333">
        <w:rPr>
          <w:rFonts w:asciiTheme="majorHAnsi" w:hAnsiTheme="majorHAnsi"/>
          <w:vanish/>
        </w:rPr>
        <w:t>Perehudoff,</w:t>
      </w:r>
      <w:r w:rsidRPr="006667E6">
        <w:rPr>
          <w:rFonts w:asciiTheme="majorHAnsi" w:hAnsiTheme="majorHAnsi"/>
        </w:rPr>
        <w:t xml:space="preserve"> </w:t>
      </w:r>
      <w:r w:rsidRPr="009A6333">
        <w:rPr>
          <w:rFonts w:asciiTheme="majorHAnsi" w:hAnsiTheme="majorHAnsi"/>
          <w:vanish/>
        </w:rPr>
        <w:t>Pizzarossa,</w:t>
      </w:r>
      <w:r w:rsidRPr="006667E6">
        <w:rPr>
          <w:rFonts w:asciiTheme="majorHAnsi" w:hAnsiTheme="majorHAnsi"/>
        </w:rPr>
        <w:t xml:space="preserve"> </w:t>
      </w:r>
      <w:r w:rsidRPr="009A6333">
        <w:rPr>
          <w:rFonts w:asciiTheme="majorHAnsi" w:hAnsiTheme="majorHAnsi"/>
          <w:vanish/>
        </w:rPr>
        <w:t>&amp;</w:t>
      </w:r>
      <w:r w:rsidRPr="006667E6">
        <w:rPr>
          <w:rFonts w:asciiTheme="majorHAnsi" w:hAnsiTheme="majorHAnsi"/>
        </w:rPr>
        <w:t xml:space="preserve"> </w:t>
      </w:r>
      <w:r w:rsidRPr="009A6333">
        <w:rPr>
          <w:rFonts w:asciiTheme="majorHAnsi" w:hAnsiTheme="majorHAnsi"/>
          <w:vanish/>
        </w:rPr>
        <w:t>Stekelenburg,</w:t>
      </w:r>
      <w:r w:rsidRPr="006667E6">
        <w:rPr>
          <w:rFonts w:asciiTheme="majorHAnsi" w:hAnsiTheme="majorHAnsi"/>
        </w:rPr>
        <w:t xml:space="preserve"> </w:t>
      </w:r>
      <w:r w:rsidRPr="009A6333">
        <w:rPr>
          <w:rFonts w:asciiTheme="majorHAnsi" w:hAnsiTheme="majorHAnsi"/>
          <w:vanish/>
        </w:rPr>
        <w:t>2018;</w:t>
      </w:r>
      <w:r w:rsidRPr="006667E6">
        <w:rPr>
          <w:rFonts w:asciiTheme="majorHAnsi" w:hAnsiTheme="majorHAnsi"/>
        </w:rPr>
        <w:t xml:space="preserve"> </w:t>
      </w:r>
      <w:r w:rsidRPr="009A6333">
        <w:rPr>
          <w:rFonts w:asciiTheme="majorHAnsi" w:hAnsiTheme="majorHAnsi"/>
          <w:vanish/>
        </w:rPr>
        <w:t>WHO,</w:t>
      </w:r>
      <w:r w:rsidRPr="006667E6">
        <w:rPr>
          <w:rFonts w:asciiTheme="majorHAnsi" w:hAnsiTheme="majorHAnsi"/>
        </w:rPr>
        <w:t xml:space="preserve"> </w:t>
      </w:r>
      <w:r w:rsidRPr="009A6333">
        <w:rPr>
          <w:rFonts w:asciiTheme="majorHAnsi" w:hAnsiTheme="majorHAnsi"/>
          <w:vanish/>
        </w:rPr>
        <w:t>2004,</w:t>
      </w:r>
      <w:r w:rsidRPr="006667E6">
        <w:rPr>
          <w:rFonts w:asciiTheme="majorHAnsi" w:hAnsiTheme="majorHAnsi"/>
        </w:rPr>
        <w:t xml:space="preserve"> </w:t>
      </w:r>
      <w:r w:rsidRPr="009A6333">
        <w:rPr>
          <w:rFonts w:asciiTheme="majorHAnsi" w:hAnsiTheme="majorHAnsi"/>
          <w:vanish/>
        </w:rPr>
        <w:t>p.</w:t>
      </w:r>
      <w:r w:rsidRPr="006667E6">
        <w:rPr>
          <w:rFonts w:asciiTheme="majorHAnsi" w:hAnsiTheme="majorHAnsi"/>
        </w:rPr>
        <w:t xml:space="preserve"> </w:t>
      </w:r>
      <w:r w:rsidRPr="009A6333">
        <w:rPr>
          <w:rFonts w:asciiTheme="majorHAnsi" w:hAnsiTheme="majorHAnsi"/>
          <w:vanish/>
        </w:rPr>
        <w:t>14)</w:t>
      </w:r>
      <w:r w:rsidRPr="006667E6">
        <w:rPr>
          <w:rFonts w:asciiTheme="majorHAnsi" w:hAnsiTheme="majorHAnsi"/>
          <w:highlight w:val="yellow"/>
        </w:rPr>
        <w:t>.</w:t>
      </w:r>
      <w:r w:rsidRPr="009A6333">
        <w:rPr>
          <w:rFonts w:asciiTheme="majorHAnsi" w:hAnsiTheme="majorHAnsi"/>
          <w:vanish/>
          <w:sz w:val="16"/>
        </w:rPr>
        <w:t>13</w:t>
      </w:r>
      <w:r w:rsidRPr="006667E6">
        <w:rPr>
          <w:rFonts w:asciiTheme="majorHAnsi" w:hAnsiTheme="majorHAnsi"/>
          <w:sz w:val="16"/>
        </w:rPr>
        <w:t xml:space="preserve"> </w:t>
      </w:r>
      <w:r w:rsidRPr="009A6333">
        <w:rPr>
          <w:rFonts w:asciiTheme="majorHAnsi" w:hAnsiTheme="majorHAnsi"/>
          <w:vanish/>
          <w:sz w:val="16"/>
        </w:rPr>
        <w:t>Accessing</w:t>
      </w:r>
      <w:r w:rsidRPr="006667E6">
        <w:rPr>
          <w:rFonts w:asciiTheme="majorHAnsi" w:hAnsiTheme="majorHAnsi"/>
          <w:sz w:val="16"/>
        </w:rPr>
        <w:t xml:space="preserve"> </w:t>
      </w:r>
      <w:r w:rsidRPr="009A6333">
        <w:rPr>
          <w:rFonts w:asciiTheme="majorHAnsi" w:hAnsiTheme="majorHAnsi"/>
          <w:vanish/>
          <w:sz w:val="16"/>
        </w:rPr>
        <w:t>contraceptives</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9A6333">
        <w:rPr>
          <w:rFonts w:asciiTheme="majorHAnsi" w:hAnsiTheme="majorHAnsi"/>
          <w:vanish/>
          <w:sz w:val="16"/>
        </w:rPr>
        <w:t>prevent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termination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unwanted</w:t>
      </w:r>
      <w:r w:rsidRPr="006667E6">
        <w:rPr>
          <w:rFonts w:asciiTheme="majorHAnsi" w:hAnsiTheme="majorHAnsi"/>
          <w:sz w:val="16"/>
        </w:rPr>
        <w:t xml:space="preserve"> </w:t>
      </w:r>
      <w:r w:rsidRPr="009A6333">
        <w:rPr>
          <w:rFonts w:asciiTheme="majorHAnsi" w:hAnsiTheme="majorHAnsi"/>
          <w:vanish/>
          <w:sz w:val="16"/>
        </w:rPr>
        <w:t>pregnancies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option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unsafe</w:t>
      </w:r>
      <w:r w:rsidRPr="006667E6">
        <w:rPr>
          <w:rFonts w:asciiTheme="majorHAnsi" w:hAnsiTheme="majorHAnsi"/>
          <w:sz w:val="16"/>
        </w:rPr>
        <w:t xml:space="preserve"> </w:t>
      </w:r>
      <w:r w:rsidRPr="009A6333">
        <w:rPr>
          <w:rFonts w:asciiTheme="majorHAnsi" w:hAnsiTheme="majorHAnsi"/>
          <w:vanish/>
          <w:sz w:val="16"/>
        </w:rPr>
        <w:t>abortion</w:t>
      </w:r>
      <w:r w:rsidRPr="006667E6">
        <w:rPr>
          <w:rFonts w:asciiTheme="majorHAnsi" w:hAnsiTheme="majorHAnsi"/>
          <w:sz w:val="16"/>
        </w:rPr>
        <w:t xml:space="preserve"> </w:t>
      </w:r>
      <w:r w:rsidRPr="009A6333">
        <w:rPr>
          <w:rFonts w:asciiTheme="majorHAnsi" w:hAnsiTheme="majorHAnsi"/>
          <w:vanish/>
          <w:sz w:val="16"/>
        </w:rPr>
        <w:t>(MSF,</w:t>
      </w:r>
      <w:r w:rsidRPr="006667E6">
        <w:rPr>
          <w:rFonts w:asciiTheme="majorHAnsi" w:hAnsiTheme="majorHAnsi"/>
          <w:sz w:val="16"/>
        </w:rPr>
        <w:t xml:space="preserve"> </w:t>
      </w:r>
      <w:r w:rsidRPr="009A6333">
        <w:rPr>
          <w:rFonts w:asciiTheme="majorHAnsi" w:hAnsiTheme="majorHAnsi"/>
          <w:vanish/>
          <w:sz w:val="16"/>
        </w:rPr>
        <w:t>2019).</w:t>
      </w:r>
      <w:r w:rsidRPr="006667E6">
        <w:rPr>
          <w:rFonts w:asciiTheme="majorHAnsi" w:hAnsiTheme="majorHAnsi"/>
          <w:sz w:val="16"/>
        </w:rPr>
        <w:t xml:space="preserve"> </w:t>
      </w:r>
      <w:r w:rsidRPr="009A6333">
        <w:rPr>
          <w:rFonts w:asciiTheme="majorHAnsi" w:hAnsiTheme="majorHAnsi"/>
          <w:vanish/>
          <w:sz w:val="16"/>
        </w:rPr>
        <w:t>Data</w:t>
      </w:r>
      <w:r w:rsidRPr="006667E6">
        <w:rPr>
          <w:rFonts w:asciiTheme="majorHAnsi" w:hAnsiTheme="majorHAnsi"/>
          <w:sz w:val="16"/>
        </w:rPr>
        <w:t xml:space="preserve"> </w:t>
      </w:r>
      <w:r w:rsidRPr="009A6333">
        <w:rPr>
          <w:rFonts w:asciiTheme="majorHAnsi" w:hAnsiTheme="majorHAnsi"/>
          <w:vanish/>
          <w:sz w:val="16"/>
        </w:rPr>
        <w:t>reveals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unsafe</w:t>
      </w:r>
      <w:r w:rsidRPr="006667E6">
        <w:rPr>
          <w:rFonts w:asciiTheme="majorHAnsi" w:hAnsiTheme="majorHAnsi"/>
          <w:sz w:val="16"/>
        </w:rPr>
        <w:t xml:space="preserve"> </w:t>
      </w:r>
      <w:r w:rsidRPr="009A6333">
        <w:rPr>
          <w:rFonts w:asciiTheme="majorHAnsi" w:hAnsiTheme="majorHAnsi"/>
          <w:vanish/>
          <w:sz w:val="16"/>
        </w:rPr>
        <w:t>abortion</w:t>
      </w:r>
      <w:r w:rsidRPr="006667E6">
        <w:rPr>
          <w:rFonts w:asciiTheme="majorHAnsi" w:hAnsiTheme="majorHAnsi"/>
          <w:sz w:val="16"/>
        </w:rPr>
        <w:t xml:space="preserve"> </w:t>
      </w:r>
      <w:r w:rsidRPr="009A6333">
        <w:rPr>
          <w:rFonts w:asciiTheme="majorHAnsi" w:hAnsiTheme="majorHAnsi"/>
          <w:vanish/>
          <w:sz w:val="16"/>
        </w:rPr>
        <w:t>kills</w:t>
      </w:r>
      <w:r w:rsidRPr="006667E6">
        <w:rPr>
          <w:rFonts w:asciiTheme="majorHAnsi" w:hAnsiTheme="majorHAnsi"/>
          <w:sz w:val="16"/>
        </w:rPr>
        <w:t xml:space="preserve"> </w:t>
      </w:r>
      <w:r w:rsidRPr="009A6333">
        <w:rPr>
          <w:rFonts w:asciiTheme="majorHAnsi" w:hAnsiTheme="majorHAnsi"/>
          <w:vanish/>
          <w:sz w:val="16"/>
        </w:rPr>
        <w:t>about</w:t>
      </w:r>
      <w:r w:rsidRPr="006667E6">
        <w:rPr>
          <w:rFonts w:asciiTheme="majorHAnsi" w:hAnsiTheme="majorHAnsi"/>
          <w:sz w:val="16"/>
        </w:rPr>
        <w:t xml:space="preserve"> </w:t>
      </w:r>
      <w:r w:rsidRPr="009A6333">
        <w:rPr>
          <w:rFonts w:asciiTheme="majorHAnsi" w:hAnsiTheme="majorHAnsi"/>
          <w:vanish/>
          <w:sz w:val="16"/>
        </w:rPr>
        <w:t>68,000</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every</w:t>
      </w:r>
      <w:r w:rsidRPr="006667E6">
        <w:rPr>
          <w:rFonts w:asciiTheme="majorHAnsi" w:hAnsiTheme="majorHAnsi"/>
          <w:sz w:val="16"/>
        </w:rPr>
        <w:t xml:space="preserve"> </w:t>
      </w:r>
      <w:r w:rsidRPr="009A6333">
        <w:rPr>
          <w:rFonts w:asciiTheme="majorHAnsi" w:hAnsiTheme="majorHAnsi"/>
          <w:vanish/>
          <w:sz w:val="16"/>
        </w:rPr>
        <w:t>year,</w:t>
      </w:r>
      <w:r w:rsidRPr="006667E6">
        <w:rPr>
          <w:rFonts w:asciiTheme="majorHAnsi" w:hAnsiTheme="majorHAnsi"/>
          <w:sz w:val="16"/>
        </w:rPr>
        <w:t xml:space="preserve"> </w:t>
      </w:r>
      <w:r w:rsidRPr="009A6333">
        <w:rPr>
          <w:rFonts w:asciiTheme="majorHAnsi" w:hAnsiTheme="majorHAnsi"/>
          <w:vanish/>
          <w:sz w:val="16"/>
        </w:rPr>
        <w:t>representing</w:t>
      </w:r>
      <w:r w:rsidRPr="006667E6">
        <w:rPr>
          <w:rFonts w:asciiTheme="majorHAnsi" w:hAnsiTheme="majorHAnsi"/>
          <w:sz w:val="16"/>
        </w:rPr>
        <w:t xml:space="preserve"> </w:t>
      </w:r>
      <w:r w:rsidRPr="009A6333">
        <w:rPr>
          <w:rFonts w:asciiTheme="majorHAnsi" w:hAnsiTheme="majorHAnsi"/>
          <w:vanish/>
          <w:sz w:val="16"/>
        </w:rPr>
        <w:t>13%</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all</w:t>
      </w:r>
      <w:r w:rsidRPr="006667E6">
        <w:rPr>
          <w:rFonts w:asciiTheme="majorHAnsi" w:hAnsiTheme="majorHAnsi"/>
          <w:sz w:val="16"/>
        </w:rPr>
        <w:t xml:space="preserve"> </w:t>
      </w:r>
      <w:r w:rsidRPr="009A6333">
        <w:rPr>
          <w:rFonts w:asciiTheme="majorHAnsi" w:hAnsiTheme="majorHAnsi"/>
          <w:vanish/>
          <w:sz w:val="16"/>
        </w:rPr>
        <w:t>pregnancy-related</w:t>
      </w:r>
      <w:r w:rsidRPr="006667E6">
        <w:rPr>
          <w:rFonts w:asciiTheme="majorHAnsi" w:hAnsiTheme="majorHAnsi"/>
          <w:sz w:val="16"/>
        </w:rPr>
        <w:t xml:space="preserve"> </w:t>
      </w:r>
      <w:r w:rsidRPr="009A6333">
        <w:rPr>
          <w:rFonts w:asciiTheme="majorHAnsi" w:hAnsiTheme="majorHAnsi"/>
          <w:vanish/>
          <w:sz w:val="16"/>
        </w:rPr>
        <w:t>deaths</w:t>
      </w:r>
      <w:r w:rsidRPr="006667E6">
        <w:rPr>
          <w:rFonts w:asciiTheme="majorHAnsi" w:hAnsiTheme="majorHAnsi"/>
          <w:sz w:val="16"/>
        </w:rPr>
        <w:t xml:space="preserve"> </w:t>
      </w:r>
      <w:r w:rsidRPr="009A6333">
        <w:rPr>
          <w:rFonts w:asciiTheme="majorHAnsi" w:hAnsiTheme="majorHAnsi"/>
          <w:vanish/>
          <w:sz w:val="16"/>
        </w:rPr>
        <w:t>(Grimes</w:t>
      </w:r>
      <w:r w:rsidRPr="006667E6">
        <w:rPr>
          <w:rFonts w:asciiTheme="majorHAnsi" w:hAnsiTheme="majorHAnsi"/>
          <w:sz w:val="16"/>
        </w:rPr>
        <w:t xml:space="preserve"> </w:t>
      </w:r>
      <w:r w:rsidRPr="009A6333">
        <w:rPr>
          <w:rFonts w:asciiTheme="majorHAnsi" w:hAnsiTheme="majorHAnsi"/>
          <w:vanish/>
          <w:sz w:val="16"/>
        </w:rPr>
        <w:t>et</w:t>
      </w:r>
      <w:r w:rsidRPr="006667E6">
        <w:rPr>
          <w:rFonts w:asciiTheme="majorHAnsi" w:hAnsiTheme="majorHAnsi"/>
          <w:sz w:val="16"/>
        </w:rPr>
        <w:t xml:space="preserve"> </w:t>
      </w:r>
      <w:r w:rsidRPr="009A6333">
        <w:rPr>
          <w:rFonts w:asciiTheme="majorHAnsi" w:hAnsiTheme="majorHAnsi"/>
          <w:vanish/>
          <w:sz w:val="16"/>
        </w:rPr>
        <w:t>al.,</w:t>
      </w:r>
      <w:r w:rsidRPr="006667E6">
        <w:rPr>
          <w:rFonts w:asciiTheme="majorHAnsi" w:hAnsiTheme="majorHAnsi"/>
          <w:sz w:val="16"/>
        </w:rPr>
        <w:t xml:space="preserve"> </w:t>
      </w:r>
      <w:r w:rsidRPr="009A6333">
        <w:rPr>
          <w:rFonts w:asciiTheme="majorHAnsi" w:hAnsiTheme="majorHAnsi"/>
          <w:vanish/>
          <w:sz w:val="16"/>
        </w:rPr>
        <w:t>2006;</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2002;</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2004,</w:t>
      </w:r>
      <w:r w:rsidRPr="006667E6">
        <w:rPr>
          <w:rFonts w:asciiTheme="majorHAnsi" w:hAnsiTheme="majorHAnsi"/>
          <w:sz w:val="16"/>
        </w:rPr>
        <w:t xml:space="preserve"> </w:t>
      </w:r>
      <w:r w:rsidRPr="009A6333">
        <w:rPr>
          <w:rFonts w:asciiTheme="majorHAnsi" w:hAnsiTheme="majorHAnsi"/>
          <w:vanish/>
          <w:sz w:val="16"/>
        </w:rPr>
        <w:t>p.</w:t>
      </w:r>
      <w:r w:rsidRPr="006667E6">
        <w:rPr>
          <w:rFonts w:asciiTheme="majorHAnsi" w:hAnsiTheme="majorHAnsi"/>
          <w:sz w:val="16"/>
        </w:rPr>
        <w:t xml:space="preserve"> </w:t>
      </w:r>
      <w:r w:rsidRPr="009A6333">
        <w:rPr>
          <w:rFonts w:asciiTheme="majorHAnsi" w:hAnsiTheme="majorHAnsi"/>
          <w:vanish/>
          <w:sz w:val="16"/>
        </w:rPr>
        <w:t>14).</w:t>
      </w:r>
      <w:r w:rsidRPr="006667E6">
        <w:rPr>
          <w:rFonts w:asciiTheme="majorHAnsi" w:hAnsiTheme="majorHAnsi"/>
          <w:sz w:val="16"/>
        </w:rPr>
        <w:t xml:space="preserve"> </w:t>
      </w:r>
      <w:r w:rsidRPr="009A6333">
        <w:rPr>
          <w:rFonts w:asciiTheme="majorHAnsi" w:hAnsiTheme="majorHAnsi"/>
          <w:vanish/>
        </w:rPr>
        <w:t>It</w:t>
      </w:r>
      <w:r w:rsidRPr="006667E6">
        <w:rPr>
          <w:rFonts w:asciiTheme="majorHAnsi" w:hAnsiTheme="majorHAnsi"/>
        </w:rPr>
        <w:t xml:space="preserve"> </w:t>
      </w:r>
      <w:r w:rsidRPr="009A6333">
        <w:rPr>
          <w:rFonts w:asciiTheme="majorHAnsi" w:hAnsiTheme="majorHAnsi"/>
          <w:vanish/>
        </w:rPr>
        <w:t>is</w:t>
      </w:r>
      <w:r w:rsidRPr="006667E6">
        <w:rPr>
          <w:rFonts w:asciiTheme="majorHAnsi" w:hAnsiTheme="majorHAnsi"/>
        </w:rPr>
        <w:t xml:space="preserve"> </w:t>
      </w:r>
      <w:r w:rsidRPr="009A6333">
        <w:rPr>
          <w:rFonts w:asciiTheme="majorHAnsi" w:hAnsiTheme="majorHAnsi"/>
          <w:vanish/>
        </w:rPr>
        <w:t>further</w:t>
      </w:r>
      <w:r w:rsidRPr="006667E6">
        <w:rPr>
          <w:rFonts w:asciiTheme="majorHAnsi" w:hAnsiTheme="majorHAnsi"/>
        </w:rPr>
        <w:t xml:space="preserve"> </w:t>
      </w:r>
      <w:r w:rsidRPr="009A6333">
        <w:rPr>
          <w:rFonts w:asciiTheme="majorHAnsi" w:hAnsiTheme="majorHAnsi"/>
          <w:vanish/>
        </w:rPr>
        <w:t>estimated</w:t>
      </w:r>
      <w:r w:rsidRPr="006667E6">
        <w:rPr>
          <w:rFonts w:asciiTheme="majorHAnsi" w:hAnsiTheme="majorHAnsi"/>
        </w:rPr>
        <w:t xml:space="preserve"> </w:t>
      </w:r>
      <w:r w:rsidRPr="006667E6">
        <w:rPr>
          <w:rStyle w:val="Emphasis"/>
          <w:rFonts w:asciiTheme="majorHAnsi" w:hAnsiTheme="majorHAnsi"/>
          <w:highlight w:val="cyan"/>
        </w:rPr>
        <w:t>that 25 million unsafe abortions take place</w:t>
      </w:r>
      <w:r w:rsidRPr="006667E6">
        <w:rPr>
          <w:rFonts w:asciiTheme="majorHAnsi" w:hAnsiTheme="majorHAnsi"/>
        </w:rPr>
        <w:t xml:space="preserve"> </w:t>
      </w:r>
      <w:r w:rsidRPr="009A6333">
        <w:rPr>
          <w:rFonts w:asciiTheme="majorHAnsi" w:hAnsiTheme="majorHAnsi"/>
          <w:vanish/>
        </w:rPr>
        <w:t>worldwide</w:t>
      </w:r>
      <w:r w:rsidRPr="006667E6">
        <w:rPr>
          <w:rFonts w:asciiTheme="majorHAnsi" w:hAnsiTheme="majorHAnsi"/>
        </w:rPr>
        <w:t xml:space="preserve"> </w:t>
      </w:r>
      <w:r w:rsidRPr="006667E6">
        <w:rPr>
          <w:rStyle w:val="Emphasis"/>
          <w:rFonts w:asciiTheme="majorHAnsi" w:hAnsiTheme="majorHAnsi"/>
          <w:highlight w:val="cyan"/>
        </w:rPr>
        <w:t>each year, majorly in developing countries</w:t>
      </w:r>
      <w:r w:rsidRPr="006667E6">
        <w:rPr>
          <w:rFonts w:asciiTheme="majorHAnsi" w:hAnsiTheme="majorHAnsi"/>
        </w:rPr>
        <w:t xml:space="preserve"> </w:t>
      </w:r>
      <w:r w:rsidRPr="009A6333">
        <w:rPr>
          <w:rFonts w:asciiTheme="majorHAnsi" w:hAnsiTheme="majorHAnsi"/>
          <w:vanish/>
        </w:rPr>
        <w:t>(WHO,</w:t>
      </w:r>
      <w:r w:rsidRPr="006667E6">
        <w:rPr>
          <w:rFonts w:asciiTheme="majorHAnsi" w:hAnsiTheme="majorHAnsi"/>
        </w:rPr>
        <w:t xml:space="preserve"> </w:t>
      </w:r>
      <w:r w:rsidRPr="009A6333">
        <w:rPr>
          <w:rFonts w:asciiTheme="majorHAnsi" w:hAnsiTheme="majorHAnsi"/>
          <w:vanish/>
        </w:rPr>
        <w:t>2019).</w:t>
      </w:r>
      <w:r w:rsidRPr="006667E6">
        <w:rPr>
          <w:rFonts w:asciiTheme="majorHAnsi" w:hAnsiTheme="majorHAnsi"/>
          <w:sz w:val="16"/>
        </w:rPr>
        <w:t xml:space="preserve"> </w:t>
      </w:r>
      <w:r w:rsidRPr="009A6333">
        <w:rPr>
          <w:rFonts w:asciiTheme="majorHAnsi" w:hAnsiTheme="majorHAnsi"/>
          <w:vanish/>
          <w:sz w:val="16"/>
        </w:rPr>
        <w:t>Following</w:t>
      </w:r>
      <w:r w:rsidRPr="006667E6">
        <w:rPr>
          <w:rFonts w:asciiTheme="majorHAnsi" w:hAnsiTheme="majorHAnsi"/>
          <w:sz w:val="16"/>
        </w:rPr>
        <w:t xml:space="preserve"> </w:t>
      </w:r>
      <w:r w:rsidRPr="009A6333">
        <w:rPr>
          <w:rFonts w:asciiTheme="majorHAnsi" w:hAnsiTheme="majorHAnsi"/>
          <w:vanish/>
          <w:sz w:val="16"/>
        </w:rPr>
        <w:t>unsafe</w:t>
      </w:r>
      <w:r w:rsidRPr="006667E6">
        <w:rPr>
          <w:rFonts w:asciiTheme="majorHAnsi" w:hAnsiTheme="majorHAnsi"/>
          <w:sz w:val="16"/>
        </w:rPr>
        <w:t xml:space="preserve"> </w:t>
      </w:r>
      <w:r w:rsidRPr="009A6333">
        <w:rPr>
          <w:rFonts w:asciiTheme="majorHAnsi" w:hAnsiTheme="majorHAnsi"/>
          <w:vanish/>
          <w:sz w:val="16"/>
        </w:rPr>
        <w:t>abortions,</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vulnerable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range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harms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affect</w:t>
      </w:r>
      <w:r w:rsidRPr="006667E6">
        <w:rPr>
          <w:rFonts w:asciiTheme="majorHAnsi" w:hAnsiTheme="majorHAnsi"/>
          <w:sz w:val="16"/>
        </w:rPr>
        <w:t xml:space="preserve"> </w:t>
      </w:r>
      <w:r w:rsidRPr="009A6333">
        <w:rPr>
          <w:rFonts w:asciiTheme="majorHAnsi" w:hAnsiTheme="majorHAnsi"/>
          <w:vanish/>
          <w:sz w:val="16"/>
        </w:rPr>
        <w:t>their</w:t>
      </w:r>
      <w:r w:rsidRPr="006667E6">
        <w:rPr>
          <w:rFonts w:asciiTheme="majorHAnsi" w:hAnsiTheme="majorHAnsi"/>
          <w:sz w:val="16"/>
        </w:rPr>
        <w:t xml:space="preserve"> </w:t>
      </w:r>
      <w:r w:rsidRPr="009A6333">
        <w:rPr>
          <w:rFonts w:asciiTheme="majorHAnsi" w:hAnsiTheme="majorHAnsi"/>
          <w:vanish/>
          <w:sz w:val="16"/>
        </w:rPr>
        <w:t>quality</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life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well-being;</w:t>
      </w:r>
      <w:r w:rsidRPr="006667E6">
        <w:rPr>
          <w:rFonts w:asciiTheme="majorHAnsi" w:hAnsiTheme="majorHAnsi"/>
          <w:sz w:val="16"/>
        </w:rPr>
        <w:t xml:space="preserve"> </w:t>
      </w:r>
      <w:r w:rsidRPr="009A6333">
        <w:rPr>
          <w:rFonts w:asciiTheme="majorHAnsi" w:hAnsiTheme="majorHAnsi"/>
          <w:vanish/>
          <w:sz w:val="16"/>
        </w:rPr>
        <w:t>they</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suffer</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genital</w:t>
      </w:r>
      <w:r w:rsidRPr="006667E6">
        <w:rPr>
          <w:rFonts w:asciiTheme="majorHAnsi" w:hAnsiTheme="majorHAnsi"/>
          <w:sz w:val="16"/>
        </w:rPr>
        <w:t xml:space="preserve"> </w:t>
      </w:r>
      <w:r w:rsidRPr="009A6333">
        <w:rPr>
          <w:rFonts w:asciiTheme="majorHAnsi" w:hAnsiTheme="majorHAnsi"/>
          <w:vanish/>
          <w:sz w:val="16"/>
        </w:rPr>
        <w:t>tract</w:t>
      </w:r>
      <w:r w:rsidRPr="006667E6">
        <w:rPr>
          <w:rFonts w:asciiTheme="majorHAnsi" w:hAnsiTheme="majorHAnsi"/>
          <w:sz w:val="16"/>
        </w:rPr>
        <w:t xml:space="preserve"> </w:t>
      </w:r>
      <w:r w:rsidRPr="009A6333">
        <w:rPr>
          <w:rFonts w:asciiTheme="majorHAnsi" w:hAnsiTheme="majorHAnsi"/>
          <w:vanish/>
          <w:sz w:val="16"/>
        </w:rPr>
        <w:t>infection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experience</w:t>
      </w:r>
      <w:r w:rsidRPr="006667E6">
        <w:rPr>
          <w:rFonts w:asciiTheme="majorHAnsi" w:hAnsiTheme="majorHAnsi"/>
          <w:sz w:val="16"/>
        </w:rPr>
        <w:t xml:space="preserve"> </w:t>
      </w:r>
      <w:r w:rsidRPr="009A6333">
        <w:rPr>
          <w:rFonts w:asciiTheme="majorHAnsi" w:hAnsiTheme="majorHAnsi"/>
          <w:vanish/>
          <w:sz w:val="16"/>
        </w:rPr>
        <w:t>other</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complications</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2004,</w:t>
      </w:r>
      <w:r w:rsidRPr="006667E6">
        <w:rPr>
          <w:rFonts w:asciiTheme="majorHAnsi" w:hAnsiTheme="majorHAnsi"/>
          <w:sz w:val="16"/>
        </w:rPr>
        <w:t xml:space="preserve"> </w:t>
      </w:r>
      <w:r w:rsidRPr="009A6333">
        <w:rPr>
          <w:rFonts w:asciiTheme="majorHAnsi" w:hAnsiTheme="majorHAnsi"/>
          <w:vanish/>
          <w:sz w:val="16"/>
        </w:rPr>
        <w:t>p.</w:t>
      </w:r>
      <w:r w:rsidRPr="006667E6">
        <w:rPr>
          <w:rFonts w:asciiTheme="majorHAnsi" w:hAnsiTheme="majorHAnsi"/>
          <w:sz w:val="16"/>
        </w:rPr>
        <w:t xml:space="preserve"> </w:t>
      </w:r>
      <w:r w:rsidRPr="009A6333">
        <w:rPr>
          <w:rFonts w:asciiTheme="majorHAnsi" w:hAnsiTheme="majorHAnsi"/>
          <w:vanish/>
          <w:sz w:val="16"/>
        </w:rPr>
        <w:t>14).</w:t>
      </w:r>
      <w:r w:rsidRPr="006667E6">
        <w:rPr>
          <w:rFonts w:asciiTheme="majorHAnsi" w:hAnsiTheme="majorHAnsi"/>
          <w:sz w:val="16"/>
        </w:rPr>
        <w:t xml:space="preserve"> </w:t>
      </w:r>
      <w:r w:rsidRPr="009A6333">
        <w:rPr>
          <w:rFonts w:asciiTheme="majorHAnsi" w:hAnsiTheme="majorHAnsi"/>
          <w:vanish/>
          <w:sz w:val="16"/>
        </w:rPr>
        <w:t>Some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these</w:t>
      </w:r>
      <w:r w:rsidRPr="006667E6">
        <w:rPr>
          <w:rFonts w:asciiTheme="majorHAnsi" w:hAnsiTheme="majorHAnsi"/>
          <w:sz w:val="16"/>
        </w:rPr>
        <w:t xml:space="preserve"> </w:t>
      </w:r>
      <w:r w:rsidRPr="009A6333">
        <w:rPr>
          <w:rFonts w:asciiTheme="majorHAnsi" w:hAnsiTheme="majorHAnsi"/>
          <w:vanish/>
          <w:sz w:val="16"/>
        </w:rPr>
        <w:t>infections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fatal</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serious,</w:t>
      </w:r>
      <w:r w:rsidRPr="006667E6">
        <w:rPr>
          <w:rFonts w:asciiTheme="majorHAnsi" w:hAnsiTheme="majorHAnsi"/>
          <w:sz w:val="16"/>
        </w:rPr>
        <w:t xml:space="preserve"> </w:t>
      </w:r>
      <w:r w:rsidRPr="009A6333">
        <w:rPr>
          <w:rFonts w:asciiTheme="majorHAnsi" w:hAnsiTheme="majorHAnsi"/>
          <w:vanish/>
          <w:sz w:val="16"/>
        </w:rPr>
        <w:t>leading</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infertility,</w:t>
      </w:r>
      <w:r w:rsidRPr="006667E6">
        <w:rPr>
          <w:rFonts w:asciiTheme="majorHAnsi" w:hAnsiTheme="majorHAnsi"/>
          <w:sz w:val="16"/>
        </w:rPr>
        <w:t xml:space="preserve"> </w:t>
      </w:r>
      <w:r w:rsidRPr="009A6333">
        <w:rPr>
          <w:rFonts w:asciiTheme="majorHAnsi" w:hAnsiTheme="majorHAnsi"/>
          <w:vanish/>
          <w:sz w:val="16"/>
        </w:rPr>
        <w:t>disability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worse,</w:t>
      </w:r>
      <w:r w:rsidRPr="006667E6">
        <w:rPr>
          <w:rFonts w:asciiTheme="majorHAnsi" w:hAnsiTheme="majorHAnsi"/>
          <w:sz w:val="16"/>
        </w:rPr>
        <w:t xml:space="preserve"> </w:t>
      </w:r>
      <w:r w:rsidRPr="009A6333">
        <w:rPr>
          <w:rFonts w:asciiTheme="majorHAnsi" w:hAnsiTheme="majorHAnsi"/>
          <w:vanish/>
          <w:sz w:val="16"/>
        </w:rPr>
        <w:t>death</w:t>
      </w:r>
      <w:r w:rsidRPr="006667E6">
        <w:rPr>
          <w:rFonts w:asciiTheme="majorHAnsi" w:hAnsiTheme="majorHAnsi"/>
          <w:sz w:val="16"/>
        </w:rPr>
        <w:t xml:space="preserve"> </w:t>
      </w:r>
      <w:r w:rsidRPr="009A6333">
        <w:rPr>
          <w:rFonts w:asciiTheme="majorHAnsi" w:hAnsiTheme="majorHAnsi"/>
          <w:vanish/>
          <w:sz w:val="16"/>
        </w:rPr>
        <w:t>(Perehudoff</w:t>
      </w:r>
      <w:r w:rsidRPr="006667E6">
        <w:rPr>
          <w:rFonts w:asciiTheme="majorHAnsi" w:hAnsiTheme="majorHAnsi"/>
          <w:sz w:val="16"/>
        </w:rPr>
        <w:t xml:space="preserve"> </w:t>
      </w:r>
      <w:r w:rsidRPr="009A6333">
        <w:rPr>
          <w:rFonts w:asciiTheme="majorHAnsi" w:hAnsiTheme="majorHAnsi"/>
          <w:vanish/>
          <w:sz w:val="16"/>
        </w:rPr>
        <w:t>et</w:t>
      </w:r>
      <w:r w:rsidRPr="006667E6">
        <w:rPr>
          <w:rFonts w:asciiTheme="majorHAnsi" w:hAnsiTheme="majorHAnsi"/>
          <w:sz w:val="16"/>
        </w:rPr>
        <w:t xml:space="preserve"> </w:t>
      </w:r>
      <w:r w:rsidRPr="009A6333">
        <w:rPr>
          <w:rFonts w:asciiTheme="majorHAnsi" w:hAnsiTheme="majorHAnsi"/>
          <w:vanish/>
          <w:sz w:val="16"/>
        </w:rPr>
        <w:t>al.,</w:t>
      </w:r>
      <w:r w:rsidRPr="006667E6">
        <w:rPr>
          <w:rFonts w:asciiTheme="majorHAnsi" w:hAnsiTheme="majorHAnsi"/>
          <w:sz w:val="16"/>
        </w:rPr>
        <w:t xml:space="preserve"> </w:t>
      </w:r>
      <w:r w:rsidRPr="009A6333">
        <w:rPr>
          <w:rFonts w:asciiTheme="majorHAnsi" w:hAnsiTheme="majorHAnsi"/>
          <w:vanish/>
          <w:sz w:val="16"/>
        </w:rPr>
        <w:t>2018;</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2004,</w:t>
      </w:r>
      <w:r w:rsidRPr="006667E6">
        <w:rPr>
          <w:rFonts w:asciiTheme="majorHAnsi" w:hAnsiTheme="majorHAnsi"/>
          <w:sz w:val="16"/>
        </w:rPr>
        <w:t xml:space="preserve"> </w:t>
      </w:r>
      <w:r w:rsidRPr="009A6333">
        <w:rPr>
          <w:rFonts w:asciiTheme="majorHAnsi" w:hAnsiTheme="majorHAnsi"/>
          <w:vanish/>
          <w:sz w:val="16"/>
        </w:rPr>
        <w:t>p.</w:t>
      </w:r>
      <w:r w:rsidRPr="006667E6">
        <w:rPr>
          <w:rFonts w:asciiTheme="majorHAnsi" w:hAnsiTheme="majorHAnsi"/>
          <w:sz w:val="16"/>
        </w:rPr>
        <w:t xml:space="preserve"> </w:t>
      </w:r>
      <w:r w:rsidRPr="009A6333">
        <w:rPr>
          <w:rFonts w:asciiTheme="majorHAnsi" w:hAnsiTheme="majorHAnsi"/>
          <w:vanish/>
          <w:sz w:val="16"/>
        </w:rPr>
        <w:t>14).</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addition</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social</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financial</w:t>
      </w:r>
      <w:r w:rsidRPr="006667E6">
        <w:rPr>
          <w:rFonts w:asciiTheme="majorHAnsi" w:hAnsiTheme="majorHAnsi"/>
          <w:sz w:val="16"/>
        </w:rPr>
        <w:t xml:space="preserve"> </w:t>
      </w:r>
      <w:r w:rsidRPr="009A6333">
        <w:rPr>
          <w:rFonts w:asciiTheme="majorHAnsi" w:hAnsiTheme="majorHAnsi"/>
          <w:vanish/>
          <w:sz w:val="16"/>
        </w:rPr>
        <w:t>costs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their</w:t>
      </w:r>
      <w:r w:rsidRPr="006667E6">
        <w:rPr>
          <w:rFonts w:asciiTheme="majorHAnsi" w:hAnsiTheme="majorHAnsi"/>
          <w:sz w:val="16"/>
        </w:rPr>
        <w:t xml:space="preserve"> </w:t>
      </w:r>
      <w:r w:rsidRPr="009A6333">
        <w:rPr>
          <w:rFonts w:asciiTheme="majorHAnsi" w:hAnsiTheme="majorHAnsi"/>
          <w:vanish/>
          <w:sz w:val="16"/>
        </w:rPr>
        <w:t>families,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community</w:t>
      </w:r>
      <w:r w:rsidRPr="006667E6">
        <w:rPr>
          <w:rFonts w:asciiTheme="majorHAnsi" w:hAnsiTheme="majorHAnsi"/>
          <w:sz w:val="16"/>
        </w:rPr>
        <w:t xml:space="preserve"> </w:t>
      </w:r>
      <w:r w:rsidRPr="009A6333">
        <w:rPr>
          <w:rFonts w:asciiTheme="majorHAnsi" w:hAnsiTheme="majorHAnsi"/>
          <w:vanish/>
          <w:sz w:val="16"/>
        </w:rPr>
        <w:t>at</w:t>
      </w:r>
      <w:r w:rsidRPr="006667E6">
        <w:rPr>
          <w:rFonts w:asciiTheme="majorHAnsi" w:hAnsiTheme="majorHAnsi"/>
          <w:sz w:val="16"/>
        </w:rPr>
        <w:t xml:space="preserve"> </w:t>
      </w:r>
      <w:r w:rsidRPr="009A6333">
        <w:rPr>
          <w:rFonts w:asciiTheme="majorHAnsi" w:hAnsiTheme="majorHAnsi"/>
          <w:vanish/>
          <w:sz w:val="16"/>
        </w:rPr>
        <w:t>large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care</w:t>
      </w:r>
      <w:r w:rsidRPr="006667E6">
        <w:rPr>
          <w:rFonts w:asciiTheme="majorHAnsi" w:hAnsiTheme="majorHAnsi"/>
          <w:sz w:val="16"/>
        </w:rPr>
        <w:t xml:space="preserve"> </w:t>
      </w:r>
      <w:r w:rsidRPr="009A6333">
        <w:rPr>
          <w:rFonts w:asciiTheme="majorHAnsi" w:hAnsiTheme="majorHAnsi"/>
          <w:vanish/>
          <w:sz w:val="16"/>
        </w:rPr>
        <w:t>systems.</w:t>
      </w:r>
      <w:r w:rsidRPr="006667E6">
        <w:rPr>
          <w:rFonts w:asciiTheme="majorHAnsi" w:hAnsiTheme="majorHAnsi"/>
          <w:sz w:val="16"/>
        </w:rPr>
        <w:t xml:space="preserve"> </w:t>
      </w:r>
      <w:r w:rsidRPr="009A6333">
        <w:rPr>
          <w:rFonts w:asciiTheme="majorHAnsi" w:hAnsiTheme="majorHAnsi"/>
          <w:vanish/>
        </w:rPr>
        <w:t>There</w:t>
      </w:r>
      <w:r w:rsidRPr="006667E6">
        <w:rPr>
          <w:rFonts w:asciiTheme="majorHAnsi" w:hAnsiTheme="majorHAnsi"/>
        </w:rPr>
        <w:t xml:space="preserve"> </w:t>
      </w:r>
      <w:r w:rsidRPr="009A6333">
        <w:rPr>
          <w:rFonts w:asciiTheme="majorHAnsi" w:hAnsiTheme="majorHAnsi"/>
          <w:vanish/>
        </w:rPr>
        <w:t>is</w:t>
      </w:r>
      <w:r w:rsidRPr="006667E6">
        <w:rPr>
          <w:rFonts w:asciiTheme="majorHAnsi" w:hAnsiTheme="majorHAnsi"/>
        </w:rPr>
        <w:t xml:space="preserve"> </w:t>
      </w:r>
      <w:r w:rsidRPr="009A6333">
        <w:rPr>
          <w:rFonts w:asciiTheme="majorHAnsi" w:hAnsiTheme="majorHAnsi"/>
          <w:vanish/>
        </w:rPr>
        <w:t>therefore</w:t>
      </w:r>
      <w:r w:rsidRPr="006667E6">
        <w:rPr>
          <w:rFonts w:asciiTheme="majorHAnsi" w:hAnsiTheme="majorHAnsi"/>
        </w:rPr>
        <w:t xml:space="preserve"> </w:t>
      </w:r>
      <w:r w:rsidRPr="009A6333">
        <w:rPr>
          <w:rFonts w:asciiTheme="majorHAnsi" w:hAnsiTheme="majorHAnsi"/>
          <w:vanish/>
        </w:rPr>
        <w:t>a</w:t>
      </w:r>
      <w:r w:rsidRPr="006667E6">
        <w:rPr>
          <w:rFonts w:asciiTheme="majorHAnsi" w:hAnsiTheme="majorHAnsi"/>
        </w:rPr>
        <w:t xml:space="preserve"> </w:t>
      </w:r>
      <w:r w:rsidRPr="009A6333">
        <w:rPr>
          <w:rFonts w:asciiTheme="majorHAnsi" w:hAnsiTheme="majorHAnsi"/>
          <w:vanish/>
        </w:rPr>
        <w:t>need</w:t>
      </w:r>
      <w:r w:rsidRPr="006667E6">
        <w:rPr>
          <w:rFonts w:asciiTheme="majorHAnsi" w:hAnsiTheme="majorHAnsi"/>
        </w:rPr>
        <w:t xml:space="preserve"> </w:t>
      </w:r>
      <w:r w:rsidRPr="009A6333">
        <w:rPr>
          <w:rFonts w:asciiTheme="majorHAnsi" w:hAnsiTheme="majorHAnsi"/>
          <w:vanish/>
        </w:rPr>
        <w:t>to</w:t>
      </w:r>
      <w:r w:rsidRPr="006667E6">
        <w:rPr>
          <w:rFonts w:asciiTheme="majorHAnsi" w:hAnsiTheme="majorHAnsi"/>
        </w:rPr>
        <w:t xml:space="preserve"> </w:t>
      </w:r>
      <w:r w:rsidRPr="009A6333">
        <w:rPr>
          <w:rFonts w:asciiTheme="majorHAnsi" w:hAnsiTheme="majorHAnsi"/>
          <w:vanish/>
        </w:rPr>
        <w:t>improve</w:t>
      </w:r>
      <w:r w:rsidRPr="006667E6">
        <w:rPr>
          <w:rFonts w:asciiTheme="majorHAnsi" w:hAnsiTheme="majorHAnsi"/>
        </w:rPr>
        <w:t xml:space="preserve"> </w:t>
      </w:r>
      <w:r w:rsidRPr="009A6333">
        <w:rPr>
          <w:rFonts w:asciiTheme="majorHAnsi" w:hAnsiTheme="majorHAnsi"/>
          <w:vanish/>
        </w:rPr>
        <w:t>access</w:t>
      </w:r>
      <w:r w:rsidRPr="006667E6">
        <w:rPr>
          <w:rFonts w:asciiTheme="majorHAnsi" w:hAnsiTheme="majorHAnsi"/>
        </w:rPr>
        <w:t xml:space="preserve"> </w:t>
      </w:r>
      <w:r w:rsidRPr="009A6333">
        <w:rPr>
          <w:rFonts w:asciiTheme="majorHAnsi" w:hAnsiTheme="majorHAnsi"/>
          <w:vanish/>
        </w:rPr>
        <w:t>to</w:t>
      </w:r>
      <w:r w:rsidRPr="006667E6">
        <w:rPr>
          <w:rFonts w:asciiTheme="majorHAnsi" w:hAnsiTheme="majorHAnsi"/>
        </w:rPr>
        <w:t xml:space="preserve"> </w:t>
      </w:r>
      <w:r w:rsidRPr="009A6333">
        <w:rPr>
          <w:rFonts w:asciiTheme="majorHAnsi" w:hAnsiTheme="majorHAnsi"/>
          <w:vanish/>
        </w:rPr>
        <w:t>contraceptives</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survey,</w:t>
      </w:r>
      <w:r w:rsidRPr="006667E6">
        <w:rPr>
          <w:rFonts w:asciiTheme="majorHAnsi" w:hAnsiTheme="majorHAnsi"/>
          <w:sz w:val="16"/>
        </w:rPr>
        <w:t xml:space="preserve"> </w:t>
      </w:r>
      <w:r w:rsidRPr="009A6333">
        <w:rPr>
          <w:rFonts w:asciiTheme="majorHAnsi" w:hAnsiTheme="majorHAnsi"/>
          <w:vanish/>
          <w:sz w:val="16"/>
        </w:rPr>
        <w:t>however,</w:t>
      </w:r>
      <w:r w:rsidRPr="006667E6">
        <w:rPr>
          <w:rFonts w:asciiTheme="majorHAnsi" w:hAnsiTheme="majorHAnsi"/>
          <w:sz w:val="16"/>
        </w:rPr>
        <w:t xml:space="preserve"> </w:t>
      </w:r>
      <w:r w:rsidRPr="009A6333">
        <w:rPr>
          <w:rFonts w:asciiTheme="majorHAnsi" w:hAnsiTheme="majorHAnsi"/>
          <w:vanish/>
          <w:sz w:val="16"/>
        </w:rPr>
        <w:t>estimated</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many</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at</w:t>
      </w:r>
      <w:r w:rsidRPr="006667E6">
        <w:rPr>
          <w:rFonts w:asciiTheme="majorHAnsi" w:hAnsiTheme="majorHAnsi"/>
          <w:sz w:val="16"/>
        </w:rPr>
        <w:t xml:space="preserve"> </w:t>
      </w:r>
      <w:r w:rsidRPr="009A6333">
        <w:rPr>
          <w:rFonts w:asciiTheme="majorHAnsi" w:hAnsiTheme="majorHAnsi"/>
          <w:vanish/>
          <w:sz w:val="16"/>
        </w:rPr>
        <w:t>risk</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unplanned</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unintended</w:t>
      </w:r>
      <w:r w:rsidRPr="006667E6">
        <w:rPr>
          <w:rFonts w:asciiTheme="majorHAnsi" w:hAnsiTheme="majorHAnsi"/>
          <w:sz w:val="16"/>
        </w:rPr>
        <w:t xml:space="preserve"> </w:t>
      </w:r>
      <w:r w:rsidRPr="009A6333">
        <w:rPr>
          <w:rFonts w:asciiTheme="majorHAnsi" w:hAnsiTheme="majorHAnsi"/>
          <w:vanish/>
          <w:sz w:val="16"/>
        </w:rPr>
        <w:t>pregnancy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would</w:t>
      </w:r>
      <w:r w:rsidRPr="006667E6">
        <w:rPr>
          <w:rFonts w:asciiTheme="majorHAnsi" w:hAnsiTheme="majorHAnsi"/>
          <w:sz w:val="16"/>
        </w:rPr>
        <w:t xml:space="preserve"> </w:t>
      </w:r>
      <w:r w:rsidRPr="009A6333">
        <w:rPr>
          <w:rFonts w:asciiTheme="majorHAnsi" w:hAnsiTheme="majorHAnsi"/>
          <w:vanish/>
          <w:sz w:val="16"/>
        </w:rPr>
        <w:t>choose</w:t>
      </w:r>
      <w:r w:rsidRPr="006667E6">
        <w:rPr>
          <w:rFonts w:asciiTheme="majorHAnsi" w:hAnsiTheme="majorHAnsi"/>
          <w:sz w:val="16"/>
        </w:rPr>
        <w:t xml:space="preserve"> </w:t>
      </w:r>
      <w:r w:rsidRPr="009A6333">
        <w:rPr>
          <w:rFonts w:asciiTheme="majorHAnsi" w:hAnsiTheme="majorHAnsi"/>
          <w:vanish/>
          <w:sz w:val="16"/>
        </w:rPr>
        <w:t>birth</w:t>
      </w:r>
      <w:r w:rsidRPr="006667E6">
        <w:rPr>
          <w:rFonts w:asciiTheme="majorHAnsi" w:hAnsiTheme="majorHAnsi"/>
          <w:sz w:val="16"/>
        </w:rPr>
        <w:t xml:space="preserve"> </w:t>
      </w:r>
      <w:r w:rsidRPr="009A6333">
        <w:rPr>
          <w:rFonts w:asciiTheme="majorHAnsi" w:hAnsiTheme="majorHAnsi"/>
          <w:vanish/>
          <w:sz w:val="16"/>
        </w:rPr>
        <w:t>control</w:t>
      </w:r>
      <w:r w:rsidRPr="006667E6">
        <w:rPr>
          <w:rFonts w:asciiTheme="majorHAnsi" w:hAnsiTheme="majorHAnsi"/>
          <w:sz w:val="16"/>
        </w:rPr>
        <w:t xml:space="preserve"> </w:t>
      </w:r>
      <w:r w:rsidRPr="009A6333">
        <w:rPr>
          <w:rFonts w:asciiTheme="majorHAnsi" w:hAnsiTheme="majorHAnsi"/>
          <w:vanish/>
          <w:sz w:val="16"/>
        </w:rPr>
        <w:t>using</w:t>
      </w:r>
      <w:r w:rsidRPr="006667E6">
        <w:rPr>
          <w:rFonts w:asciiTheme="majorHAnsi" w:hAnsiTheme="majorHAnsi"/>
          <w:sz w:val="16"/>
        </w:rPr>
        <w:t xml:space="preserve"> </w:t>
      </w:r>
      <w:r w:rsidRPr="009A6333">
        <w:rPr>
          <w:rFonts w:asciiTheme="majorHAnsi" w:hAnsiTheme="majorHAnsi"/>
          <w:vanish/>
          <w:sz w:val="16"/>
        </w:rPr>
        <w:t>effective</w:t>
      </w:r>
      <w:r w:rsidRPr="006667E6">
        <w:rPr>
          <w:rFonts w:asciiTheme="majorHAnsi" w:hAnsiTheme="majorHAnsi"/>
          <w:sz w:val="16"/>
        </w:rPr>
        <w:t xml:space="preserve"> </w:t>
      </w:r>
      <w:r w:rsidRPr="009A6333">
        <w:rPr>
          <w:rFonts w:asciiTheme="majorHAnsi" w:hAnsiTheme="majorHAnsi"/>
          <w:vanish/>
          <w:sz w:val="16"/>
        </w:rPr>
        <w:t>modern</w:t>
      </w:r>
      <w:r w:rsidRPr="006667E6">
        <w:rPr>
          <w:rFonts w:asciiTheme="majorHAnsi" w:hAnsiTheme="majorHAnsi"/>
          <w:sz w:val="16"/>
        </w:rPr>
        <w:t xml:space="preserve"> </w:t>
      </w:r>
      <w:r w:rsidRPr="009A6333">
        <w:rPr>
          <w:rFonts w:asciiTheme="majorHAnsi" w:hAnsiTheme="majorHAnsi"/>
          <w:vanish/>
          <w:sz w:val="16"/>
        </w:rPr>
        <w:t>contraceptives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unable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do</w:t>
      </w:r>
      <w:r w:rsidRPr="006667E6">
        <w:rPr>
          <w:rFonts w:asciiTheme="majorHAnsi" w:hAnsiTheme="majorHAnsi"/>
          <w:sz w:val="16"/>
        </w:rPr>
        <w:t xml:space="preserve"> </w:t>
      </w:r>
      <w:r w:rsidRPr="009A6333">
        <w:rPr>
          <w:rFonts w:asciiTheme="majorHAnsi" w:hAnsiTheme="majorHAnsi"/>
          <w:vanish/>
          <w:sz w:val="16"/>
        </w:rPr>
        <w:t>so</w:t>
      </w:r>
      <w:r w:rsidRPr="006667E6">
        <w:rPr>
          <w:rFonts w:asciiTheme="majorHAnsi" w:hAnsiTheme="majorHAnsi"/>
          <w:sz w:val="16"/>
        </w:rPr>
        <w:t xml:space="preserve"> </w:t>
      </w:r>
      <w:r w:rsidRPr="009A6333">
        <w:rPr>
          <w:rFonts w:asciiTheme="majorHAnsi" w:hAnsiTheme="majorHAnsi"/>
          <w:vanish/>
          <w:sz w:val="16"/>
        </w:rPr>
        <w:t>(ICPD,</w:t>
      </w:r>
      <w:r w:rsidRPr="006667E6">
        <w:rPr>
          <w:rFonts w:asciiTheme="majorHAnsi" w:hAnsiTheme="majorHAnsi"/>
          <w:sz w:val="16"/>
        </w:rPr>
        <w:t xml:space="preserve"> </w:t>
      </w:r>
      <w:r w:rsidRPr="009A6333">
        <w:rPr>
          <w:rFonts w:asciiTheme="majorHAnsi" w:hAnsiTheme="majorHAnsi"/>
          <w:vanish/>
          <w:sz w:val="16"/>
        </w:rPr>
        <w:t>1995;</w:t>
      </w:r>
      <w:r w:rsidRPr="006667E6">
        <w:rPr>
          <w:rFonts w:asciiTheme="majorHAnsi" w:hAnsiTheme="majorHAnsi"/>
          <w:sz w:val="16"/>
        </w:rPr>
        <w:t xml:space="preserve"> </w:t>
      </w:r>
      <w:r w:rsidRPr="009A6333">
        <w:rPr>
          <w:rFonts w:asciiTheme="majorHAnsi" w:hAnsiTheme="majorHAnsi"/>
          <w:vanish/>
          <w:sz w:val="16"/>
        </w:rPr>
        <w:t>Logez</w:t>
      </w:r>
      <w:r w:rsidRPr="006667E6">
        <w:rPr>
          <w:rFonts w:asciiTheme="majorHAnsi" w:hAnsiTheme="majorHAnsi"/>
          <w:sz w:val="16"/>
        </w:rPr>
        <w:t xml:space="preserve"> </w:t>
      </w:r>
      <w:r w:rsidRPr="009A6333">
        <w:rPr>
          <w:rFonts w:asciiTheme="majorHAnsi" w:hAnsiTheme="majorHAnsi"/>
          <w:vanish/>
          <w:sz w:val="16"/>
        </w:rPr>
        <w:t>et</w:t>
      </w:r>
      <w:r w:rsidRPr="006667E6">
        <w:rPr>
          <w:rFonts w:asciiTheme="majorHAnsi" w:hAnsiTheme="majorHAnsi"/>
          <w:sz w:val="16"/>
        </w:rPr>
        <w:t xml:space="preserve"> </w:t>
      </w:r>
      <w:r w:rsidRPr="009A6333">
        <w:rPr>
          <w:rFonts w:asciiTheme="majorHAnsi" w:hAnsiTheme="majorHAnsi"/>
          <w:vanish/>
          <w:sz w:val="16"/>
        </w:rPr>
        <w:t>al.,</w:t>
      </w:r>
      <w:r w:rsidRPr="006667E6">
        <w:rPr>
          <w:rFonts w:asciiTheme="majorHAnsi" w:hAnsiTheme="majorHAnsi"/>
          <w:sz w:val="16"/>
        </w:rPr>
        <w:t xml:space="preserve"> </w:t>
      </w:r>
      <w:r w:rsidRPr="009A6333">
        <w:rPr>
          <w:rFonts w:asciiTheme="majorHAnsi" w:hAnsiTheme="majorHAnsi"/>
          <w:vanish/>
          <w:sz w:val="16"/>
        </w:rPr>
        <w:t>2011;</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2004,</w:t>
      </w:r>
      <w:r w:rsidRPr="006667E6">
        <w:rPr>
          <w:rFonts w:asciiTheme="majorHAnsi" w:hAnsiTheme="majorHAnsi"/>
          <w:sz w:val="16"/>
        </w:rPr>
        <w:t xml:space="preserve"> </w:t>
      </w:r>
      <w:r w:rsidRPr="009A6333">
        <w:rPr>
          <w:rFonts w:asciiTheme="majorHAnsi" w:hAnsiTheme="majorHAnsi"/>
          <w:vanish/>
          <w:sz w:val="16"/>
        </w:rPr>
        <w:t>2017).</w:t>
      </w:r>
      <w:r w:rsidRPr="006667E6">
        <w:rPr>
          <w:rFonts w:asciiTheme="majorHAnsi" w:hAnsiTheme="majorHAnsi"/>
          <w:sz w:val="16"/>
        </w:rPr>
        <w:t xml:space="preserve"> </w:t>
      </w:r>
      <w:r w:rsidRPr="009A6333">
        <w:rPr>
          <w:rFonts w:asciiTheme="majorHAnsi" w:hAnsiTheme="majorHAnsi"/>
          <w:vanish/>
          <w:sz w:val="16"/>
        </w:rPr>
        <w:t>Furthermore,</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sexual</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problems</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maternal,</w:t>
      </w:r>
      <w:r w:rsidRPr="006667E6">
        <w:rPr>
          <w:rFonts w:asciiTheme="majorHAnsi" w:hAnsiTheme="majorHAnsi"/>
          <w:sz w:val="16"/>
        </w:rPr>
        <w:t xml:space="preserve"> </w:t>
      </w:r>
      <w:r w:rsidRPr="009A6333">
        <w:rPr>
          <w:rFonts w:asciiTheme="majorHAnsi" w:hAnsiTheme="majorHAnsi"/>
          <w:vanish/>
          <w:sz w:val="16"/>
        </w:rPr>
        <w:t>perinatal</w:t>
      </w:r>
      <w:r w:rsidRPr="006667E6">
        <w:rPr>
          <w:rFonts w:asciiTheme="majorHAnsi" w:hAnsiTheme="majorHAnsi"/>
          <w:sz w:val="16"/>
        </w:rPr>
        <w:t xml:space="preserve"> </w:t>
      </w:r>
      <w:r w:rsidRPr="009A6333">
        <w:rPr>
          <w:rFonts w:asciiTheme="majorHAnsi" w:hAnsiTheme="majorHAnsi"/>
          <w:vanish/>
          <w:sz w:val="16"/>
        </w:rPr>
        <w:t>mortality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gynaecological</w:t>
      </w:r>
      <w:r w:rsidRPr="006667E6">
        <w:rPr>
          <w:rFonts w:asciiTheme="majorHAnsi" w:hAnsiTheme="majorHAnsi"/>
          <w:sz w:val="16"/>
        </w:rPr>
        <w:t xml:space="preserve"> </w:t>
      </w:r>
      <w:r w:rsidRPr="009A6333">
        <w:rPr>
          <w:rFonts w:asciiTheme="majorHAnsi" w:hAnsiTheme="majorHAnsi"/>
          <w:vanish/>
          <w:sz w:val="16"/>
        </w:rPr>
        <w:t>health-related</w:t>
      </w:r>
      <w:r w:rsidRPr="006667E6">
        <w:rPr>
          <w:rFonts w:asciiTheme="majorHAnsi" w:hAnsiTheme="majorHAnsi"/>
          <w:sz w:val="16"/>
        </w:rPr>
        <w:t xml:space="preserve"> </w:t>
      </w:r>
      <w:r w:rsidRPr="009A6333">
        <w:rPr>
          <w:rFonts w:asciiTheme="majorHAnsi" w:hAnsiTheme="majorHAnsi"/>
          <w:vanish/>
          <w:sz w:val="16"/>
        </w:rPr>
        <w:t>complications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said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significant</w:t>
      </w:r>
      <w:r w:rsidRPr="006667E6">
        <w:rPr>
          <w:rFonts w:asciiTheme="majorHAnsi" w:hAnsiTheme="majorHAnsi"/>
          <w:sz w:val="16"/>
        </w:rPr>
        <w:t xml:space="preserve"> </w:t>
      </w:r>
      <w:r w:rsidRPr="009A6333">
        <w:rPr>
          <w:rFonts w:asciiTheme="majorHAnsi" w:hAnsiTheme="majorHAnsi"/>
          <w:vanish/>
          <w:sz w:val="16"/>
        </w:rPr>
        <w:t>disease</w:t>
      </w:r>
      <w:r w:rsidRPr="006667E6">
        <w:rPr>
          <w:rFonts w:asciiTheme="majorHAnsi" w:hAnsiTheme="majorHAnsi"/>
          <w:sz w:val="16"/>
        </w:rPr>
        <w:t xml:space="preserve"> </w:t>
      </w:r>
      <w:r w:rsidRPr="009A6333">
        <w:rPr>
          <w:rFonts w:asciiTheme="majorHAnsi" w:hAnsiTheme="majorHAnsi"/>
          <w:vanish/>
          <w:sz w:val="16"/>
        </w:rPr>
        <w:t>burden</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age</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2017,</w:t>
      </w:r>
      <w:r w:rsidRPr="006667E6">
        <w:rPr>
          <w:rFonts w:asciiTheme="majorHAnsi" w:hAnsiTheme="majorHAnsi"/>
          <w:sz w:val="16"/>
        </w:rPr>
        <w:t xml:space="preserve"> </w:t>
      </w:r>
      <w:r w:rsidRPr="009A6333">
        <w:rPr>
          <w:rFonts w:asciiTheme="majorHAnsi" w:hAnsiTheme="majorHAnsi"/>
          <w:vanish/>
          <w:sz w:val="16"/>
        </w:rPr>
        <w:t>p.</w:t>
      </w:r>
      <w:r w:rsidRPr="006667E6">
        <w:rPr>
          <w:rFonts w:asciiTheme="majorHAnsi" w:hAnsiTheme="majorHAnsi"/>
          <w:sz w:val="16"/>
        </w:rPr>
        <w:t xml:space="preserve"> </w:t>
      </w:r>
      <w:r w:rsidRPr="009A6333">
        <w:rPr>
          <w:rFonts w:asciiTheme="majorHAnsi" w:hAnsiTheme="majorHAnsi"/>
          <w:vanish/>
          <w:sz w:val="16"/>
        </w:rPr>
        <w:t>11).</w:t>
      </w:r>
      <w:r w:rsidRPr="006667E6">
        <w:rPr>
          <w:rFonts w:asciiTheme="majorHAnsi" w:hAnsiTheme="majorHAnsi"/>
          <w:sz w:val="16"/>
        </w:rPr>
        <w:t xml:space="preserve"> </w:t>
      </w:r>
      <w:r w:rsidRPr="009A6333">
        <w:rPr>
          <w:rFonts w:asciiTheme="majorHAnsi" w:hAnsiTheme="majorHAnsi"/>
          <w:vanish/>
          <w:sz w:val="16"/>
        </w:rPr>
        <w:t>Sexual</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ill-health</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lead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sexual</w:t>
      </w:r>
      <w:r w:rsidRPr="006667E6">
        <w:rPr>
          <w:rFonts w:asciiTheme="majorHAnsi" w:hAnsiTheme="majorHAnsi"/>
          <w:sz w:val="16"/>
        </w:rPr>
        <w:t xml:space="preserve"> </w:t>
      </w:r>
      <w:r w:rsidRPr="009A6333">
        <w:rPr>
          <w:rFonts w:asciiTheme="majorHAnsi" w:hAnsiTheme="majorHAnsi"/>
          <w:vanish/>
          <w:sz w:val="16"/>
        </w:rPr>
        <w:t>dysfunction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other</w:t>
      </w:r>
      <w:r w:rsidRPr="006667E6">
        <w:rPr>
          <w:rFonts w:asciiTheme="majorHAnsi" w:hAnsiTheme="majorHAnsi"/>
          <w:sz w:val="16"/>
        </w:rPr>
        <w:t xml:space="preserve"> </w:t>
      </w:r>
      <w:r w:rsidRPr="009A6333">
        <w:rPr>
          <w:rFonts w:asciiTheme="majorHAnsi" w:hAnsiTheme="majorHAnsi"/>
          <w:vanish/>
          <w:sz w:val="16"/>
        </w:rPr>
        <w:t>gynaecological</w:t>
      </w:r>
      <w:r w:rsidRPr="006667E6">
        <w:rPr>
          <w:rFonts w:asciiTheme="majorHAnsi" w:hAnsiTheme="majorHAnsi"/>
          <w:sz w:val="16"/>
        </w:rPr>
        <w:t xml:space="preserve"> </w:t>
      </w:r>
      <w:r w:rsidRPr="009A6333">
        <w:rPr>
          <w:rFonts w:asciiTheme="majorHAnsi" w:hAnsiTheme="majorHAnsi"/>
          <w:vanish/>
          <w:sz w:val="16"/>
        </w:rPr>
        <w:t>conditions</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severe</w:t>
      </w:r>
      <w:r w:rsidRPr="006667E6">
        <w:rPr>
          <w:rFonts w:asciiTheme="majorHAnsi" w:hAnsiTheme="majorHAnsi"/>
          <w:sz w:val="16"/>
        </w:rPr>
        <w:t xml:space="preserve"> </w:t>
      </w:r>
      <w:r w:rsidRPr="009A6333">
        <w:rPr>
          <w:rFonts w:asciiTheme="majorHAnsi" w:hAnsiTheme="majorHAnsi"/>
          <w:vanish/>
          <w:sz w:val="16"/>
        </w:rPr>
        <w:t>menstrual</w:t>
      </w:r>
      <w:r w:rsidRPr="006667E6">
        <w:rPr>
          <w:rFonts w:asciiTheme="majorHAnsi" w:hAnsiTheme="majorHAnsi"/>
          <w:sz w:val="16"/>
        </w:rPr>
        <w:t xml:space="preserve"> </w:t>
      </w:r>
      <w:r w:rsidRPr="009A6333">
        <w:rPr>
          <w:rFonts w:asciiTheme="majorHAnsi" w:hAnsiTheme="majorHAnsi"/>
          <w:vanish/>
          <w:sz w:val="16"/>
        </w:rPr>
        <w:t>problems,</w:t>
      </w:r>
      <w:r w:rsidRPr="006667E6">
        <w:rPr>
          <w:rFonts w:asciiTheme="majorHAnsi" w:hAnsiTheme="majorHAnsi"/>
          <w:sz w:val="16"/>
        </w:rPr>
        <w:t xml:space="preserve"> </w:t>
      </w:r>
      <w:r w:rsidRPr="009A6333">
        <w:rPr>
          <w:rFonts w:asciiTheme="majorHAnsi" w:hAnsiTheme="majorHAnsi"/>
          <w:vanish/>
          <w:sz w:val="16"/>
        </w:rPr>
        <w:t>urinary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faecal</w:t>
      </w:r>
      <w:r w:rsidRPr="006667E6">
        <w:rPr>
          <w:rFonts w:asciiTheme="majorHAnsi" w:hAnsiTheme="majorHAnsi"/>
          <w:sz w:val="16"/>
        </w:rPr>
        <w:t xml:space="preserve"> </w:t>
      </w:r>
      <w:r w:rsidRPr="009A6333">
        <w:rPr>
          <w:rFonts w:asciiTheme="majorHAnsi" w:hAnsiTheme="majorHAnsi"/>
          <w:vanish/>
          <w:sz w:val="16"/>
        </w:rPr>
        <w:t>incontinence</w:t>
      </w:r>
      <w:r w:rsidRPr="006667E6">
        <w:rPr>
          <w:rFonts w:asciiTheme="majorHAnsi" w:hAnsiTheme="majorHAnsi"/>
          <w:sz w:val="16"/>
        </w:rPr>
        <w:t xml:space="preserve"> </w:t>
      </w:r>
      <w:r w:rsidRPr="009A6333">
        <w:rPr>
          <w:rFonts w:asciiTheme="majorHAnsi" w:hAnsiTheme="majorHAnsi"/>
          <w:vanish/>
          <w:sz w:val="16"/>
        </w:rPr>
        <w:t>due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obstetric</w:t>
      </w:r>
      <w:r w:rsidRPr="006667E6">
        <w:rPr>
          <w:rFonts w:asciiTheme="majorHAnsi" w:hAnsiTheme="majorHAnsi"/>
          <w:sz w:val="16"/>
        </w:rPr>
        <w:t xml:space="preserve"> </w:t>
      </w:r>
      <w:r w:rsidRPr="009A6333">
        <w:rPr>
          <w:rFonts w:asciiTheme="majorHAnsi" w:hAnsiTheme="majorHAnsi"/>
          <w:vanish/>
          <w:sz w:val="16"/>
        </w:rPr>
        <w:t>fistulae,</w:t>
      </w:r>
      <w:r w:rsidRPr="006667E6">
        <w:rPr>
          <w:rFonts w:asciiTheme="majorHAnsi" w:hAnsiTheme="majorHAnsi"/>
          <w:sz w:val="16"/>
        </w:rPr>
        <w:t xml:space="preserve"> </w:t>
      </w:r>
      <w:r w:rsidRPr="009A6333">
        <w:rPr>
          <w:rFonts w:asciiTheme="majorHAnsi" w:hAnsiTheme="majorHAnsi"/>
          <w:vanish/>
          <w:sz w:val="16"/>
        </w:rPr>
        <w:t>uterine</w:t>
      </w:r>
      <w:r w:rsidRPr="006667E6">
        <w:rPr>
          <w:rFonts w:asciiTheme="majorHAnsi" w:hAnsiTheme="majorHAnsi"/>
          <w:sz w:val="16"/>
        </w:rPr>
        <w:t xml:space="preserve"> </w:t>
      </w:r>
      <w:r w:rsidRPr="009A6333">
        <w:rPr>
          <w:rFonts w:asciiTheme="majorHAnsi" w:hAnsiTheme="majorHAnsi"/>
          <w:vanish/>
          <w:sz w:val="16"/>
        </w:rPr>
        <w:t>prolapse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pregnancy</w:t>
      </w:r>
      <w:r w:rsidRPr="006667E6">
        <w:rPr>
          <w:rFonts w:asciiTheme="majorHAnsi" w:hAnsiTheme="majorHAnsi"/>
          <w:sz w:val="16"/>
        </w:rPr>
        <w:t xml:space="preserve"> </w:t>
      </w:r>
      <w:r w:rsidRPr="009A6333">
        <w:rPr>
          <w:rFonts w:asciiTheme="majorHAnsi" w:hAnsiTheme="majorHAnsi"/>
          <w:vanish/>
          <w:sz w:val="16"/>
        </w:rPr>
        <w:t>loss</w:t>
      </w:r>
      <w:r w:rsidRPr="006667E6">
        <w:rPr>
          <w:rFonts w:asciiTheme="majorHAnsi" w:hAnsiTheme="majorHAnsi"/>
          <w:sz w:val="16"/>
        </w:rPr>
        <w:t xml:space="preserve"> </w:t>
      </w:r>
      <w:r w:rsidRPr="009A6333">
        <w:rPr>
          <w:rFonts w:asciiTheme="majorHAnsi" w:hAnsiTheme="majorHAnsi"/>
          <w:vanish/>
          <w:sz w:val="16"/>
        </w:rPr>
        <w:t>(Filippi</w:t>
      </w:r>
      <w:r w:rsidRPr="006667E6">
        <w:rPr>
          <w:rFonts w:asciiTheme="majorHAnsi" w:hAnsiTheme="majorHAnsi"/>
          <w:sz w:val="16"/>
        </w:rPr>
        <w:t xml:space="preserve"> </w:t>
      </w:r>
      <w:r w:rsidRPr="009A6333">
        <w:rPr>
          <w:rFonts w:asciiTheme="majorHAnsi" w:hAnsiTheme="majorHAnsi"/>
          <w:vanish/>
          <w:sz w:val="16"/>
        </w:rPr>
        <w:t>et</w:t>
      </w:r>
      <w:r w:rsidRPr="006667E6">
        <w:rPr>
          <w:rFonts w:asciiTheme="majorHAnsi" w:hAnsiTheme="majorHAnsi"/>
          <w:sz w:val="16"/>
        </w:rPr>
        <w:t xml:space="preserve"> </w:t>
      </w:r>
      <w:r w:rsidRPr="009A6333">
        <w:rPr>
          <w:rFonts w:asciiTheme="majorHAnsi" w:hAnsiTheme="majorHAnsi"/>
          <w:vanish/>
          <w:sz w:val="16"/>
        </w:rPr>
        <w:t>al.,</w:t>
      </w:r>
      <w:r w:rsidRPr="006667E6">
        <w:rPr>
          <w:rFonts w:asciiTheme="majorHAnsi" w:hAnsiTheme="majorHAnsi"/>
          <w:sz w:val="16"/>
        </w:rPr>
        <w:t xml:space="preserve"> </w:t>
      </w:r>
      <w:r w:rsidRPr="009A6333">
        <w:rPr>
          <w:rFonts w:asciiTheme="majorHAnsi" w:hAnsiTheme="majorHAnsi"/>
          <w:vanish/>
          <w:sz w:val="16"/>
        </w:rPr>
        <w:t>2016,</w:t>
      </w:r>
      <w:r w:rsidRPr="006667E6">
        <w:rPr>
          <w:rFonts w:asciiTheme="majorHAnsi" w:hAnsiTheme="majorHAnsi"/>
          <w:sz w:val="16"/>
        </w:rPr>
        <w:t xml:space="preserve"> </w:t>
      </w:r>
      <w:r w:rsidRPr="009A6333">
        <w:rPr>
          <w:rFonts w:asciiTheme="majorHAnsi" w:hAnsiTheme="majorHAnsi"/>
          <w:vanish/>
          <w:sz w:val="16"/>
        </w:rPr>
        <w:t>p.</w:t>
      </w:r>
      <w:r w:rsidRPr="006667E6">
        <w:rPr>
          <w:rFonts w:asciiTheme="majorHAnsi" w:hAnsiTheme="majorHAnsi"/>
          <w:sz w:val="16"/>
        </w:rPr>
        <w:t xml:space="preserve"> </w:t>
      </w:r>
      <w:r w:rsidRPr="009A6333">
        <w:rPr>
          <w:rFonts w:asciiTheme="majorHAnsi" w:hAnsiTheme="majorHAnsi"/>
          <w:vanish/>
          <w:sz w:val="16"/>
        </w:rPr>
        <w:t>6;</w:t>
      </w:r>
      <w:r w:rsidRPr="006667E6">
        <w:rPr>
          <w:rFonts w:asciiTheme="majorHAnsi" w:hAnsiTheme="majorHAnsi"/>
          <w:sz w:val="16"/>
        </w:rPr>
        <w:t xml:space="preserve"> </w:t>
      </w:r>
      <w:r w:rsidRPr="009A6333">
        <w:rPr>
          <w:rFonts w:asciiTheme="majorHAnsi" w:hAnsiTheme="majorHAnsi"/>
          <w:vanish/>
          <w:sz w:val="16"/>
        </w:rPr>
        <w:t>Timilsina,</w:t>
      </w:r>
      <w:r w:rsidRPr="006667E6">
        <w:rPr>
          <w:rFonts w:asciiTheme="majorHAnsi" w:hAnsiTheme="majorHAnsi"/>
          <w:sz w:val="16"/>
        </w:rPr>
        <w:t xml:space="preserve"> </w:t>
      </w:r>
      <w:r w:rsidRPr="009A6333">
        <w:rPr>
          <w:rFonts w:asciiTheme="majorHAnsi" w:hAnsiTheme="majorHAnsi"/>
          <w:vanish/>
          <w:sz w:val="16"/>
        </w:rPr>
        <w:t>2018,</w:t>
      </w:r>
      <w:r w:rsidRPr="006667E6">
        <w:rPr>
          <w:rFonts w:asciiTheme="majorHAnsi" w:hAnsiTheme="majorHAnsi"/>
          <w:sz w:val="16"/>
        </w:rPr>
        <w:t xml:space="preserve"> </w:t>
      </w:r>
      <w:r w:rsidRPr="009A6333">
        <w:rPr>
          <w:rFonts w:asciiTheme="majorHAnsi" w:hAnsiTheme="majorHAnsi"/>
          <w:vanish/>
          <w:sz w:val="16"/>
        </w:rPr>
        <w:t>pp.</w:t>
      </w:r>
      <w:r w:rsidRPr="006667E6">
        <w:rPr>
          <w:rFonts w:asciiTheme="majorHAnsi" w:hAnsiTheme="majorHAnsi"/>
          <w:sz w:val="16"/>
        </w:rPr>
        <w:t xml:space="preserve"> </w:t>
      </w:r>
      <w:r w:rsidRPr="009A6333">
        <w:rPr>
          <w:rFonts w:asciiTheme="majorHAnsi" w:hAnsiTheme="majorHAnsi"/>
          <w:vanish/>
          <w:sz w:val="16"/>
        </w:rPr>
        <w:t>18–19).</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turn,</w:t>
      </w:r>
      <w:r w:rsidRPr="006667E6">
        <w:rPr>
          <w:rFonts w:asciiTheme="majorHAnsi" w:hAnsiTheme="majorHAnsi"/>
          <w:sz w:val="16"/>
        </w:rPr>
        <w:t xml:space="preserve"> </w:t>
      </w:r>
      <w:r w:rsidRPr="009A6333">
        <w:rPr>
          <w:rFonts w:asciiTheme="majorHAnsi" w:hAnsiTheme="majorHAnsi"/>
          <w:vanish/>
          <w:sz w:val="16"/>
        </w:rPr>
        <w:t>leads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maternal</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perinatal</w:t>
      </w:r>
      <w:r w:rsidRPr="006667E6">
        <w:rPr>
          <w:rFonts w:asciiTheme="majorHAnsi" w:hAnsiTheme="majorHAnsi"/>
          <w:sz w:val="16"/>
        </w:rPr>
        <w:t xml:space="preserve"> </w:t>
      </w:r>
      <w:r w:rsidRPr="009A6333">
        <w:rPr>
          <w:rFonts w:asciiTheme="majorHAnsi" w:hAnsiTheme="majorHAnsi"/>
          <w:vanish/>
          <w:sz w:val="16"/>
        </w:rPr>
        <w:t>mortality.</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will,</w:t>
      </w:r>
      <w:r w:rsidRPr="006667E6">
        <w:rPr>
          <w:rFonts w:asciiTheme="majorHAnsi" w:hAnsiTheme="majorHAnsi"/>
          <w:sz w:val="16"/>
        </w:rPr>
        <w:t xml:space="preserve"> </w:t>
      </w:r>
      <w:r w:rsidRPr="009A6333">
        <w:rPr>
          <w:rFonts w:asciiTheme="majorHAnsi" w:hAnsiTheme="majorHAnsi"/>
          <w:vanish/>
          <w:sz w:val="16"/>
        </w:rPr>
        <w:t>therefore,</w:t>
      </w:r>
      <w:r w:rsidRPr="006667E6">
        <w:rPr>
          <w:rFonts w:asciiTheme="majorHAnsi" w:hAnsiTheme="majorHAnsi"/>
          <w:sz w:val="16"/>
        </w:rPr>
        <w:t xml:space="preserve"> </w:t>
      </w:r>
      <w:r w:rsidRPr="009A6333">
        <w:rPr>
          <w:rFonts w:asciiTheme="majorHAnsi" w:hAnsiTheme="majorHAnsi"/>
          <w:vanish/>
          <w:sz w:val="16"/>
        </w:rPr>
        <w:t>need</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medical</w:t>
      </w:r>
      <w:r w:rsidRPr="006667E6">
        <w:rPr>
          <w:rFonts w:asciiTheme="majorHAnsi" w:hAnsiTheme="majorHAnsi"/>
          <w:sz w:val="16"/>
        </w:rPr>
        <w:t xml:space="preserve"> </w:t>
      </w:r>
      <w:r w:rsidRPr="009A6333">
        <w:rPr>
          <w:rFonts w:asciiTheme="majorHAnsi" w:hAnsiTheme="majorHAnsi"/>
          <w:vanish/>
          <w:sz w:val="16"/>
        </w:rPr>
        <w:t>interventions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prevent</w:t>
      </w:r>
      <w:r w:rsidRPr="006667E6">
        <w:rPr>
          <w:rFonts w:asciiTheme="majorHAnsi" w:hAnsiTheme="majorHAnsi"/>
          <w:sz w:val="16"/>
        </w:rPr>
        <w:t xml:space="preserve"> </w:t>
      </w:r>
      <w:r w:rsidRPr="009A6333">
        <w:rPr>
          <w:rFonts w:asciiTheme="majorHAnsi" w:hAnsiTheme="majorHAnsi"/>
          <w:vanish/>
          <w:sz w:val="16"/>
        </w:rPr>
        <w:t>these</w:t>
      </w:r>
      <w:r w:rsidRPr="006667E6">
        <w:rPr>
          <w:rFonts w:asciiTheme="majorHAnsi" w:hAnsiTheme="majorHAnsi"/>
          <w:sz w:val="16"/>
        </w:rPr>
        <w:t xml:space="preserve"> </w:t>
      </w:r>
      <w:r w:rsidRPr="009A6333">
        <w:rPr>
          <w:rFonts w:asciiTheme="majorHAnsi" w:hAnsiTheme="majorHAnsi"/>
          <w:vanish/>
          <w:sz w:val="16"/>
        </w:rPr>
        <w:t>avoidable</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situations</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treat</w:t>
      </w:r>
      <w:r w:rsidRPr="006667E6">
        <w:rPr>
          <w:rFonts w:asciiTheme="majorHAnsi" w:hAnsiTheme="majorHAnsi"/>
          <w:sz w:val="16"/>
        </w:rPr>
        <w:t xml:space="preserve"> </w:t>
      </w:r>
      <w:r w:rsidRPr="009A6333">
        <w:rPr>
          <w:rFonts w:asciiTheme="majorHAnsi" w:hAnsiTheme="majorHAnsi"/>
          <w:vanish/>
          <w:sz w:val="16"/>
        </w:rPr>
        <w:t>theirrr</w:t>
      </w:r>
      <w:r w:rsidRPr="006667E6">
        <w:rPr>
          <w:rFonts w:asciiTheme="majorHAnsi" w:hAnsiTheme="majorHAnsi"/>
          <w:sz w:val="16"/>
        </w:rPr>
        <w:t xml:space="preserve"> </w:t>
      </w:r>
      <w:r w:rsidRPr="009A6333">
        <w:rPr>
          <w:rFonts w:asciiTheme="majorHAnsi" w:hAnsiTheme="majorHAnsi"/>
          <w:vanish/>
          <w:sz w:val="16"/>
        </w:rPr>
        <w:t>conditions.</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example,</w:t>
      </w:r>
      <w:r w:rsidRPr="006667E6">
        <w:rPr>
          <w:rFonts w:asciiTheme="majorHAnsi" w:hAnsiTheme="majorHAnsi"/>
          <w:sz w:val="16"/>
        </w:rPr>
        <w:t xml:space="preserve"> </w:t>
      </w:r>
      <w:r w:rsidRPr="009A6333">
        <w:rPr>
          <w:rFonts w:asciiTheme="majorHAnsi" w:hAnsiTheme="majorHAnsi"/>
          <w:vanish/>
          <w:sz w:val="16"/>
        </w:rPr>
        <w:t>maternal</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complications</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postpartum</w:t>
      </w:r>
      <w:r w:rsidRPr="006667E6">
        <w:rPr>
          <w:rFonts w:asciiTheme="majorHAnsi" w:hAnsiTheme="majorHAnsi"/>
          <w:sz w:val="16"/>
        </w:rPr>
        <w:t xml:space="preserve"> </w:t>
      </w:r>
      <w:r w:rsidRPr="009A6333">
        <w:rPr>
          <w:rFonts w:asciiTheme="majorHAnsi" w:hAnsiTheme="majorHAnsi"/>
          <w:vanish/>
          <w:sz w:val="16"/>
        </w:rPr>
        <w:t>haemorrhage</w:t>
      </w:r>
      <w:r w:rsidRPr="006667E6">
        <w:rPr>
          <w:rFonts w:asciiTheme="majorHAnsi" w:hAnsiTheme="majorHAnsi"/>
          <w:sz w:val="16"/>
        </w:rPr>
        <w:t xml:space="preserve"> </w:t>
      </w:r>
      <w:r w:rsidRPr="009A6333">
        <w:rPr>
          <w:rFonts w:asciiTheme="majorHAnsi" w:hAnsiTheme="majorHAnsi"/>
          <w:vanish/>
          <w:sz w:val="16"/>
        </w:rPr>
        <w:t>(PPH),</w:t>
      </w:r>
      <w:r w:rsidRPr="006667E6">
        <w:rPr>
          <w:rFonts w:asciiTheme="majorHAnsi" w:hAnsiTheme="majorHAnsi"/>
          <w:sz w:val="16"/>
        </w:rPr>
        <w:t xml:space="preserve"> </w:t>
      </w:r>
      <w:r w:rsidRPr="009A6333">
        <w:rPr>
          <w:rFonts w:asciiTheme="majorHAnsi" w:hAnsiTheme="majorHAnsi"/>
          <w:vanish/>
          <w:sz w:val="16"/>
        </w:rPr>
        <w:t>pre-eclampsia</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eclampsia,</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prevented</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treated</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appropriate</w:t>
      </w:r>
      <w:r w:rsidRPr="006667E6">
        <w:rPr>
          <w:rFonts w:asciiTheme="majorHAnsi" w:hAnsiTheme="majorHAnsi"/>
          <w:sz w:val="16"/>
        </w:rPr>
        <w:t xml:space="preserve"> </w:t>
      </w:r>
      <w:r w:rsidRPr="009A6333">
        <w:rPr>
          <w:rFonts w:asciiTheme="majorHAnsi" w:hAnsiTheme="majorHAnsi"/>
          <w:vanish/>
          <w:sz w:val="16"/>
        </w:rPr>
        <w:t>use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essential</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oxytocin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ergometrine</w:t>
      </w:r>
      <w:r w:rsidRPr="006667E6">
        <w:rPr>
          <w:rFonts w:asciiTheme="majorHAnsi" w:hAnsiTheme="majorHAnsi"/>
          <w:sz w:val="16"/>
        </w:rPr>
        <w:t xml:space="preserve"> </w:t>
      </w:r>
      <w:r w:rsidRPr="009A6333">
        <w:rPr>
          <w:rFonts w:asciiTheme="majorHAnsi" w:hAnsiTheme="majorHAnsi"/>
          <w:vanish/>
          <w:sz w:val="16"/>
        </w:rPr>
        <w:t>injections;</w:t>
      </w:r>
      <w:r w:rsidRPr="006667E6">
        <w:rPr>
          <w:rFonts w:asciiTheme="majorHAnsi" w:hAnsiTheme="majorHAnsi"/>
          <w:sz w:val="16"/>
        </w:rPr>
        <w:t xml:space="preserve"> </w:t>
      </w:r>
      <w:r w:rsidRPr="009A6333">
        <w:rPr>
          <w:rFonts w:asciiTheme="majorHAnsi" w:hAnsiTheme="majorHAnsi"/>
          <w:vanish/>
          <w:sz w:val="16"/>
        </w:rPr>
        <w:t>magnesium</w:t>
      </w:r>
      <w:r w:rsidRPr="006667E6">
        <w:rPr>
          <w:rFonts w:asciiTheme="majorHAnsi" w:hAnsiTheme="majorHAnsi"/>
          <w:sz w:val="16"/>
        </w:rPr>
        <w:t xml:space="preserve"> </w:t>
      </w:r>
      <w:r w:rsidRPr="009A6333">
        <w:rPr>
          <w:rFonts w:asciiTheme="majorHAnsi" w:hAnsiTheme="majorHAnsi"/>
          <w:vanish/>
          <w:sz w:val="16"/>
        </w:rPr>
        <w:t>sulfate</w:t>
      </w:r>
      <w:r w:rsidRPr="006667E6">
        <w:rPr>
          <w:rFonts w:asciiTheme="majorHAnsi" w:hAnsiTheme="majorHAnsi"/>
          <w:sz w:val="16"/>
        </w:rPr>
        <w:t xml:space="preserve"> </w:t>
      </w:r>
      <w:r w:rsidRPr="009A6333">
        <w:rPr>
          <w:rFonts w:asciiTheme="majorHAnsi" w:hAnsiTheme="majorHAnsi"/>
          <w:vanish/>
          <w:sz w:val="16"/>
        </w:rPr>
        <w:t>(MgSO4)</w:t>
      </w:r>
      <w:r w:rsidRPr="006667E6">
        <w:rPr>
          <w:rFonts w:asciiTheme="majorHAnsi" w:hAnsiTheme="majorHAnsi"/>
          <w:sz w:val="16"/>
        </w:rPr>
        <w:t xml:space="preserve"> </w:t>
      </w:r>
      <w:r w:rsidRPr="009A6333">
        <w:rPr>
          <w:rFonts w:asciiTheme="majorHAnsi" w:hAnsiTheme="majorHAnsi"/>
          <w:vanish/>
          <w:sz w:val="16"/>
        </w:rPr>
        <w:t>injection</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prevention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treatment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severe</w:t>
      </w:r>
      <w:r w:rsidRPr="006667E6">
        <w:rPr>
          <w:rFonts w:asciiTheme="majorHAnsi" w:hAnsiTheme="majorHAnsi"/>
          <w:sz w:val="16"/>
        </w:rPr>
        <w:t xml:space="preserve"> </w:t>
      </w:r>
      <w:r w:rsidRPr="009A6333">
        <w:rPr>
          <w:rFonts w:asciiTheme="majorHAnsi" w:hAnsiTheme="majorHAnsi"/>
          <w:vanish/>
          <w:sz w:val="16"/>
        </w:rPr>
        <w:t>pre-eclampsia</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eclampsia;</w:t>
      </w:r>
      <w:r w:rsidRPr="006667E6">
        <w:rPr>
          <w:rFonts w:asciiTheme="majorHAnsi" w:hAnsiTheme="majorHAnsi"/>
          <w:sz w:val="16"/>
        </w:rPr>
        <w:t xml:space="preserve"> </w:t>
      </w:r>
      <w:r w:rsidRPr="009A6333">
        <w:rPr>
          <w:rFonts w:asciiTheme="majorHAnsi" w:hAnsiTheme="majorHAnsi"/>
          <w:vanish/>
          <w:sz w:val="16"/>
        </w:rPr>
        <w:t>ampicillin,</w:t>
      </w:r>
      <w:r w:rsidRPr="006667E6">
        <w:rPr>
          <w:rFonts w:asciiTheme="majorHAnsi" w:hAnsiTheme="majorHAnsi"/>
          <w:sz w:val="16"/>
        </w:rPr>
        <w:t xml:space="preserve"> </w:t>
      </w:r>
      <w:r w:rsidRPr="009A6333">
        <w:rPr>
          <w:rFonts w:asciiTheme="majorHAnsi" w:hAnsiTheme="majorHAnsi"/>
          <w:vanish/>
          <w:sz w:val="16"/>
        </w:rPr>
        <w:t>gentamicin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metronidazole</w:t>
      </w:r>
      <w:r w:rsidRPr="006667E6">
        <w:rPr>
          <w:rFonts w:asciiTheme="majorHAnsi" w:hAnsiTheme="majorHAnsi"/>
          <w:sz w:val="16"/>
        </w:rPr>
        <w:t xml:space="preserve"> </w:t>
      </w:r>
      <w:r w:rsidRPr="009A6333">
        <w:rPr>
          <w:rFonts w:asciiTheme="majorHAnsi" w:hAnsiTheme="majorHAnsi"/>
          <w:vanish/>
          <w:sz w:val="16"/>
        </w:rPr>
        <w:t>injections</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treatment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maternal</w:t>
      </w:r>
      <w:r w:rsidRPr="006667E6">
        <w:rPr>
          <w:rFonts w:asciiTheme="majorHAnsi" w:hAnsiTheme="majorHAnsi"/>
          <w:sz w:val="16"/>
        </w:rPr>
        <w:t xml:space="preserve"> </w:t>
      </w:r>
      <w:r w:rsidRPr="009A6333">
        <w:rPr>
          <w:rFonts w:asciiTheme="majorHAnsi" w:hAnsiTheme="majorHAnsi"/>
          <w:vanish/>
          <w:sz w:val="16"/>
        </w:rPr>
        <w:t>sepsis;</w:t>
      </w:r>
      <w:r w:rsidRPr="006667E6">
        <w:rPr>
          <w:rFonts w:asciiTheme="majorHAnsi" w:hAnsiTheme="majorHAnsi"/>
          <w:sz w:val="16"/>
        </w:rPr>
        <w:t xml:space="preserve"> </w:t>
      </w:r>
      <w:r w:rsidRPr="009A6333">
        <w:rPr>
          <w:rFonts w:asciiTheme="majorHAnsi" w:hAnsiTheme="majorHAnsi"/>
          <w:vanish/>
          <w:sz w:val="16"/>
        </w:rPr>
        <w:t>procaine</w:t>
      </w:r>
      <w:r w:rsidRPr="006667E6">
        <w:rPr>
          <w:rFonts w:asciiTheme="majorHAnsi" w:hAnsiTheme="majorHAnsi"/>
          <w:sz w:val="16"/>
        </w:rPr>
        <w:t xml:space="preserve"> </w:t>
      </w:r>
      <w:r w:rsidRPr="009A6333">
        <w:rPr>
          <w:rFonts w:asciiTheme="majorHAnsi" w:hAnsiTheme="majorHAnsi"/>
          <w:vanish/>
          <w:sz w:val="16"/>
        </w:rPr>
        <w:t>benzylpenicillin,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ceftriaxone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neonatal</w:t>
      </w:r>
      <w:r w:rsidRPr="006667E6">
        <w:rPr>
          <w:rFonts w:asciiTheme="majorHAnsi" w:hAnsiTheme="majorHAnsi"/>
          <w:sz w:val="16"/>
        </w:rPr>
        <w:t xml:space="preserve"> </w:t>
      </w:r>
      <w:r w:rsidRPr="009A6333">
        <w:rPr>
          <w:rFonts w:asciiTheme="majorHAnsi" w:hAnsiTheme="majorHAnsi"/>
          <w:vanish/>
          <w:sz w:val="16"/>
        </w:rPr>
        <w:t>sepsis</w:t>
      </w:r>
      <w:r w:rsidRPr="006667E6">
        <w:rPr>
          <w:rFonts w:asciiTheme="majorHAnsi" w:hAnsiTheme="majorHAnsi"/>
          <w:sz w:val="16"/>
        </w:rPr>
        <w:t xml:space="preserve"> </w:t>
      </w:r>
      <w:r w:rsidRPr="009A6333">
        <w:rPr>
          <w:rFonts w:asciiTheme="majorHAnsi" w:hAnsiTheme="majorHAnsi"/>
          <w:vanish/>
          <w:sz w:val="16"/>
        </w:rPr>
        <w:t>(Tran</w:t>
      </w:r>
      <w:r w:rsidRPr="006667E6">
        <w:rPr>
          <w:rFonts w:asciiTheme="majorHAnsi" w:hAnsiTheme="majorHAnsi"/>
          <w:sz w:val="16"/>
        </w:rPr>
        <w:t xml:space="preserve"> </w:t>
      </w:r>
      <w:r w:rsidRPr="009A6333">
        <w:rPr>
          <w:rFonts w:asciiTheme="majorHAnsi" w:hAnsiTheme="majorHAnsi"/>
          <w:vanish/>
          <w:sz w:val="16"/>
        </w:rPr>
        <w:t>&amp;</w:t>
      </w:r>
      <w:r w:rsidRPr="006667E6">
        <w:rPr>
          <w:rFonts w:asciiTheme="majorHAnsi" w:hAnsiTheme="majorHAnsi"/>
          <w:sz w:val="16"/>
        </w:rPr>
        <w:t xml:space="preserve"> </w:t>
      </w:r>
      <w:r w:rsidRPr="009A6333">
        <w:rPr>
          <w:rFonts w:asciiTheme="majorHAnsi" w:hAnsiTheme="majorHAnsi"/>
          <w:vanish/>
          <w:sz w:val="16"/>
        </w:rPr>
        <w:t>Bero,</w:t>
      </w:r>
      <w:r w:rsidRPr="006667E6">
        <w:rPr>
          <w:rFonts w:asciiTheme="majorHAnsi" w:hAnsiTheme="majorHAnsi"/>
          <w:sz w:val="16"/>
        </w:rPr>
        <w:t xml:space="preserve"> </w:t>
      </w:r>
      <w:r w:rsidRPr="009A6333">
        <w:rPr>
          <w:rFonts w:asciiTheme="majorHAnsi" w:hAnsiTheme="majorHAnsi"/>
          <w:vanish/>
          <w:sz w:val="16"/>
        </w:rPr>
        <w:t>2015).</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high</w:t>
      </w:r>
      <w:r w:rsidRPr="006667E6">
        <w:rPr>
          <w:rFonts w:asciiTheme="majorHAnsi" w:hAnsiTheme="majorHAnsi"/>
          <w:sz w:val="16"/>
        </w:rPr>
        <w:t xml:space="preserve"> </w:t>
      </w:r>
      <w:r w:rsidRPr="009A6333">
        <w:rPr>
          <w:rFonts w:asciiTheme="majorHAnsi" w:hAnsiTheme="majorHAnsi"/>
          <w:vanish/>
          <w:sz w:val="16"/>
        </w:rPr>
        <w:t>quality,</w:t>
      </w:r>
      <w:r w:rsidRPr="006667E6">
        <w:rPr>
          <w:rFonts w:asciiTheme="majorHAnsi" w:hAnsiTheme="majorHAnsi"/>
          <w:sz w:val="16"/>
        </w:rPr>
        <w:t xml:space="preserve"> </w:t>
      </w:r>
      <w:r w:rsidRPr="009A6333">
        <w:rPr>
          <w:rFonts w:asciiTheme="majorHAnsi" w:hAnsiTheme="majorHAnsi"/>
          <w:vanish/>
          <w:sz w:val="16"/>
        </w:rPr>
        <w:t>therapeutic</w:t>
      </w:r>
      <w:r w:rsidRPr="006667E6">
        <w:rPr>
          <w:rFonts w:asciiTheme="majorHAnsi" w:hAnsiTheme="majorHAnsi"/>
          <w:sz w:val="16"/>
        </w:rPr>
        <w:t xml:space="preserve"> </w:t>
      </w:r>
      <w:r w:rsidRPr="009A6333">
        <w:rPr>
          <w:rFonts w:asciiTheme="majorHAnsi" w:hAnsiTheme="majorHAnsi"/>
          <w:vanish/>
          <w:sz w:val="16"/>
        </w:rPr>
        <w:t>medications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developing</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adequate,</w:t>
      </w:r>
      <w:r w:rsidRPr="006667E6">
        <w:rPr>
          <w:rFonts w:asciiTheme="majorHAnsi" w:hAnsiTheme="majorHAnsi"/>
          <w:sz w:val="16"/>
        </w:rPr>
        <w:t xml:space="preserve"> </w:t>
      </w:r>
      <w:r w:rsidRPr="009A6333">
        <w:rPr>
          <w:rFonts w:asciiTheme="majorHAnsi" w:hAnsiTheme="majorHAnsi"/>
          <w:vanish/>
          <w:sz w:val="16"/>
        </w:rPr>
        <w:t>resulting</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high</w:t>
      </w:r>
      <w:r w:rsidRPr="006667E6">
        <w:rPr>
          <w:rFonts w:asciiTheme="majorHAnsi" w:hAnsiTheme="majorHAnsi"/>
          <w:sz w:val="16"/>
        </w:rPr>
        <w:t xml:space="preserve"> </w:t>
      </w:r>
      <w:r w:rsidRPr="009A6333">
        <w:rPr>
          <w:rFonts w:asciiTheme="majorHAnsi" w:hAnsiTheme="majorHAnsi"/>
          <w:vanish/>
          <w:sz w:val="16"/>
        </w:rPr>
        <w:t>number</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preventable</w:t>
      </w:r>
      <w:r w:rsidRPr="006667E6">
        <w:rPr>
          <w:rFonts w:asciiTheme="majorHAnsi" w:hAnsiTheme="majorHAnsi"/>
          <w:sz w:val="16"/>
        </w:rPr>
        <w:t xml:space="preserve"> </w:t>
      </w:r>
      <w:r w:rsidRPr="009A6333">
        <w:rPr>
          <w:rFonts w:asciiTheme="majorHAnsi" w:hAnsiTheme="majorHAnsi"/>
          <w:vanish/>
          <w:sz w:val="16"/>
        </w:rPr>
        <w:t>maternal</w:t>
      </w:r>
      <w:r w:rsidRPr="006667E6">
        <w:rPr>
          <w:rFonts w:asciiTheme="majorHAnsi" w:hAnsiTheme="majorHAnsi"/>
          <w:sz w:val="16"/>
        </w:rPr>
        <w:t xml:space="preserve"> </w:t>
      </w:r>
      <w:r w:rsidRPr="009A6333">
        <w:rPr>
          <w:rFonts w:asciiTheme="majorHAnsi" w:hAnsiTheme="majorHAnsi"/>
          <w:vanish/>
          <w:sz w:val="16"/>
        </w:rPr>
        <w:t>deaths</w:t>
      </w:r>
      <w:r w:rsidRPr="006667E6">
        <w:rPr>
          <w:rFonts w:asciiTheme="majorHAnsi" w:hAnsiTheme="majorHAnsi"/>
          <w:sz w:val="16"/>
        </w:rPr>
        <w:t xml:space="preserve"> </w:t>
      </w:r>
      <w:r w:rsidRPr="009A6333">
        <w:rPr>
          <w:rFonts w:asciiTheme="majorHAnsi" w:hAnsiTheme="majorHAnsi"/>
          <w:vanish/>
          <w:sz w:val="16"/>
        </w:rPr>
        <w:t>(Torloni</w:t>
      </w:r>
      <w:r w:rsidRPr="006667E6">
        <w:rPr>
          <w:rFonts w:asciiTheme="majorHAnsi" w:hAnsiTheme="majorHAnsi"/>
          <w:sz w:val="16"/>
        </w:rPr>
        <w:t xml:space="preserve"> </w:t>
      </w:r>
      <w:r w:rsidRPr="009A6333">
        <w:rPr>
          <w:rFonts w:asciiTheme="majorHAnsi" w:hAnsiTheme="majorHAnsi"/>
          <w:vanish/>
          <w:sz w:val="16"/>
        </w:rPr>
        <w:t>et</w:t>
      </w:r>
      <w:r w:rsidRPr="006667E6">
        <w:rPr>
          <w:rFonts w:asciiTheme="majorHAnsi" w:hAnsiTheme="majorHAnsi"/>
          <w:sz w:val="16"/>
        </w:rPr>
        <w:t xml:space="preserve"> </w:t>
      </w:r>
      <w:r w:rsidRPr="009A6333">
        <w:rPr>
          <w:rFonts w:asciiTheme="majorHAnsi" w:hAnsiTheme="majorHAnsi"/>
          <w:vanish/>
          <w:sz w:val="16"/>
        </w:rPr>
        <w:t>al.,</w:t>
      </w:r>
      <w:r w:rsidRPr="006667E6">
        <w:rPr>
          <w:rFonts w:asciiTheme="majorHAnsi" w:hAnsiTheme="majorHAnsi"/>
          <w:sz w:val="16"/>
        </w:rPr>
        <w:t xml:space="preserve"> </w:t>
      </w:r>
      <w:r w:rsidRPr="009A6333">
        <w:rPr>
          <w:rFonts w:asciiTheme="majorHAnsi" w:hAnsiTheme="majorHAnsi"/>
          <w:vanish/>
          <w:sz w:val="16"/>
        </w:rPr>
        <w:t>2016,</w:t>
      </w:r>
      <w:r w:rsidRPr="006667E6">
        <w:rPr>
          <w:rFonts w:asciiTheme="majorHAnsi" w:hAnsiTheme="majorHAnsi"/>
          <w:sz w:val="16"/>
        </w:rPr>
        <w:t xml:space="preserve"> </w:t>
      </w:r>
      <w:r w:rsidRPr="009A6333">
        <w:rPr>
          <w:rFonts w:asciiTheme="majorHAnsi" w:hAnsiTheme="majorHAnsi"/>
          <w:vanish/>
          <w:sz w:val="16"/>
        </w:rPr>
        <w:t>p.</w:t>
      </w:r>
      <w:r w:rsidRPr="006667E6">
        <w:rPr>
          <w:rFonts w:asciiTheme="majorHAnsi" w:hAnsiTheme="majorHAnsi"/>
          <w:sz w:val="16"/>
        </w:rPr>
        <w:t xml:space="preserve"> </w:t>
      </w:r>
      <w:r w:rsidRPr="009A6333">
        <w:rPr>
          <w:rFonts w:asciiTheme="majorHAnsi" w:hAnsiTheme="majorHAnsi"/>
          <w:vanish/>
          <w:sz w:val="16"/>
        </w:rPr>
        <w:t>645).</w:t>
      </w:r>
      <w:r w:rsidRPr="006667E6">
        <w:rPr>
          <w:rFonts w:asciiTheme="majorHAnsi" w:hAnsiTheme="majorHAnsi"/>
          <w:sz w:val="16"/>
        </w:rPr>
        <w:t xml:space="preserve"> </w:t>
      </w:r>
      <w:r w:rsidRPr="009A6333">
        <w:rPr>
          <w:rFonts w:asciiTheme="majorHAnsi" w:hAnsiTheme="majorHAnsi"/>
          <w:vanish/>
          <w:sz w:val="16"/>
        </w:rPr>
        <w:t>Lack</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Oxytocin</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some</w:t>
      </w:r>
      <w:r w:rsidRPr="006667E6">
        <w:rPr>
          <w:rFonts w:asciiTheme="majorHAnsi" w:hAnsiTheme="majorHAnsi"/>
          <w:sz w:val="16"/>
        </w:rPr>
        <w:t xml:space="preserve"> </w:t>
      </w:r>
      <w:r w:rsidRPr="009A6333">
        <w:rPr>
          <w:rFonts w:asciiTheme="majorHAnsi" w:hAnsiTheme="majorHAnsi"/>
          <w:vanish/>
          <w:sz w:val="16"/>
        </w:rPr>
        <w:t>sub-Saharan</w:t>
      </w:r>
      <w:r w:rsidRPr="006667E6">
        <w:rPr>
          <w:rFonts w:asciiTheme="majorHAnsi" w:hAnsiTheme="majorHAnsi"/>
          <w:sz w:val="16"/>
        </w:rPr>
        <w:t xml:space="preserve"> </w:t>
      </w:r>
      <w:r w:rsidRPr="009A6333">
        <w:rPr>
          <w:rFonts w:asciiTheme="majorHAnsi" w:hAnsiTheme="majorHAnsi"/>
          <w:vanish/>
          <w:sz w:val="16"/>
        </w:rPr>
        <w:t>African</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Tanzania</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9A6333">
        <w:rPr>
          <w:rFonts w:asciiTheme="majorHAnsi" w:hAnsiTheme="majorHAnsi"/>
          <w:vanish/>
          <w:sz w:val="16"/>
        </w:rPr>
        <w:t>been</w:t>
      </w:r>
      <w:r w:rsidRPr="006667E6">
        <w:rPr>
          <w:rFonts w:asciiTheme="majorHAnsi" w:hAnsiTheme="majorHAnsi"/>
          <w:sz w:val="16"/>
        </w:rPr>
        <w:t xml:space="preserve"> </w:t>
      </w:r>
      <w:r w:rsidRPr="009A6333">
        <w:rPr>
          <w:rFonts w:asciiTheme="majorHAnsi" w:hAnsiTheme="majorHAnsi"/>
          <w:vanish/>
          <w:sz w:val="16"/>
        </w:rPr>
        <w:t>traced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institutional,</w:t>
      </w:r>
      <w:r w:rsidRPr="006667E6">
        <w:rPr>
          <w:rFonts w:asciiTheme="majorHAnsi" w:hAnsiTheme="majorHAnsi"/>
          <w:sz w:val="16"/>
        </w:rPr>
        <w:t xml:space="preserve"> </w:t>
      </w:r>
      <w:r w:rsidRPr="009A6333">
        <w:rPr>
          <w:rFonts w:asciiTheme="majorHAnsi" w:hAnsiTheme="majorHAnsi"/>
          <w:vanish/>
          <w:sz w:val="16"/>
        </w:rPr>
        <w:t>socioeconomic,</w:t>
      </w:r>
      <w:r w:rsidRPr="006667E6">
        <w:rPr>
          <w:rFonts w:asciiTheme="majorHAnsi" w:hAnsiTheme="majorHAnsi"/>
          <w:sz w:val="16"/>
        </w:rPr>
        <w:t xml:space="preserve"> </w:t>
      </w:r>
      <w:r w:rsidRPr="009A6333">
        <w:rPr>
          <w:rFonts w:asciiTheme="majorHAnsi" w:hAnsiTheme="majorHAnsi"/>
          <w:vanish/>
          <w:sz w:val="16"/>
        </w:rPr>
        <w:t>financial,</w:t>
      </w:r>
      <w:r w:rsidRPr="006667E6">
        <w:rPr>
          <w:rFonts w:asciiTheme="majorHAnsi" w:hAnsiTheme="majorHAnsi"/>
          <w:sz w:val="16"/>
        </w:rPr>
        <w:t xml:space="preserve"> </w:t>
      </w:r>
      <w:r w:rsidRPr="009A6333">
        <w:rPr>
          <w:rFonts w:asciiTheme="majorHAnsi" w:hAnsiTheme="majorHAnsi"/>
          <w:vanish/>
          <w:sz w:val="16"/>
        </w:rPr>
        <w:t>cultural</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political</w:t>
      </w:r>
      <w:r w:rsidRPr="006667E6">
        <w:rPr>
          <w:rFonts w:asciiTheme="majorHAnsi" w:hAnsiTheme="majorHAnsi"/>
          <w:sz w:val="16"/>
        </w:rPr>
        <w:t xml:space="preserve"> </w:t>
      </w:r>
      <w:r w:rsidRPr="009A6333">
        <w:rPr>
          <w:rFonts w:asciiTheme="majorHAnsi" w:hAnsiTheme="majorHAnsi"/>
          <w:vanish/>
          <w:sz w:val="16"/>
        </w:rPr>
        <w:t>barriers</w:t>
      </w:r>
      <w:r w:rsidRPr="006667E6">
        <w:rPr>
          <w:rFonts w:asciiTheme="majorHAnsi" w:hAnsiTheme="majorHAnsi"/>
          <w:sz w:val="16"/>
        </w:rPr>
        <w:t xml:space="preserve"> </w:t>
      </w:r>
      <w:r w:rsidRPr="009A6333">
        <w:rPr>
          <w:rFonts w:asciiTheme="majorHAnsi" w:hAnsiTheme="majorHAnsi"/>
          <w:vanish/>
          <w:sz w:val="16"/>
        </w:rPr>
        <w:t>(Torloni</w:t>
      </w:r>
      <w:r w:rsidRPr="006667E6">
        <w:rPr>
          <w:rFonts w:asciiTheme="majorHAnsi" w:hAnsiTheme="majorHAnsi"/>
          <w:sz w:val="16"/>
        </w:rPr>
        <w:t xml:space="preserve"> </w:t>
      </w:r>
      <w:r w:rsidRPr="009A6333">
        <w:rPr>
          <w:rFonts w:asciiTheme="majorHAnsi" w:hAnsiTheme="majorHAnsi"/>
          <w:vanish/>
          <w:sz w:val="16"/>
        </w:rPr>
        <w:t>et</w:t>
      </w:r>
      <w:r w:rsidRPr="006667E6">
        <w:rPr>
          <w:rFonts w:asciiTheme="majorHAnsi" w:hAnsiTheme="majorHAnsi"/>
          <w:sz w:val="16"/>
        </w:rPr>
        <w:t xml:space="preserve"> </w:t>
      </w:r>
      <w:r w:rsidRPr="009A6333">
        <w:rPr>
          <w:rFonts w:asciiTheme="majorHAnsi" w:hAnsiTheme="majorHAnsi"/>
          <w:vanish/>
          <w:sz w:val="16"/>
        </w:rPr>
        <w:t>al.,</w:t>
      </w:r>
      <w:r w:rsidRPr="006667E6">
        <w:rPr>
          <w:rFonts w:asciiTheme="majorHAnsi" w:hAnsiTheme="majorHAnsi"/>
          <w:sz w:val="16"/>
        </w:rPr>
        <w:t xml:space="preserve"> </w:t>
      </w:r>
      <w:r w:rsidRPr="009A6333">
        <w:rPr>
          <w:rFonts w:asciiTheme="majorHAnsi" w:hAnsiTheme="majorHAnsi"/>
          <w:vanish/>
          <w:sz w:val="16"/>
        </w:rPr>
        <w:t>2016,</w:t>
      </w:r>
      <w:r w:rsidRPr="006667E6">
        <w:rPr>
          <w:rFonts w:asciiTheme="majorHAnsi" w:hAnsiTheme="majorHAnsi"/>
          <w:sz w:val="16"/>
        </w:rPr>
        <w:t xml:space="preserve"> </w:t>
      </w:r>
      <w:r w:rsidRPr="009A6333">
        <w:rPr>
          <w:rFonts w:asciiTheme="majorHAnsi" w:hAnsiTheme="majorHAnsi"/>
          <w:vanish/>
          <w:sz w:val="16"/>
        </w:rPr>
        <w:t>p.</w:t>
      </w:r>
      <w:r w:rsidRPr="006667E6">
        <w:rPr>
          <w:rFonts w:asciiTheme="majorHAnsi" w:hAnsiTheme="majorHAnsi"/>
          <w:sz w:val="16"/>
        </w:rPr>
        <w:t xml:space="preserve"> </w:t>
      </w:r>
      <w:r w:rsidRPr="009A6333">
        <w:rPr>
          <w:rFonts w:asciiTheme="majorHAnsi" w:hAnsiTheme="majorHAnsi"/>
          <w:vanish/>
          <w:sz w:val="16"/>
        </w:rPr>
        <w:t>645).</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2019,</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heat-stable</w:t>
      </w:r>
      <w:r w:rsidRPr="006667E6">
        <w:rPr>
          <w:rFonts w:asciiTheme="majorHAnsi" w:hAnsiTheme="majorHAnsi"/>
          <w:sz w:val="16"/>
        </w:rPr>
        <w:t xml:space="preserve"> </w:t>
      </w:r>
      <w:r w:rsidRPr="009A6333">
        <w:rPr>
          <w:rFonts w:asciiTheme="majorHAnsi" w:hAnsiTheme="majorHAnsi"/>
          <w:vanish/>
          <w:sz w:val="16"/>
        </w:rPr>
        <w:t>carbetocin</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prevention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PPH</w:t>
      </w:r>
      <w:r w:rsidRPr="006667E6">
        <w:rPr>
          <w:rFonts w:asciiTheme="majorHAnsi" w:hAnsiTheme="majorHAnsi"/>
          <w:sz w:val="16"/>
        </w:rPr>
        <w:t xml:space="preserve"> </w:t>
      </w:r>
      <w:r w:rsidRPr="009A6333">
        <w:rPr>
          <w:rFonts w:asciiTheme="majorHAnsi" w:hAnsiTheme="majorHAnsi"/>
          <w:vanish/>
          <w:sz w:val="16"/>
        </w:rPr>
        <w:t>was</w:t>
      </w:r>
      <w:r w:rsidRPr="006667E6">
        <w:rPr>
          <w:rFonts w:asciiTheme="majorHAnsi" w:hAnsiTheme="majorHAnsi"/>
          <w:sz w:val="16"/>
        </w:rPr>
        <w:t xml:space="preserve"> </w:t>
      </w:r>
      <w:r w:rsidRPr="009A6333">
        <w:rPr>
          <w:rFonts w:asciiTheme="majorHAnsi" w:hAnsiTheme="majorHAnsi"/>
          <w:vanish/>
          <w:sz w:val="16"/>
        </w:rPr>
        <w:t>added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Essential</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List</w:t>
      </w:r>
      <w:r w:rsidRPr="006667E6">
        <w:rPr>
          <w:rFonts w:asciiTheme="majorHAnsi" w:hAnsiTheme="majorHAnsi"/>
          <w:sz w:val="16"/>
        </w:rPr>
        <w:t xml:space="preserve"> </w:t>
      </w:r>
      <w:r w:rsidRPr="009A6333">
        <w:rPr>
          <w:rFonts w:asciiTheme="majorHAnsi" w:hAnsiTheme="majorHAnsi"/>
          <w:vanish/>
          <w:sz w:val="16"/>
        </w:rPr>
        <w:t>(EML;</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2019a).</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new</w:t>
      </w:r>
      <w:r w:rsidRPr="006667E6">
        <w:rPr>
          <w:rFonts w:asciiTheme="majorHAnsi" w:hAnsiTheme="majorHAnsi"/>
          <w:sz w:val="16"/>
        </w:rPr>
        <w:t xml:space="preserve"> </w:t>
      </w:r>
      <w:r w:rsidRPr="009A6333">
        <w:rPr>
          <w:rFonts w:asciiTheme="majorHAnsi" w:hAnsiTheme="majorHAnsi"/>
          <w:vanish/>
          <w:sz w:val="16"/>
        </w:rPr>
        <w:t>formulation</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similar</w:t>
      </w:r>
      <w:r w:rsidRPr="006667E6">
        <w:rPr>
          <w:rFonts w:asciiTheme="majorHAnsi" w:hAnsiTheme="majorHAnsi"/>
          <w:sz w:val="16"/>
        </w:rPr>
        <w:t xml:space="preserve"> </w:t>
      </w:r>
      <w:r w:rsidRPr="009A6333">
        <w:rPr>
          <w:rFonts w:asciiTheme="majorHAnsi" w:hAnsiTheme="majorHAnsi"/>
          <w:vanish/>
          <w:sz w:val="16"/>
        </w:rPr>
        <w:t>effects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oxytocin,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current</w:t>
      </w:r>
      <w:r w:rsidRPr="006667E6">
        <w:rPr>
          <w:rFonts w:asciiTheme="majorHAnsi" w:hAnsiTheme="majorHAnsi"/>
          <w:sz w:val="16"/>
        </w:rPr>
        <w:t xml:space="preserve"> </w:t>
      </w:r>
      <w:r w:rsidRPr="009A6333">
        <w:rPr>
          <w:rFonts w:asciiTheme="majorHAnsi" w:hAnsiTheme="majorHAnsi"/>
          <w:vanish/>
          <w:sz w:val="16"/>
        </w:rPr>
        <w:t>standard</w:t>
      </w:r>
      <w:r w:rsidRPr="006667E6">
        <w:rPr>
          <w:rFonts w:asciiTheme="majorHAnsi" w:hAnsiTheme="majorHAnsi"/>
          <w:sz w:val="16"/>
        </w:rPr>
        <w:t xml:space="preserve"> </w:t>
      </w:r>
      <w:r w:rsidRPr="009A6333">
        <w:rPr>
          <w:rFonts w:asciiTheme="majorHAnsi" w:hAnsiTheme="majorHAnsi"/>
          <w:vanish/>
          <w:sz w:val="16"/>
        </w:rPr>
        <w:t>therapy,</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offers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significant</w:t>
      </w:r>
      <w:r w:rsidRPr="006667E6">
        <w:rPr>
          <w:rFonts w:asciiTheme="majorHAnsi" w:hAnsiTheme="majorHAnsi"/>
          <w:sz w:val="16"/>
        </w:rPr>
        <w:t xml:space="preserve"> </w:t>
      </w:r>
      <w:r w:rsidRPr="009A6333">
        <w:rPr>
          <w:rFonts w:asciiTheme="majorHAnsi" w:hAnsiTheme="majorHAnsi"/>
          <w:vanish/>
          <w:sz w:val="16"/>
        </w:rPr>
        <w:t>advantage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tropical</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does</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require</w:t>
      </w:r>
      <w:r w:rsidRPr="006667E6">
        <w:rPr>
          <w:rFonts w:asciiTheme="majorHAnsi" w:hAnsiTheme="majorHAnsi"/>
          <w:sz w:val="16"/>
        </w:rPr>
        <w:t xml:space="preserve"> </w:t>
      </w:r>
      <w:r w:rsidRPr="009A6333">
        <w:rPr>
          <w:rFonts w:asciiTheme="majorHAnsi" w:hAnsiTheme="majorHAnsi"/>
          <w:vanish/>
          <w:sz w:val="16"/>
        </w:rPr>
        <w:t>refrigeration</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storage.</w:t>
      </w:r>
      <w:r w:rsidRPr="006667E6">
        <w:rPr>
          <w:rFonts w:asciiTheme="majorHAnsi" w:hAnsiTheme="majorHAnsi"/>
          <w:sz w:val="16"/>
        </w:rPr>
        <w:t xml:space="preserve"> </w:t>
      </w:r>
      <w:r w:rsidRPr="009A6333">
        <w:rPr>
          <w:rFonts w:asciiTheme="majorHAnsi" w:hAnsiTheme="majorHAnsi"/>
          <w:vanish/>
          <w:sz w:val="16"/>
        </w:rPr>
        <w:t>Raltegravir</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another</w:t>
      </w:r>
      <w:r w:rsidRPr="006667E6">
        <w:rPr>
          <w:rFonts w:asciiTheme="majorHAnsi" w:hAnsiTheme="majorHAnsi"/>
          <w:sz w:val="16"/>
        </w:rPr>
        <w:t xml:space="preserve"> </w:t>
      </w:r>
      <w:r w:rsidRPr="009A6333">
        <w:rPr>
          <w:rFonts w:asciiTheme="majorHAnsi" w:hAnsiTheme="majorHAnsi"/>
          <w:vanish/>
          <w:sz w:val="16"/>
        </w:rPr>
        <w:t>medicine</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WHO's</w:t>
      </w:r>
      <w:r w:rsidRPr="006667E6">
        <w:rPr>
          <w:rFonts w:asciiTheme="majorHAnsi" w:hAnsiTheme="majorHAnsi"/>
          <w:sz w:val="16"/>
        </w:rPr>
        <w:t xml:space="preserve"> </w:t>
      </w:r>
      <w:r w:rsidRPr="009A6333">
        <w:rPr>
          <w:rFonts w:asciiTheme="majorHAnsi" w:hAnsiTheme="majorHAnsi"/>
          <w:vanish/>
          <w:sz w:val="16"/>
        </w:rPr>
        <w:t>EML</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particularly</w:t>
      </w:r>
      <w:r w:rsidRPr="006667E6">
        <w:rPr>
          <w:rFonts w:asciiTheme="majorHAnsi" w:hAnsiTheme="majorHAnsi"/>
          <w:sz w:val="16"/>
        </w:rPr>
        <w:t xml:space="preserve"> </w:t>
      </w:r>
      <w:r w:rsidRPr="009A6333">
        <w:rPr>
          <w:rFonts w:asciiTheme="majorHAnsi" w:hAnsiTheme="majorHAnsi"/>
          <w:vanish/>
          <w:sz w:val="16"/>
        </w:rPr>
        <w:t>important</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pregnant</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well</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other</w:t>
      </w:r>
      <w:r w:rsidRPr="006667E6">
        <w:rPr>
          <w:rFonts w:asciiTheme="majorHAnsi" w:hAnsiTheme="majorHAnsi"/>
          <w:sz w:val="16"/>
        </w:rPr>
        <w:t xml:space="preserve"> </w:t>
      </w:r>
      <w:r w:rsidRPr="009A6333">
        <w:rPr>
          <w:rFonts w:asciiTheme="majorHAnsi" w:hAnsiTheme="majorHAnsi"/>
          <w:vanish/>
          <w:sz w:val="16"/>
        </w:rPr>
        <w:t>contraceptives</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levonorgestrel,</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oral</w:t>
      </w:r>
      <w:r w:rsidRPr="006667E6">
        <w:rPr>
          <w:rFonts w:asciiTheme="majorHAnsi" w:hAnsiTheme="majorHAnsi"/>
          <w:sz w:val="16"/>
        </w:rPr>
        <w:t xml:space="preserve"> </w:t>
      </w:r>
      <w:r w:rsidRPr="009A6333">
        <w:rPr>
          <w:rFonts w:asciiTheme="majorHAnsi" w:hAnsiTheme="majorHAnsi"/>
          <w:vanish/>
          <w:sz w:val="16"/>
        </w:rPr>
        <w:t>hormonal</w:t>
      </w:r>
      <w:r w:rsidRPr="006667E6">
        <w:rPr>
          <w:rFonts w:asciiTheme="majorHAnsi" w:hAnsiTheme="majorHAnsi"/>
          <w:sz w:val="16"/>
        </w:rPr>
        <w:t xml:space="preserve"> </w:t>
      </w:r>
      <w:r w:rsidRPr="009A6333">
        <w:rPr>
          <w:rFonts w:asciiTheme="majorHAnsi" w:hAnsiTheme="majorHAnsi"/>
          <w:vanish/>
          <w:sz w:val="16"/>
        </w:rPr>
        <w:t>contraceptive,</w:t>
      </w:r>
      <w:r w:rsidRPr="006667E6">
        <w:rPr>
          <w:rFonts w:asciiTheme="majorHAnsi" w:hAnsiTheme="majorHAnsi"/>
          <w:sz w:val="16"/>
        </w:rPr>
        <w:t xml:space="preserve"> </w:t>
      </w:r>
      <w:r w:rsidRPr="009A6333">
        <w:rPr>
          <w:rFonts w:asciiTheme="majorHAnsi" w:hAnsiTheme="majorHAnsi"/>
          <w:vanish/>
          <w:sz w:val="16"/>
        </w:rPr>
        <w:t>medroxyprogesterone</w:t>
      </w:r>
      <w:r w:rsidRPr="006667E6">
        <w:rPr>
          <w:rFonts w:asciiTheme="majorHAnsi" w:hAnsiTheme="majorHAnsi"/>
          <w:sz w:val="16"/>
        </w:rPr>
        <w:t xml:space="preserve"> </w:t>
      </w:r>
      <w:r w:rsidRPr="009A6333">
        <w:rPr>
          <w:rFonts w:asciiTheme="majorHAnsi" w:hAnsiTheme="majorHAnsi"/>
          <w:vanish/>
          <w:sz w:val="16"/>
        </w:rPr>
        <w:t>acetate,</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injectable</w:t>
      </w:r>
      <w:r w:rsidRPr="006667E6">
        <w:rPr>
          <w:rFonts w:asciiTheme="majorHAnsi" w:hAnsiTheme="majorHAnsi"/>
          <w:sz w:val="16"/>
        </w:rPr>
        <w:t xml:space="preserve"> </w:t>
      </w:r>
      <w:r w:rsidRPr="009A6333">
        <w:rPr>
          <w:rFonts w:asciiTheme="majorHAnsi" w:hAnsiTheme="majorHAnsi"/>
          <w:vanish/>
          <w:sz w:val="16"/>
        </w:rPr>
        <w:t>hormonal</w:t>
      </w:r>
      <w:r w:rsidRPr="006667E6">
        <w:rPr>
          <w:rFonts w:asciiTheme="majorHAnsi" w:hAnsiTheme="majorHAnsi"/>
          <w:sz w:val="16"/>
        </w:rPr>
        <w:t xml:space="preserve"> </w:t>
      </w:r>
      <w:r w:rsidRPr="009A6333">
        <w:rPr>
          <w:rFonts w:asciiTheme="majorHAnsi" w:hAnsiTheme="majorHAnsi"/>
          <w:vanish/>
          <w:sz w:val="16"/>
        </w:rPr>
        <w:t>contraceptive,</w:t>
      </w:r>
      <w:r w:rsidRPr="006667E6">
        <w:rPr>
          <w:rFonts w:asciiTheme="majorHAnsi" w:hAnsiTheme="majorHAnsi"/>
          <w:sz w:val="16"/>
        </w:rPr>
        <w:t xml:space="preserve"> </w:t>
      </w:r>
      <w:r w:rsidRPr="009A6333">
        <w:rPr>
          <w:rFonts w:asciiTheme="majorHAnsi" w:hAnsiTheme="majorHAnsi"/>
          <w:vanish/>
          <w:sz w:val="16"/>
        </w:rPr>
        <w:t>progesterone</w:t>
      </w:r>
      <w:r w:rsidRPr="006667E6">
        <w:rPr>
          <w:rFonts w:asciiTheme="majorHAnsi" w:hAnsiTheme="majorHAnsi"/>
          <w:sz w:val="16"/>
        </w:rPr>
        <w:t xml:space="preserve"> </w:t>
      </w:r>
      <w:r w:rsidRPr="009A6333">
        <w:rPr>
          <w:rFonts w:asciiTheme="majorHAnsi" w:hAnsiTheme="majorHAnsi"/>
          <w:vanish/>
          <w:sz w:val="16"/>
        </w:rPr>
        <w:t>vaginal</w:t>
      </w:r>
      <w:r w:rsidRPr="006667E6">
        <w:rPr>
          <w:rFonts w:asciiTheme="majorHAnsi" w:hAnsiTheme="majorHAnsi"/>
          <w:sz w:val="16"/>
        </w:rPr>
        <w:t xml:space="preserve"> </w:t>
      </w:r>
      <w:r w:rsidRPr="009A6333">
        <w:rPr>
          <w:rFonts w:asciiTheme="majorHAnsi" w:hAnsiTheme="majorHAnsi"/>
          <w:vanish/>
          <w:sz w:val="16"/>
        </w:rPr>
        <w:t>ring,</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intravaginal</w:t>
      </w:r>
      <w:r w:rsidRPr="006667E6">
        <w:rPr>
          <w:rFonts w:asciiTheme="majorHAnsi" w:hAnsiTheme="majorHAnsi"/>
          <w:sz w:val="16"/>
        </w:rPr>
        <w:t xml:space="preserve"> </w:t>
      </w:r>
      <w:r w:rsidRPr="009A6333">
        <w:rPr>
          <w:rFonts w:asciiTheme="majorHAnsi" w:hAnsiTheme="majorHAnsi"/>
          <w:vanish/>
          <w:sz w:val="16"/>
        </w:rPr>
        <w:t>contraceptive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many</w:t>
      </w:r>
      <w:r w:rsidRPr="006667E6">
        <w:rPr>
          <w:rFonts w:asciiTheme="majorHAnsi" w:hAnsiTheme="majorHAnsi"/>
          <w:sz w:val="16"/>
        </w:rPr>
        <w:t xml:space="preserve"> </w:t>
      </w:r>
      <w:r w:rsidRPr="009A6333">
        <w:rPr>
          <w:rFonts w:asciiTheme="majorHAnsi" w:hAnsiTheme="majorHAnsi"/>
          <w:vanish/>
          <w:sz w:val="16"/>
        </w:rPr>
        <w:t>others</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2019b).</w:t>
      </w:r>
      <w:r w:rsidRPr="006667E6">
        <w:rPr>
          <w:rFonts w:asciiTheme="majorHAnsi" w:hAnsiTheme="majorHAnsi"/>
          <w:sz w:val="16"/>
        </w:rPr>
        <w:t xml:space="preserve"> </w:t>
      </w:r>
      <w:r w:rsidRPr="009A6333">
        <w:rPr>
          <w:rFonts w:asciiTheme="majorHAnsi" w:hAnsiTheme="majorHAnsi"/>
          <w:vanish/>
          <w:sz w:val="16"/>
        </w:rPr>
        <w:t>Injectable</w:t>
      </w:r>
      <w:r w:rsidRPr="006667E6">
        <w:rPr>
          <w:rFonts w:asciiTheme="majorHAnsi" w:hAnsiTheme="majorHAnsi"/>
          <w:sz w:val="16"/>
        </w:rPr>
        <w:t xml:space="preserve"> </w:t>
      </w:r>
      <w:r w:rsidRPr="009A6333">
        <w:rPr>
          <w:rFonts w:asciiTheme="majorHAnsi" w:hAnsiTheme="majorHAnsi"/>
          <w:vanish/>
          <w:sz w:val="16"/>
        </w:rPr>
        <w:t>contraceptives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often</w:t>
      </w:r>
      <w:r w:rsidRPr="006667E6">
        <w:rPr>
          <w:rFonts w:asciiTheme="majorHAnsi" w:hAnsiTheme="majorHAnsi"/>
          <w:sz w:val="16"/>
        </w:rPr>
        <w:t xml:space="preserve"> </w:t>
      </w:r>
      <w:r w:rsidRPr="009A6333">
        <w:rPr>
          <w:rFonts w:asciiTheme="majorHAnsi" w:hAnsiTheme="majorHAnsi"/>
          <w:vanish/>
          <w:sz w:val="16"/>
        </w:rPr>
        <w:t>preferred</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they</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used</w:t>
      </w:r>
      <w:r w:rsidRPr="006667E6">
        <w:rPr>
          <w:rFonts w:asciiTheme="majorHAnsi" w:hAnsiTheme="majorHAnsi"/>
          <w:sz w:val="16"/>
        </w:rPr>
        <w:t xml:space="preserve"> </w:t>
      </w:r>
      <w:r w:rsidRPr="009A6333">
        <w:rPr>
          <w:rFonts w:asciiTheme="majorHAnsi" w:hAnsiTheme="majorHAnsi"/>
          <w:vanish/>
          <w:sz w:val="16"/>
        </w:rPr>
        <w:t>discretely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conveniently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circumvent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factors</w:t>
      </w:r>
      <w:r w:rsidRPr="006667E6">
        <w:rPr>
          <w:rFonts w:asciiTheme="majorHAnsi" w:hAnsiTheme="majorHAnsi"/>
          <w:sz w:val="16"/>
        </w:rPr>
        <w:t xml:space="preserve"> </w:t>
      </w:r>
      <w:r w:rsidRPr="009A6333">
        <w:rPr>
          <w:rFonts w:asciiTheme="majorHAnsi" w:hAnsiTheme="majorHAnsi"/>
          <w:vanish/>
          <w:sz w:val="16"/>
        </w:rPr>
        <w:t>aforementioned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Section</w:t>
      </w:r>
      <w:r w:rsidRPr="006667E6">
        <w:rPr>
          <w:rFonts w:asciiTheme="majorHAnsi" w:hAnsiTheme="majorHAnsi"/>
          <w:sz w:val="16"/>
        </w:rPr>
        <w:t xml:space="preserve"> </w:t>
      </w:r>
      <w:r w:rsidRPr="009A6333">
        <w:rPr>
          <w:rFonts w:asciiTheme="majorHAnsi" w:hAnsiTheme="majorHAnsi"/>
          <w:vanish/>
          <w:sz w:val="16"/>
        </w:rPr>
        <w:t>1.1.1.</w:t>
      </w:r>
      <w:r w:rsidRPr="006667E6">
        <w:rPr>
          <w:rFonts w:asciiTheme="majorHAnsi" w:hAnsiTheme="majorHAnsi"/>
          <w:sz w:val="16"/>
        </w:rPr>
        <w:t xml:space="preserve"> </w:t>
      </w:r>
      <w:r w:rsidRPr="009A6333">
        <w:rPr>
          <w:rFonts w:asciiTheme="majorHAnsi" w:hAnsiTheme="majorHAnsi"/>
          <w:vanish/>
          <w:sz w:val="16"/>
        </w:rPr>
        <w:t>Studies,</w:t>
      </w:r>
      <w:r w:rsidRPr="006667E6">
        <w:rPr>
          <w:rFonts w:asciiTheme="majorHAnsi" w:hAnsiTheme="majorHAnsi"/>
          <w:sz w:val="16"/>
        </w:rPr>
        <w:t xml:space="preserve"> </w:t>
      </w:r>
      <w:r w:rsidRPr="009A6333">
        <w:rPr>
          <w:rFonts w:asciiTheme="majorHAnsi" w:hAnsiTheme="majorHAnsi"/>
          <w:vanish/>
          <w:sz w:val="16"/>
        </w:rPr>
        <w:t>however,</w:t>
      </w:r>
      <w:r w:rsidRPr="006667E6">
        <w:rPr>
          <w:rFonts w:asciiTheme="majorHAnsi" w:hAnsiTheme="majorHAnsi"/>
          <w:sz w:val="16"/>
        </w:rPr>
        <w:t xml:space="preserve"> </w:t>
      </w:r>
      <w:r w:rsidRPr="009A6333">
        <w:rPr>
          <w:rFonts w:asciiTheme="majorHAnsi" w:hAnsiTheme="majorHAnsi"/>
          <w:vanish/>
          <w:sz w:val="16"/>
        </w:rPr>
        <w:t>indicate</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poor</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sexual</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problems,</w:t>
      </w:r>
      <w:r w:rsidRPr="006667E6">
        <w:rPr>
          <w:rFonts w:asciiTheme="majorHAnsi" w:hAnsiTheme="majorHAnsi"/>
          <w:sz w:val="16"/>
        </w:rPr>
        <w:t xml:space="preserve"> </w:t>
      </w:r>
      <w:r w:rsidRPr="009A6333">
        <w:rPr>
          <w:rFonts w:asciiTheme="majorHAnsi" w:hAnsiTheme="majorHAnsi"/>
          <w:vanish/>
          <w:sz w:val="16"/>
        </w:rPr>
        <w:t>including</w:t>
      </w:r>
      <w:r w:rsidRPr="006667E6">
        <w:rPr>
          <w:rFonts w:asciiTheme="majorHAnsi" w:hAnsiTheme="majorHAnsi"/>
          <w:sz w:val="16"/>
        </w:rPr>
        <w:t xml:space="preserve"> </w:t>
      </w:r>
      <w:r w:rsidRPr="009A6333">
        <w:rPr>
          <w:rFonts w:asciiTheme="majorHAnsi" w:hAnsiTheme="majorHAnsi"/>
          <w:vanish/>
          <w:sz w:val="16"/>
        </w:rPr>
        <w:t>complications</w:t>
      </w:r>
      <w:r w:rsidRPr="006667E6">
        <w:rPr>
          <w:rFonts w:asciiTheme="majorHAnsi" w:hAnsiTheme="majorHAnsi"/>
          <w:sz w:val="16"/>
        </w:rPr>
        <w:t xml:space="preserve"> </w:t>
      </w:r>
      <w:r w:rsidRPr="009A6333">
        <w:rPr>
          <w:rFonts w:asciiTheme="majorHAnsi" w:hAnsiTheme="majorHAnsi"/>
          <w:vanish/>
          <w:sz w:val="16"/>
        </w:rPr>
        <w:t>arising</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early</w:t>
      </w:r>
      <w:r w:rsidRPr="006667E6">
        <w:rPr>
          <w:rFonts w:asciiTheme="majorHAnsi" w:hAnsiTheme="majorHAnsi"/>
          <w:sz w:val="16"/>
        </w:rPr>
        <w:t xml:space="preserve"> </w:t>
      </w:r>
      <w:r w:rsidRPr="009A6333">
        <w:rPr>
          <w:rFonts w:asciiTheme="majorHAnsi" w:hAnsiTheme="majorHAnsi"/>
          <w:vanish/>
          <w:sz w:val="16"/>
        </w:rPr>
        <w:t>childbearing,</w:t>
      </w:r>
      <w:r w:rsidRPr="006667E6">
        <w:rPr>
          <w:rFonts w:asciiTheme="majorHAnsi" w:hAnsiTheme="majorHAnsi"/>
          <w:sz w:val="16"/>
        </w:rPr>
        <w:t xml:space="preserve"> </w:t>
      </w:r>
      <w:r w:rsidRPr="009A6333">
        <w:rPr>
          <w:rFonts w:asciiTheme="majorHAnsi" w:hAnsiTheme="majorHAnsi"/>
          <w:vanish/>
          <w:sz w:val="16"/>
        </w:rPr>
        <w:t>HIV</w:t>
      </w:r>
      <w:r w:rsidRPr="006667E6">
        <w:rPr>
          <w:rFonts w:asciiTheme="majorHAnsi" w:hAnsiTheme="majorHAnsi"/>
          <w:sz w:val="16"/>
        </w:rPr>
        <w:t xml:space="preserve"> </w:t>
      </w:r>
      <w:r w:rsidRPr="009A6333">
        <w:rPr>
          <w:rFonts w:asciiTheme="majorHAnsi" w:hAnsiTheme="majorHAnsi"/>
          <w:vanish/>
          <w:sz w:val="16"/>
        </w:rPr>
        <w:t>infection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STIs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significant</w:t>
      </w:r>
      <w:r w:rsidRPr="006667E6">
        <w:rPr>
          <w:rFonts w:asciiTheme="majorHAnsi" w:hAnsiTheme="majorHAnsi"/>
          <w:sz w:val="16"/>
        </w:rPr>
        <w:t xml:space="preserve"> </w:t>
      </w:r>
      <w:r w:rsidRPr="009A6333">
        <w:rPr>
          <w:rFonts w:asciiTheme="majorHAnsi" w:hAnsiTheme="majorHAnsi"/>
          <w:vanish/>
          <w:sz w:val="16"/>
        </w:rPr>
        <w:t>disease</w:t>
      </w:r>
      <w:r w:rsidRPr="006667E6">
        <w:rPr>
          <w:rFonts w:asciiTheme="majorHAnsi" w:hAnsiTheme="majorHAnsi"/>
          <w:sz w:val="16"/>
        </w:rPr>
        <w:t xml:space="preserve"> </w:t>
      </w:r>
      <w:r w:rsidRPr="009A6333">
        <w:rPr>
          <w:rFonts w:asciiTheme="majorHAnsi" w:hAnsiTheme="majorHAnsi"/>
          <w:vanish/>
          <w:sz w:val="16"/>
        </w:rPr>
        <w:t>burdens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developing</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9A6333">
        <w:rPr>
          <w:rFonts w:asciiTheme="majorHAnsi" w:hAnsiTheme="majorHAnsi"/>
          <w:vanish/>
          <w:sz w:val="16"/>
        </w:rPr>
        <w:t>essential</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contraceptives</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often</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available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majority</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need</w:t>
      </w:r>
      <w:r w:rsidRPr="006667E6">
        <w:rPr>
          <w:rFonts w:asciiTheme="majorHAnsi" w:hAnsiTheme="majorHAnsi"/>
          <w:sz w:val="16"/>
        </w:rPr>
        <w:t xml:space="preserve"> </w:t>
      </w:r>
      <w:r w:rsidRPr="009A6333">
        <w:rPr>
          <w:rFonts w:asciiTheme="majorHAnsi" w:hAnsiTheme="majorHAnsi"/>
          <w:vanish/>
          <w:sz w:val="16"/>
        </w:rPr>
        <w:t>them</w:t>
      </w:r>
      <w:r w:rsidRPr="006667E6">
        <w:rPr>
          <w:rFonts w:asciiTheme="majorHAnsi" w:hAnsiTheme="majorHAnsi"/>
          <w:sz w:val="16"/>
        </w:rPr>
        <w:t xml:space="preserve"> </w:t>
      </w:r>
      <w:r w:rsidRPr="009A6333">
        <w:rPr>
          <w:rFonts w:asciiTheme="majorHAnsi" w:hAnsiTheme="majorHAnsi"/>
          <w:vanish/>
          <w:sz w:val="16"/>
        </w:rPr>
        <w:t>(Hall,</w:t>
      </w:r>
      <w:r w:rsidRPr="006667E6">
        <w:rPr>
          <w:rFonts w:asciiTheme="majorHAnsi" w:hAnsiTheme="majorHAnsi"/>
          <w:sz w:val="16"/>
        </w:rPr>
        <w:t xml:space="preserve"> </w:t>
      </w:r>
      <w:r w:rsidRPr="009A6333">
        <w:rPr>
          <w:rFonts w:asciiTheme="majorHAnsi" w:hAnsiTheme="majorHAnsi"/>
          <w:vanish/>
          <w:sz w:val="16"/>
        </w:rPr>
        <w:t>2005;</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World</w:t>
      </w:r>
      <w:r w:rsidRPr="006667E6">
        <w:rPr>
          <w:rFonts w:asciiTheme="majorHAnsi" w:hAnsiTheme="majorHAnsi"/>
          <w:sz w:val="16"/>
        </w:rPr>
        <w:t xml:space="preserve"> </w:t>
      </w:r>
      <w:r w:rsidRPr="009A6333">
        <w:rPr>
          <w:rFonts w:asciiTheme="majorHAnsi" w:hAnsiTheme="majorHAnsi"/>
          <w:vanish/>
          <w:sz w:val="16"/>
        </w:rPr>
        <w:t>Bank,</w:t>
      </w:r>
      <w:r w:rsidRPr="006667E6">
        <w:rPr>
          <w:rFonts w:asciiTheme="majorHAnsi" w:hAnsiTheme="majorHAnsi"/>
          <w:sz w:val="16"/>
        </w:rPr>
        <w:t xml:space="preserve"> </w:t>
      </w:r>
      <w:r w:rsidRPr="009A6333">
        <w:rPr>
          <w:rFonts w:asciiTheme="majorHAnsi" w:hAnsiTheme="majorHAnsi"/>
          <w:vanish/>
          <w:sz w:val="16"/>
        </w:rPr>
        <w:t>2001).</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respect,</w:t>
      </w:r>
      <w:r w:rsidRPr="006667E6">
        <w:rPr>
          <w:rFonts w:asciiTheme="majorHAnsi" w:hAnsiTheme="majorHAnsi"/>
          <w:sz w:val="16"/>
        </w:rPr>
        <w:t xml:space="preserve"> </w:t>
      </w:r>
      <w:r w:rsidRPr="009A6333">
        <w:rPr>
          <w:rFonts w:asciiTheme="majorHAnsi" w:hAnsiTheme="majorHAnsi"/>
          <w:vanish/>
          <w:sz w:val="16"/>
        </w:rPr>
        <w:t>Hall</w:t>
      </w:r>
      <w:r w:rsidRPr="006667E6">
        <w:rPr>
          <w:rFonts w:asciiTheme="majorHAnsi" w:hAnsiTheme="majorHAnsi"/>
          <w:sz w:val="16"/>
        </w:rPr>
        <w:t xml:space="preserve"> </w:t>
      </w:r>
      <w:r w:rsidRPr="009A6333">
        <w:rPr>
          <w:rFonts w:asciiTheme="majorHAnsi" w:hAnsiTheme="majorHAnsi"/>
          <w:vanish/>
          <w:sz w:val="16"/>
        </w:rPr>
        <w:t>(2005,</w:t>
      </w:r>
      <w:r w:rsidRPr="006667E6">
        <w:rPr>
          <w:rFonts w:asciiTheme="majorHAnsi" w:hAnsiTheme="majorHAnsi"/>
          <w:sz w:val="16"/>
        </w:rPr>
        <w:t xml:space="preserve"> </w:t>
      </w:r>
      <w:r w:rsidRPr="009A6333">
        <w:rPr>
          <w:rFonts w:asciiTheme="majorHAnsi" w:hAnsiTheme="majorHAnsi"/>
          <w:vanish/>
          <w:sz w:val="16"/>
        </w:rPr>
        <w:t>pp.</w:t>
      </w:r>
      <w:r w:rsidRPr="006667E6">
        <w:rPr>
          <w:rFonts w:asciiTheme="majorHAnsi" w:hAnsiTheme="majorHAnsi"/>
          <w:sz w:val="16"/>
        </w:rPr>
        <w:t xml:space="preserve"> </w:t>
      </w:r>
      <w:r w:rsidRPr="009A6333">
        <w:rPr>
          <w:rFonts w:asciiTheme="majorHAnsi" w:hAnsiTheme="majorHAnsi"/>
          <w:vanish/>
          <w:sz w:val="16"/>
        </w:rPr>
        <w:t>32–34),</w:t>
      </w:r>
      <w:r w:rsidRPr="006667E6">
        <w:rPr>
          <w:rFonts w:asciiTheme="majorHAnsi" w:hAnsiTheme="majorHAnsi"/>
          <w:sz w:val="16"/>
        </w:rPr>
        <w:t xml:space="preserve"> </w:t>
      </w:r>
      <w:r w:rsidRPr="009A6333">
        <w:rPr>
          <w:rFonts w:asciiTheme="majorHAnsi" w:hAnsiTheme="majorHAnsi"/>
          <w:vanish/>
          <w:sz w:val="16"/>
        </w:rPr>
        <w:t>made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observation</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Mifepristone,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useful</w:t>
      </w:r>
      <w:r w:rsidRPr="006667E6">
        <w:rPr>
          <w:rFonts w:asciiTheme="majorHAnsi" w:hAnsiTheme="majorHAnsi"/>
          <w:sz w:val="16"/>
        </w:rPr>
        <w:t xml:space="preserve"> </w:t>
      </w:r>
      <w:r w:rsidRPr="009A6333">
        <w:rPr>
          <w:rFonts w:asciiTheme="majorHAnsi" w:hAnsiTheme="majorHAnsi"/>
          <w:vanish/>
          <w:sz w:val="16"/>
        </w:rPr>
        <w:t>medicine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safe</w:t>
      </w:r>
      <w:r w:rsidRPr="006667E6">
        <w:rPr>
          <w:rFonts w:asciiTheme="majorHAnsi" w:hAnsiTheme="majorHAnsi"/>
          <w:sz w:val="16"/>
        </w:rPr>
        <w:t xml:space="preserve"> </w:t>
      </w:r>
      <w:r w:rsidRPr="009A6333">
        <w:rPr>
          <w:rFonts w:asciiTheme="majorHAnsi" w:hAnsiTheme="majorHAnsi"/>
          <w:vanish/>
          <w:sz w:val="16"/>
        </w:rPr>
        <w:t>abortion,</w:t>
      </w:r>
      <w:r w:rsidRPr="006667E6">
        <w:rPr>
          <w:rFonts w:asciiTheme="majorHAnsi" w:hAnsiTheme="majorHAnsi"/>
          <w:sz w:val="16"/>
        </w:rPr>
        <w:t xml:space="preserve"> </w:t>
      </w:r>
      <w:r w:rsidRPr="009A6333">
        <w:rPr>
          <w:rFonts w:asciiTheme="majorHAnsi" w:hAnsiTheme="majorHAnsi"/>
          <w:vanish/>
          <w:sz w:val="16"/>
        </w:rPr>
        <w:t>which</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self-administered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induce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discrete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noninvasive</w:t>
      </w:r>
      <w:r w:rsidRPr="006667E6">
        <w:rPr>
          <w:rFonts w:asciiTheme="majorHAnsi" w:hAnsiTheme="majorHAnsi"/>
          <w:sz w:val="16"/>
        </w:rPr>
        <w:t xml:space="preserve"> </w:t>
      </w:r>
      <w:r w:rsidRPr="009A6333">
        <w:rPr>
          <w:rFonts w:asciiTheme="majorHAnsi" w:hAnsiTheme="majorHAnsi"/>
          <w:vanish/>
          <w:sz w:val="16"/>
        </w:rPr>
        <w:t>medical</w:t>
      </w:r>
      <w:r w:rsidRPr="006667E6">
        <w:rPr>
          <w:rFonts w:asciiTheme="majorHAnsi" w:hAnsiTheme="majorHAnsi"/>
          <w:sz w:val="16"/>
        </w:rPr>
        <w:t xml:space="preserve"> </w:t>
      </w:r>
      <w:r w:rsidRPr="009A6333">
        <w:rPr>
          <w:rFonts w:asciiTheme="majorHAnsi" w:hAnsiTheme="majorHAnsi"/>
          <w:vanish/>
          <w:sz w:val="16"/>
        </w:rPr>
        <w:t>abortion</w:t>
      </w:r>
      <w:r w:rsidRPr="006667E6">
        <w:rPr>
          <w:rFonts w:asciiTheme="majorHAnsi" w:hAnsiTheme="majorHAnsi"/>
          <w:sz w:val="16"/>
        </w:rPr>
        <w:t xml:space="preserve"> </w:t>
      </w:r>
      <w:r w:rsidRPr="009A6333">
        <w:rPr>
          <w:rFonts w:asciiTheme="majorHAnsi" w:hAnsiTheme="majorHAnsi"/>
          <w:vanish/>
          <w:sz w:val="16"/>
        </w:rPr>
        <w:t>up</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2</w:t>
      </w:r>
      <w:r w:rsidRPr="006667E6">
        <w:rPr>
          <w:rFonts w:asciiTheme="majorHAnsi" w:hAnsiTheme="majorHAnsi"/>
          <w:sz w:val="16"/>
        </w:rPr>
        <w:t xml:space="preserve"> </w:t>
      </w:r>
      <w:r w:rsidRPr="009A6333">
        <w:rPr>
          <w:rFonts w:asciiTheme="majorHAnsi" w:hAnsiTheme="majorHAnsi"/>
          <w:vanish/>
          <w:sz w:val="16"/>
        </w:rPr>
        <w:t>weeks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gestation</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still</w:t>
      </w:r>
      <w:r w:rsidRPr="006667E6">
        <w:rPr>
          <w:rFonts w:asciiTheme="majorHAnsi" w:hAnsiTheme="majorHAnsi"/>
          <w:sz w:val="16"/>
        </w:rPr>
        <w:t xml:space="preserve"> </w:t>
      </w:r>
      <w:r w:rsidRPr="009A6333">
        <w:rPr>
          <w:rFonts w:asciiTheme="majorHAnsi" w:hAnsiTheme="majorHAnsi"/>
          <w:vanish/>
          <w:sz w:val="16"/>
        </w:rPr>
        <w:t>prohibitive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most</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wanting</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drug.</w:t>
      </w:r>
      <w:r w:rsidRPr="006667E6">
        <w:rPr>
          <w:rFonts w:asciiTheme="majorHAnsi" w:hAnsiTheme="majorHAnsi"/>
          <w:sz w:val="16"/>
        </w:rPr>
        <w:t xml:space="preserve"> </w:t>
      </w:r>
      <w:r w:rsidRPr="006667E6">
        <w:rPr>
          <w:rStyle w:val="Emphasis"/>
          <w:rFonts w:asciiTheme="majorHAnsi" w:hAnsiTheme="majorHAnsi"/>
          <w:highlight w:val="cyan"/>
        </w:rPr>
        <w:t>Some of</w:t>
      </w:r>
      <w:r w:rsidRPr="006667E6">
        <w:rPr>
          <w:rFonts w:asciiTheme="majorHAnsi" w:hAnsiTheme="majorHAnsi"/>
        </w:rPr>
        <w:t xml:space="preserve"> </w:t>
      </w:r>
      <w:r w:rsidRPr="009A6333">
        <w:rPr>
          <w:rFonts w:asciiTheme="majorHAnsi" w:hAnsiTheme="majorHAnsi"/>
          <w:vanish/>
        </w:rPr>
        <w:t>these</w:t>
      </w:r>
      <w:r w:rsidRPr="006667E6">
        <w:rPr>
          <w:rFonts w:asciiTheme="majorHAnsi" w:hAnsiTheme="majorHAnsi"/>
        </w:rPr>
        <w:t xml:space="preserve"> </w:t>
      </w:r>
      <w:r w:rsidRPr="006667E6">
        <w:rPr>
          <w:rStyle w:val="Emphasis"/>
          <w:rFonts w:asciiTheme="majorHAnsi" w:hAnsiTheme="majorHAnsi"/>
          <w:highlight w:val="cyan"/>
        </w:rPr>
        <w:t>essential contraceptives</w:t>
      </w:r>
      <w:r w:rsidRPr="009A6333">
        <w:rPr>
          <w:rFonts w:asciiTheme="majorHAnsi" w:hAnsiTheme="majorHAnsi"/>
          <w:vanish/>
        </w:rPr>
        <w:t>,</w:t>
      </w:r>
      <w:r w:rsidRPr="006667E6">
        <w:rPr>
          <w:rFonts w:asciiTheme="majorHAnsi" w:hAnsiTheme="majorHAnsi"/>
        </w:rPr>
        <w:t xml:space="preserve"> </w:t>
      </w:r>
      <w:r w:rsidRPr="009A6333">
        <w:rPr>
          <w:rFonts w:asciiTheme="majorHAnsi" w:hAnsiTheme="majorHAnsi"/>
          <w:vanish/>
        </w:rPr>
        <w:t>their</w:t>
      </w:r>
      <w:r w:rsidRPr="006667E6">
        <w:rPr>
          <w:rFonts w:asciiTheme="majorHAnsi" w:hAnsiTheme="majorHAnsi"/>
        </w:rPr>
        <w:t xml:space="preserve"> </w:t>
      </w:r>
      <w:r w:rsidRPr="009A6333">
        <w:rPr>
          <w:rFonts w:asciiTheme="majorHAnsi" w:hAnsiTheme="majorHAnsi"/>
          <w:vanish/>
        </w:rPr>
        <w:t>compositions</w:t>
      </w:r>
      <w:r w:rsidRPr="006667E6">
        <w:rPr>
          <w:rFonts w:asciiTheme="majorHAnsi" w:hAnsiTheme="majorHAnsi"/>
        </w:rPr>
        <w:t xml:space="preserve"> </w:t>
      </w:r>
      <w:r w:rsidRPr="006667E6">
        <w:rPr>
          <w:rStyle w:val="Emphasis"/>
          <w:rFonts w:asciiTheme="majorHAnsi" w:hAnsiTheme="majorHAnsi"/>
          <w:highlight w:val="cyan"/>
        </w:rPr>
        <w:t>or methods may be impacted by patent-right restrictions as data indicates that contraceptives</w:t>
      </w:r>
      <w:r w:rsidRPr="006667E6">
        <w:rPr>
          <w:rFonts w:asciiTheme="majorHAnsi" w:hAnsiTheme="majorHAnsi"/>
        </w:rPr>
        <w:t xml:space="preserve"> </w:t>
      </w:r>
      <w:r w:rsidRPr="009A6333">
        <w:rPr>
          <w:rFonts w:asciiTheme="majorHAnsi" w:hAnsiTheme="majorHAnsi"/>
          <w:vanish/>
        </w:rPr>
        <w:t>such</w:t>
      </w:r>
      <w:r w:rsidRPr="006667E6">
        <w:rPr>
          <w:rFonts w:asciiTheme="majorHAnsi" w:hAnsiTheme="majorHAnsi"/>
        </w:rPr>
        <w:t xml:space="preserve"> </w:t>
      </w:r>
      <w:r w:rsidRPr="009A6333">
        <w:rPr>
          <w:rFonts w:asciiTheme="majorHAnsi" w:hAnsiTheme="majorHAnsi"/>
          <w:vanish/>
        </w:rPr>
        <w:t>as</w:t>
      </w:r>
      <w:r w:rsidRPr="006667E6">
        <w:rPr>
          <w:rFonts w:asciiTheme="majorHAnsi" w:hAnsiTheme="majorHAnsi"/>
        </w:rPr>
        <w:t xml:space="preserve"> </w:t>
      </w:r>
      <w:r w:rsidRPr="009A6333">
        <w:rPr>
          <w:rFonts w:asciiTheme="majorHAnsi" w:hAnsiTheme="majorHAnsi"/>
          <w:vanish/>
        </w:rPr>
        <w:t>raltegravir,</w:t>
      </w:r>
      <w:r w:rsidRPr="006667E6">
        <w:rPr>
          <w:rFonts w:asciiTheme="majorHAnsi" w:hAnsiTheme="majorHAnsi"/>
        </w:rPr>
        <w:t xml:space="preserve"> </w:t>
      </w:r>
      <w:r w:rsidRPr="009A6333">
        <w:rPr>
          <w:rFonts w:asciiTheme="majorHAnsi" w:hAnsiTheme="majorHAnsi"/>
          <w:vanish/>
        </w:rPr>
        <w:t>levonorgestrel,</w:t>
      </w:r>
      <w:r w:rsidRPr="006667E6">
        <w:rPr>
          <w:rFonts w:asciiTheme="majorHAnsi" w:hAnsiTheme="majorHAnsi"/>
        </w:rPr>
        <w:t xml:space="preserve"> </w:t>
      </w:r>
      <w:r w:rsidRPr="009A6333">
        <w:rPr>
          <w:rFonts w:asciiTheme="majorHAnsi" w:hAnsiTheme="majorHAnsi"/>
          <w:vanish/>
        </w:rPr>
        <w:t>medroxyprogesterone</w:t>
      </w:r>
      <w:r w:rsidRPr="006667E6">
        <w:rPr>
          <w:rFonts w:asciiTheme="majorHAnsi" w:hAnsiTheme="majorHAnsi"/>
        </w:rPr>
        <w:t xml:space="preserve"> </w:t>
      </w:r>
      <w:r w:rsidRPr="009A6333">
        <w:rPr>
          <w:rFonts w:asciiTheme="majorHAnsi" w:hAnsiTheme="majorHAnsi"/>
          <w:vanish/>
        </w:rPr>
        <w:t>acetate,</w:t>
      </w:r>
      <w:r w:rsidRPr="006667E6">
        <w:rPr>
          <w:rFonts w:asciiTheme="majorHAnsi" w:hAnsiTheme="majorHAnsi"/>
        </w:rPr>
        <w:t xml:space="preserve"> </w:t>
      </w:r>
      <w:r w:rsidRPr="009A6333">
        <w:rPr>
          <w:rFonts w:asciiTheme="majorHAnsi" w:hAnsiTheme="majorHAnsi"/>
          <w:vanish/>
        </w:rPr>
        <w:t>process</w:t>
      </w:r>
      <w:r w:rsidRPr="006667E6">
        <w:rPr>
          <w:rFonts w:asciiTheme="majorHAnsi" w:hAnsiTheme="majorHAnsi"/>
        </w:rPr>
        <w:t xml:space="preserve"> </w:t>
      </w:r>
      <w:r w:rsidRPr="009A6333">
        <w:rPr>
          <w:rFonts w:asciiTheme="majorHAnsi" w:hAnsiTheme="majorHAnsi"/>
          <w:vanish/>
        </w:rPr>
        <w:t>of</w:t>
      </w:r>
      <w:r w:rsidRPr="006667E6">
        <w:rPr>
          <w:rFonts w:asciiTheme="majorHAnsi" w:hAnsiTheme="majorHAnsi"/>
        </w:rPr>
        <w:t xml:space="preserve"> </w:t>
      </w:r>
      <w:r w:rsidRPr="009A6333">
        <w:rPr>
          <w:rFonts w:asciiTheme="majorHAnsi" w:hAnsiTheme="majorHAnsi"/>
          <w:vanish/>
        </w:rPr>
        <w:t>extracting</w:t>
      </w:r>
      <w:r w:rsidRPr="006667E6">
        <w:rPr>
          <w:rFonts w:asciiTheme="majorHAnsi" w:hAnsiTheme="majorHAnsi"/>
        </w:rPr>
        <w:t xml:space="preserve"> </w:t>
      </w:r>
      <w:r w:rsidRPr="009A6333">
        <w:rPr>
          <w:rFonts w:asciiTheme="majorHAnsi" w:hAnsiTheme="majorHAnsi"/>
          <w:vanish/>
        </w:rPr>
        <w:t>ergometrine,</w:t>
      </w:r>
      <w:r w:rsidRPr="006667E6">
        <w:rPr>
          <w:rFonts w:asciiTheme="majorHAnsi" w:hAnsiTheme="majorHAnsi"/>
        </w:rPr>
        <w:t xml:space="preserve"> </w:t>
      </w:r>
      <w:r w:rsidRPr="009A6333">
        <w:rPr>
          <w:rFonts w:asciiTheme="majorHAnsi" w:hAnsiTheme="majorHAnsi"/>
          <w:vanish/>
        </w:rPr>
        <w:t>progesterone</w:t>
      </w:r>
      <w:r w:rsidRPr="006667E6">
        <w:rPr>
          <w:rFonts w:asciiTheme="majorHAnsi" w:hAnsiTheme="majorHAnsi"/>
        </w:rPr>
        <w:t xml:space="preserve"> </w:t>
      </w:r>
      <w:r w:rsidRPr="009A6333">
        <w:rPr>
          <w:rFonts w:asciiTheme="majorHAnsi" w:hAnsiTheme="majorHAnsi"/>
          <w:vanish/>
        </w:rPr>
        <w:t>and</w:t>
      </w:r>
      <w:r w:rsidRPr="006667E6">
        <w:rPr>
          <w:rFonts w:asciiTheme="majorHAnsi" w:hAnsiTheme="majorHAnsi"/>
        </w:rPr>
        <w:t xml:space="preserve"> </w:t>
      </w:r>
      <w:r w:rsidRPr="009A6333">
        <w:rPr>
          <w:rFonts w:asciiTheme="majorHAnsi" w:hAnsiTheme="majorHAnsi"/>
          <w:vanish/>
        </w:rPr>
        <w:t>the</w:t>
      </w:r>
      <w:r w:rsidRPr="006667E6">
        <w:rPr>
          <w:rFonts w:asciiTheme="majorHAnsi" w:hAnsiTheme="majorHAnsi"/>
        </w:rPr>
        <w:t xml:space="preserve"> </w:t>
      </w:r>
      <w:r w:rsidRPr="009A6333">
        <w:rPr>
          <w:rFonts w:asciiTheme="majorHAnsi" w:hAnsiTheme="majorHAnsi"/>
          <w:vanish/>
        </w:rPr>
        <w:t>composition</w:t>
      </w:r>
      <w:r w:rsidRPr="006667E6">
        <w:rPr>
          <w:rFonts w:asciiTheme="majorHAnsi" w:hAnsiTheme="majorHAnsi"/>
        </w:rPr>
        <w:t xml:space="preserve"> </w:t>
      </w:r>
      <w:r w:rsidRPr="009A6333">
        <w:rPr>
          <w:rFonts w:asciiTheme="majorHAnsi" w:hAnsiTheme="majorHAnsi"/>
          <w:vanish/>
        </w:rPr>
        <w:t>of</w:t>
      </w:r>
      <w:r w:rsidRPr="006667E6">
        <w:rPr>
          <w:rFonts w:asciiTheme="majorHAnsi" w:hAnsiTheme="majorHAnsi"/>
        </w:rPr>
        <w:t xml:space="preserve"> </w:t>
      </w:r>
      <w:r w:rsidRPr="009A6333">
        <w:rPr>
          <w:rFonts w:asciiTheme="majorHAnsi" w:hAnsiTheme="majorHAnsi"/>
          <w:vanish/>
        </w:rPr>
        <w:t>carbetocin</w:t>
      </w:r>
      <w:r w:rsidRPr="006667E6">
        <w:rPr>
          <w:rFonts w:asciiTheme="majorHAnsi" w:hAnsiTheme="majorHAnsi"/>
        </w:rPr>
        <w:t xml:space="preserve"> </w:t>
      </w:r>
      <w:r w:rsidRPr="006667E6">
        <w:rPr>
          <w:rStyle w:val="Emphasis"/>
          <w:rFonts w:asciiTheme="majorHAnsi" w:hAnsiTheme="majorHAnsi"/>
          <w:highlight w:val="cyan"/>
        </w:rPr>
        <w:t>are</w:t>
      </w:r>
      <w:r w:rsidRPr="006667E6">
        <w:rPr>
          <w:rFonts w:asciiTheme="majorHAnsi" w:hAnsiTheme="majorHAnsi"/>
        </w:rPr>
        <w:t xml:space="preserve"> </w:t>
      </w:r>
      <w:r w:rsidRPr="009A6333">
        <w:rPr>
          <w:rFonts w:asciiTheme="majorHAnsi" w:hAnsiTheme="majorHAnsi"/>
          <w:vanish/>
        </w:rPr>
        <w:t>more</w:t>
      </w:r>
      <w:r w:rsidRPr="006667E6">
        <w:rPr>
          <w:rFonts w:asciiTheme="majorHAnsi" w:hAnsiTheme="majorHAnsi"/>
        </w:rPr>
        <w:t xml:space="preserve"> </w:t>
      </w:r>
      <w:r w:rsidRPr="006667E6">
        <w:rPr>
          <w:rStyle w:val="Emphasis"/>
          <w:rFonts w:asciiTheme="majorHAnsi" w:hAnsiTheme="majorHAnsi"/>
          <w:highlight w:val="cyan"/>
        </w:rPr>
        <w:t>widely patented</w:t>
      </w:r>
      <w:r w:rsidRPr="006667E6">
        <w:rPr>
          <w:rFonts w:asciiTheme="majorHAnsi" w:hAnsiTheme="majorHAnsi"/>
        </w:rPr>
        <w:t xml:space="preserve"> </w:t>
      </w:r>
      <w:r w:rsidRPr="009A6333">
        <w:rPr>
          <w:rFonts w:asciiTheme="majorHAnsi" w:hAnsiTheme="majorHAnsi"/>
          <w:vanish/>
        </w:rPr>
        <w:t>(Drug</w:t>
      </w:r>
      <w:r w:rsidRPr="006667E6">
        <w:rPr>
          <w:rFonts w:asciiTheme="majorHAnsi" w:hAnsiTheme="majorHAnsi"/>
        </w:rPr>
        <w:t xml:space="preserve"> </w:t>
      </w:r>
      <w:r w:rsidRPr="009A6333">
        <w:rPr>
          <w:rFonts w:asciiTheme="majorHAnsi" w:hAnsiTheme="majorHAnsi"/>
          <w:vanish/>
        </w:rPr>
        <w:t>Patent</w:t>
      </w:r>
      <w:r w:rsidRPr="006667E6">
        <w:rPr>
          <w:rFonts w:asciiTheme="majorHAnsi" w:hAnsiTheme="majorHAnsi"/>
        </w:rPr>
        <w:t xml:space="preserve"> </w:t>
      </w:r>
      <w:r w:rsidRPr="009A6333">
        <w:rPr>
          <w:rFonts w:asciiTheme="majorHAnsi" w:hAnsiTheme="majorHAnsi"/>
          <w:vanish/>
        </w:rPr>
        <w:t>Watch;</w:t>
      </w:r>
      <w:r w:rsidRPr="006667E6">
        <w:rPr>
          <w:rFonts w:asciiTheme="majorHAnsi" w:hAnsiTheme="majorHAnsi"/>
        </w:rPr>
        <w:t xml:space="preserve"> </w:t>
      </w:r>
      <w:r w:rsidRPr="009A6333">
        <w:rPr>
          <w:rFonts w:asciiTheme="majorHAnsi" w:hAnsiTheme="majorHAnsi"/>
          <w:vanish/>
        </w:rPr>
        <w:t>European</w:t>
      </w:r>
      <w:r w:rsidRPr="006667E6">
        <w:rPr>
          <w:rFonts w:asciiTheme="majorHAnsi" w:hAnsiTheme="majorHAnsi"/>
        </w:rPr>
        <w:t xml:space="preserve"> </w:t>
      </w:r>
      <w:r w:rsidRPr="009A6333">
        <w:rPr>
          <w:rFonts w:asciiTheme="majorHAnsi" w:hAnsiTheme="majorHAnsi"/>
          <w:vanish/>
        </w:rPr>
        <w:t>Patent</w:t>
      </w:r>
      <w:r w:rsidRPr="006667E6">
        <w:rPr>
          <w:rFonts w:asciiTheme="majorHAnsi" w:hAnsiTheme="majorHAnsi"/>
        </w:rPr>
        <w:t xml:space="preserve"> </w:t>
      </w:r>
      <w:r w:rsidRPr="009A6333">
        <w:rPr>
          <w:rFonts w:asciiTheme="majorHAnsi" w:hAnsiTheme="majorHAnsi"/>
          <w:vanish/>
        </w:rPr>
        <w:t>Office;</w:t>
      </w:r>
      <w:r w:rsidRPr="006667E6">
        <w:rPr>
          <w:rFonts w:asciiTheme="majorHAnsi" w:hAnsiTheme="majorHAnsi"/>
        </w:rPr>
        <w:t xml:space="preserve"> </w:t>
      </w:r>
      <w:r w:rsidRPr="009A6333">
        <w:rPr>
          <w:rFonts w:asciiTheme="majorHAnsi" w:hAnsiTheme="majorHAnsi"/>
          <w:vanish/>
        </w:rPr>
        <w:t>Medicines</w:t>
      </w:r>
      <w:r w:rsidRPr="006667E6">
        <w:rPr>
          <w:rFonts w:asciiTheme="majorHAnsi" w:hAnsiTheme="majorHAnsi"/>
        </w:rPr>
        <w:t xml:space="preserve"> </w:t>
      </w:r>
      <w:r w:rsidRPr="009A6333">
        <w:rPr>
          <w:rFonts w:asciiTheme="majorHAnsi" w:hAnsiTheme="majorHAnsi"/>
          <w:vanish/>
        </w:rPr>
        <w:t>Patent</w:t>
      </w:r>
      <w:r w:rsidRPr="006667E6">
        <w:rPr>
          <w:rFonts w:asciiTheme="majorHAnsi" w:hAnsiTheme="majorHAnsi"/>
        </w:rPr>
        <w:t xml:space="preserve"> </w:t>
      </w:r>
      <w:r w:rsidRPr="009A6333">
        <w:rPr>
          <w:rFonts w:asciiTheme="majorHAnsi" w:hAnsiTheme="majorHAnsi"/>
          <w:vanish/>
        </w:rPr>
        <w:t>Pool,</w:t>
      </w:r>
      <w:r w:rsidRPr="006667E6">
        <w:rPr>
          <w:rFonts w:asciiTheme="majorHAnsi" w:hAnsiTheme="majorHAnsi"/>
        </w:rPr>
        <w:t xml:space="preserve"> </w:t>
      </w:r>
      <w:r w:rsidRPr="009A6333">
        <w:rPr>
          <w:rFonts w:asciiTheme="majorHAnsi" w:hAnsiTheme="majorHAnsi"/>
          <w:vanish/>
        </w:rPr>
        <w:t>2013,</w:t>
      </w:r>
      <w:r w:rsidRPr="006667E6">
        <w:rPr>
          <w:rFonts w:asciiTheme="majorHAnsi" w:hAnsiTheme="majorHAnsi"/>
        </w:rPr>
        <w:t xml:space="preserve"> </w:t>
      </w:r>
      <w:r w:rsidRPr="009A6333">
        <w:rPr>
          <w:rFonts w:asciiTheme="majorHAnsi" w:hAnsiTheme="majorHAnsi"/>
          <w:vanish/>
        </w:rPr>
        <w:t>p.</w:t>
      </w:r>
      <w:r w:rsidRPr="006667E6">
        <w:rPr>
          <w:rFonts w:asciiTheme="majorHAnsi" w:hAnsiTheme="majorHAnsi"/>
        </w:rPr>
        <w:t xml:space="preserve"> </w:t>
      </w:r>
      <w:r w:rsidRPr="009A6333">
        <w:rPr>
          <w:rFonts w:asciiTheme="majorHAnsi" w:hAnsiTheme="majorHAnsi"/>
          <w:vanish/>
        </w:rPr>
        <w:t>11).</w:t>
      </w:r>
      <w:r w:rsidRPr="006667E6">
        <w:rPr>
          <w:rFonts w:asciiTheme="majorHAnsi" w:hAnsiTheme="majorHAnsi"/>
        </w:rPr>
        <w:t xml:space="preserve"> </w:t>
      </w:r>
      <w:r w:rsidRPr="009A6333">
        <w:rPr>
          <w:rFonts w:asciiTheme="majorHAnsi" w:hAnsiTheme="majorHAnsi"/>
          <w:vanish/>
        </w:rPr>
        <w:t>This</w:t>
      </w:r>
      <w:r w:rsidRPr="006667E6">
        <w:rPr>
          <w:rFonts w:asciiTheme="majorHAnsi" w:hAnsiTheme="majorHAnsi"/>
        </w:rPr>
        <w:t xml:space="preserve"> </w:t>
      </w:r>
      <w:r w:rsidRPr="009A6333">
        <w:rPr>
          <w:rFonts w:asciiTheme="majorHAnsi" w:hAnsiTheme="majorHAnsi"/>
          <w:vanish/>
        </w:rPr>
        <w:t>may</w:t>
      </w:r>
      <w:r w:rsidRPr="006667E6">
        <w:rPr>
          <w:rFonts w:asciiTheme="majorHAnsi" w:hAnsiTheme="majorHAnsi"/>
        </w:rPr>
        <w:t xml:space="preserve"> </w:t>
      </w:r>
      <w:r w:rsidRPr="009A6333">
        <w:rPr>
          <w:rFonts w:asciiTheme="majorHAnsi" w:hAnsiTheme="majorHAnsi"/>
          <w:vanish/>
        </w:rPr>
        <w:t>be</w:t>
      </w:r>
      <w:r w:rsidRPr="006667E6">
        <w:rPr>
          <w:rFonts w:asciiTheme="majorHAnsi" w:hAnsiTheme="majorHAnsi"/>
          <w:highlight w:val="yellow"/>
        </w:rPr>
        <w:t xml:space="preserve"> </w:t>
      </w:r>
      <w:r w:rsidRPr="006667E6">
        <w:rPr>
          <w:rStyle w:val="Emphasis"/>
          <w:rFonts w:asciiTheme="majorHAnsi" w:hAnsiTheme="majorHAnsi"/>
          <w:highlight w:val="cyan"/>
        </w:rPr>
        <w:t>due</w:t>
      </w:r>
      <w:r w:rsidRPr="006667E6">
        <w:rPr>
          <w:rFonts w:asciiTheme="majorHAnsi" w:hAnsiTheme="majorHAnsi"/>
        </w:rPr>
        <w:t xml:space="preserve"> </w:t>
      </w:r>
      <w:r w:rsidRPr="009A6333">
        <w:rPr>
          <w:rFonts w:asciiTheme="majorHAnsi" w:hAnsiTheme="majorHAnsi"/>
          <w:vanish/>
        </w:rPr>
        <w:t>in</w:t>
      </w:r>
      <w:r w:rsidRPr="006667E6">
        <w:rPr>
          <w:rFonts w:asciiTheme="majorHAnsi" w:hAnsiTheme="majorHAnsi"/>
        </w:rPr>
        <w:t xml:space="preserve"> </w:t>
      </w:r>
      <w:r w:rsidRPr="009A6333">
        <w:rPr>
          <w:rFonts w:asciiTheme="majorHAnsi" w:hAnsiTheme="majorHAnsi"/>
          <w:vanish/>
        </w:rPr>
        <w:t>part</w:t>
      </w:r>
      <w:r w:rsidRPr="006667E6">
        <w:rPr>
          <w:rFonts w:asciiTheme="majorHAnsi" w:hAnsiTheme="majorHAnsi"/>
        </w:rPr>
        <w:t xml:space="preserve"> </w:t>
      </w:r>
      <w:r w:rsidRPr="006667E6">
        <w:rPr>
          <w:rStyle w:val="Emphasis"/>
          <w:rFonts w:asciiTheme="majorHAnsi" w:hAnsiTheme="majorHAnsi"/>
          <w:highlight w:val="cyan"/>
        </w:rPr>
        <w:t xml:space="preserve">to changes in national patent laws in many countries following the entry into </w:t>
      </w:r>
      <w:r w:rsidRPr="006667E6">
        <w:rPr>
          <w:rStyle w:val="Emphasis"/>
          <w:rFonts w:asciiTheme="majorHAnsi" w:hAnsiTheme="majorHAnsi"/>
          <w:highlight w:val="cyan"/>
        </w:rPr>
        <w:lastRenderedPageBreak/>
        <w:t>force of the TRIPS Agreement</w:t>
      </w:r>
      <w:r w:rsidRPr="009A6333">
        <w:rPr>
          <w:rFonts w:asciiTheme="majorHAnsi" w:hAnsiTheme="majorHAnsi"/>
          <w:vanish/>
        </w:rPr>
        <w:t>,</w:t>
      </w:r>
      <w:r w:rsidRPr="006667E6">
        <w:rPr>
          <w:rFonts w:asciiTheme="majorHAnsi" w:hAnsiTheme="majorHAnsi"/>
        </w:rPr>
        <w:t xml:space="preserve"> </w:t>
      </w:r>
      <w:r w:rsidRPr="009A6333">
        <w:rPr>
          <w:rFonts w:asciiTheme="majorHAnsi" w:hAnsiTheme="majorHAnsi"/>
          <w:vanish/>
        </w:rPr>
        <w:t>or</w:t>
      </w:r>
      <w:r w:rsidRPr="006667E6">
        <w:rPr>
          <w:rFonts w:asciiTheme="majorHAnsi" w:hAnsiTheme="majorHAnsi"/>
        </w:rPr>
        <w:t xml:space="preserve"> </w:t>
      </w:r>
      <w:r w:rsidRPr="009A6333">
        <w:rPr>
          <w:rFonts w:asciiTheme="majorHAnsi" w:hAnsiTheme="majorHAnsi"/>
          <w:vanish/>
        </w:rPr>
        <w:t>the</w:t>
      </w:r>
      <w:r w:rsidRPr="006667E6">
        <w:rPr>
          <w:rFonts w:asciiTheme="majorHAnsi" w:hAnsiTheme="majorHAnsi"/>
        </w:rPr>
        <w:t xml:space="preserve"> </w:t>
      </w:r>
      <w:r w:rsidRPr="009A6333">
        <w:rPr>
          <w:rFonts w:asciiTheme="majorHAnsi" w:hAnsiTheme="majorHAnsi"/>
          <w:vanish/>
        </w:rPr>
        <w:t>patenting</w:t>
      </w:r>
      <w:r w:rsidRPr="006667E6">
        <w:rPr>
          <w:rFonts w:asciiTheme="majorHAnsi" w:hAnsiTheme="majorHAnsi"/>
        </w:rPr>
        <w:t xml:space="preserve"> </w:t>
      </w:r>
      <w:r w:rsidRPr="009A6333">
        <w:rPr>
          <w:rFonts w:asciiTheme="majorHAnsi" w:hAnsiTheme="majorHAnsi"/>
          <w:vanish/>
        </w:rPr>
        <w:t>practices</w:t>
      </w:r>
      <w:r w:rsidRPr="006667E6">
        <w:rPr>
          <w:rFonts w:asciiTheme="majorHAnsi" w:hAnsiTheme="majorHAnsi"/>
        </w:rPr>
        <w:t xml:space="preserve"> </w:t>
      </w:r>
      <w:r w:rsidRPr="009A6333">
        <w:rPr>
          <w:rFonts w:asciiTheme="majorHAnsi" w:hAnsiTheme="majorHAnsi"/>
          <w:vanish/>
        </w:rPr>
        <w:t>of</w:t>
      </w:r>
      <w:r w:rsidRPr="006667E6">
        <w:rPr>
          <w:rFonts w:asciiTheme="majorHAnsi" w:hAnsiTheme="majorHAnsi"/>
        </w:rPr>
        <w:t xml:space="preserve"> </w:t>
      </w:r>
      <w:r w:rsidRPr="009A6333">
        <w:rPr>
          <w:rFonts w:asciiTheme="majorHAnsi" w:hAnsiTheme="majorHAnsi"/>
          <w:vanish/>
        </w:rPr>
        <w:t>applicants</w:t>
      </w:r>
      <w:r w:rsidRPr="006667E6">
        <w:rPr>
          <w:rFonts w:asciiTheme="majorHAnsi" w:hAnsiTheme="majorHAnsi"/>
        </w:rPr>
        <w:t xml:space="preserve"> </w:t>
      </w:r>
      <w:r w:rsidRPr="009A6333">
        <w:rPr>
          <w:rFonts w:asciiTheme="majorHAnsi" w:hAnsiTheme="majorHAnsi"/>
          <w:vanish/>
        </w:rPr>
        <w:t>(Medicines</w:t>
      </w:r>
      <w:r w:rsidRPr="006667E6">
        <w:rPr>
          <w:rFonts w:asciiTheme="majorHAnsi" w:hAnsiTheme="majorHAnsi"/>
        </w:rPr>
        <w:t xml:space="preserve"> </w:t>
      </w:r>
      <w:r w:rsidRPr="009A6333">
        <w:rPr>
          <w:rFonts w:asciiTheme="majorHAnsi" w:hAnsiTheme="majorHAnsi"/>
          <w:vanish/>
        </w:rPr>
        <w:t>Patent</w:t>
      </w:r>
      <w:r w:rsidRPr="006667E6">
        <w:rPr>
          <w:rFonts w:asciiTheme="majorHAnsi" w:hAnsiTheme="majorHAnsi"/>
        </w:rPr>
        <w:t xml:space="preserve"> </w:t>
      </w:r>
      <w:r w:rsidRPr="009A6333">
        <w:rPr>
          <w:rFonts w:asciiTheme="majorHAnsi" w:hAnsiTheme="majorHAnsi"/>
          <w:vanish/>
        </w:rPr>
        <w:t>Pool,</w:t>
      </w:r>
      <w:r w:rsidRPr="006667E6">
        <w:rPr>
          <w:rFonts w:asciiTheme="majorHAnsi" w:hAnsiTheme="majorHAnsi"/>
        </w:rPr>
        <w:t xml:space="preserve"> </w:t>
      </w:r>
      <w:r w:rsidRPr="009A6333">
        <w:rPr>
          <w:rFonts w:asciiTheme="majorHAnsi" w:hAnsiTheme="majorHAnsi"/>
          <w:vanish/>
        </w:rPr>
        <w:t>2013,</w:t>
      </w:r>
      <w:r w:rsidRPr="006667E6">
        <w:rPr>
          <w:rFonts w:asciiTheme="majorHAnsi" w:hAnsiTheme="majorHAnsi"/>
        </w:rPr>
        <w:t xml:space="preserve"> </w:t>
      </w:r>
      <w:r w:rsidRPr="009A6333">
        <w:rPr>
          <w:rFonts w:asciiTheme="majorHAnsi" w:hAnsiTheme="majorHAnsi"/>
          <w:vanish/>
        </w:rPr>
        <w:t>p.</w:t>
      </w:r>
      <w:r w:rsidRPr="006667E6">
        <w:rPr>
          <w:rFonts w:asciiTheme="majorHAnsi" w:hAnsiTheme="majorHAnsi"/>
        </w:rPr>
        <w:t xml:space="preserve"> </w:t>
      </w:r>
      <w:r w:rsidRPr="009A6333">
        <w:rPr>
          <w:rFonts w:asciiTheme="majorHAnsi" w:hAnsiTheme="majorHAnsi"/>
          <w:vanish/>
        </w:rPr>
        <w:t>11)</w:t>
      </w:r>
      <w:r w:rsidRPr="006667E6">
        <w:rPr>
          <w:rFonts w:asciiTheme="majorHAnsi" w:hAnsiTheme="majorHAnsi"/>
          <w:highlight w:val="yellow"/>
        </w:rPr>
        <w:t>.</w:t>
      </w:r>
      <w:r w:rsidRPr="006667E6">
        <w:rPr>
          <w:rFonts w:asciiTheme="majorHAnsi" w:hAnsiTheme="majorHAnsi"/>
        </w:rPr>
        <w:t xml:space="preserve"> </w:t>
      </w:r>
      <w:r w:rsidRPr="009A6333">
        <w:rPr>
          <w:rFonts w:asciiTheme="majorHAnsi" w:hAnsiTheme="majorHAnsi"/>
          <w:vanish/>
        </w:rPr>
        <w:t>Invariably,</w:t>
      </w:r>
      <w:r w:rsidRPr="006667E6">
        <w:rPr>
          <w:rFonts w:asciiTheme="majorHAnsi" w:hAnsiTheme="majorHAnsi"/>
        </w:rPr>
        <w:t xml:space="preserve"> </w:t>
      </w:r>
      <w:r w:rsidRPr="006667E6">
        <w:rPr>
          <w:rStyle w:val="Emphasis"/>
          <w:rFonts w:asciiTheme="majorHAnsi" w:hAnsiTheme="majorHAnsi"/>
          <w:highlight w:val="cyan"/>
        </w:rPr>
        <w:t xml:space="preserve">the inability to access better and high quality therapeutic treatments may mean that majority of </w:t>
      </w:r>
      <w:r>
        <w:rPr>
          <w:rStyle w:val="Emphasis"/>
          <w:rFonts w:asciiTheme="majorHAnsi" w:hAnsiTheme="majorHAnsi"/>
          <w:highlight w:val="cyan"/>
        </w:rPr>
        <w:t>[people]</w:t>
      </w:r>
      <w:r w:rsidRPr="006667E6">
        <w:rPr>
          <w:rStyle w:val="Emphasis"/>
          <w:rFonts w:asciiTheme="majorHAnsi" w:hAnsiTheme="majorHAnsi"/>
          <w:highlight w:val="cyan"/>
        </w:rPr>
        <w:t>, particularly in developing countries, may be restricted to a limited choice of contraceptives.</w:t>
      </w:r>
    </w:p>
    <w:p w14:paraId="2F4D1F6A" w14:textId="77777777" w:rsidR="009A6333" w:rsidRPr="006667E6" w:rsidRDefault="009A6333" w:rsidP="009A6333">
      <w:pPr>
        <w:rPr>
          <w:rFonts w:asciiTheme="majorHAnsi" w:hAnsiTheme="majorHAnsi"/>
          <w:sz w:val="16"/>
        </w:rPr>
      </w:pPr>
    </w:p>
    <w:p w14:paraId="3CBAE533" w14:textId="77777777" w:rsidR="009A6333" w:rsidRPr="006667E6" w:rsidRDefault="009A6333" w:rsidP="009A6333">
      <w:pPr>
        <w:pStyle w:val="Heading4"/>
        <w:rPr>
          <w:rFonts w:asciiTheme="majorHAnsi" w:hAnsiTheme="majorHAnsi" w:cs="Times New Roman"/>
          <w:sz w:val="27"/>
        </w:rPr>
      </w:pPr>
      <w:r w:rsidRPr="006667E6">
        <w:rPr>
          <w:rFonts w:asciiTheme="majorHAnsi" w:hAnsiTheme="majorHAnsi"/>
        </w:rPr>
        <w:t>This saves thousands every year and is key to global poverty reduction efforts</w:t>
      </w:r>
    </w:p>
    <w:p w14:paraId="68F79823" w14:textId="77777777" w:rsidR="009A6333" w:rsidRPr="006667E6" w:rsidRDefault="009A6333" w:rsidP="009A6333">
      <w:pPr>
        <w:pStyle w:val="NormalWeb"/>
        <w:spacing w:before="0" w:beforeAutospacing="0" w:after="0" w:afterAutospacing="0" w:line="480" w:lineRule="auto"/>
        <w:rPr>
          <w:rFonts w:asciiTheme="majorHAnsi" w:hAnsiTheme="majorHAnsi"/>
        </w:rPr>
      </w:pPr>
      <w:r w:rsidRPr="006667E6">
        <w:rPr>
          <w:rFonts w:asciiTheme="majorHAnsi" w:hAnsiTheme="majorHAnsi"/>
          <w:i/>
          <w:iCs/>
          <w:color w:val="000000"/>
          <w:sz w:val="20"/>
          <w:szCs w:val="20"/>
        </w:rPr>
        <w:t>(</w:t>
      </w:r>
      <w:r w:rsidRPr="006667E6">
        <w:rPr>
          <w:rStyle w:val="Style13ptBold"/>
          <w:rFonts w:asciiTheme="majorHAnsi" w:hAnsiTheme="majorHAnsi"/>
        </w:rPr>
        <w:t>Hocker 17</w:t>
      </w:r>
      <w:r w:rsidRPr="006667E6">
        <w:rPr>
          <w:rFonts w:asciiTheme="majorHAnsi" w:hAnsiTheme="majorHAnsi"/>
          <w:i/>
          <w:iCs/>
          <w:color w:val="000000"/>
          <w:sz w:val="20"/>
          <w:szCs w:val="20"/>
        </w:rPr>
        <w:t xml:space="preserve">) Kaitlin Hocker, 3 REASONS WHY CONTRACEPTION REDUCES POVERTY, The Borgen Project, 8/3/17, DOA: 7/27/20, </w:t>
      </w:r>
      <w:hyperlink r:id="rId98" w:history="1">
        <w:r w:rsidRPr="006667E6">
          <w:rPr>
            <w:rStyle w:val="Hyperlink"/>
            <w:rFonts w:asciiTheme="majorHAnsi" w:eastAsiaTheme="majorEastAsia" w:hAnsiTheme="majorHAnsi"/>
            <w:i/>
            <w:iCs/>
            <w:color w:val="1155CC"/>
            <w:sz w:val="20"/>
            <w:szCs w:val="20"/>
          </w:rPr>
          <w:t>https://borgenproject.org/contraception-reduces-poverty/</w:t>
        </w:r>
      </w:hyperlink>
      <w:r w:rsidRPr="006667E6">
        <w:rPr>
          <w:rFonts w:asciiTheme="majorHAnsi" w:hAnsiTheme="majorHAnsi"/>
          <w:i/>
          <w:iCs/>
          <w:color w:val="000000"/>
          <w:sz w:val="20"/>
          <w:szCs w:val="20"/>
        </w:rPr>
        <w:t>, RG</w:t>
      </w:r>
      <w:r w:rsidRPr="006667E6">
        <w:rPr>
          <w:rFonts w:asciiTheme="majorHAnsi" w:hAnsiTheme="majorHAnsi"/>
          <w:sz w:val="16"/>
        </w:rPr>
        <w:t xml:space="preserve"> </w:t>
      </w:r>
      <w:r>
        <w:rPr>
          <w:rFonts w:asciiTheme="majorHAnsi" w:hAnsiTheme="majorHAnsi"/>
          <w:sz w:val="16"/>
        </w:rPr>
        <w:t>Bracketed for gendered language</w:t>
      </w:r>
    </w:p>
    <w:p w14:paraId="7D9462E8" w14:textId="77777777" w:rsidR="009A6333" w:rsidRPr="006667E6" w:rsidRDefault="009A6333" w:rsidP="009A6333">
      <w:pPr>
        <w:pStyle w:val="NormalWeb"/>
        <w:spacing w:before="0" w:beforeAutospacing="0" w:after="0" w:afterAutospacing="0" w:line="480" w:lineRule="auto"/>
        <w:rPr>
          <w:rFonts w:asciiTheme="majorHAnsi" w:hAnsiTheme="majorHAnsi"/>
          <w:sz w:val="16"/>
        </w:rPr>
      </w:pPr>
      <w:r w:rsidRPr="009A6333">
        <w:rPr>
          <w:rFonts w:asciiTheme="majorHAnsi" w:hAnsiTheme="majorHAnsi"/>
          <w:vanish/>
          <w:color w:val="000000"/>
          <w:sz w:val="16"/>
          <w:szCs w:val="22"/>
        </w:rPr>
        <w:t>Here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are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three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facts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about</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relationship</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between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contraception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and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poverty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reduction</w:t>
      </w:r>
      <w:r w:rsidRPr="009A6333">
        <w:rPr>
          <w:rFonts w:asciiTheme="majorHAnsi" w:hAnsiTheme="majorHAnsi"/>
          <w:vanish/>
          <w:color w:val="000000"/>
          <w:sz w:val="16"/>
          <w:szCs w:val="14"/>
        </w:rPr>
        <w:t>:</w:t>
      </w:r>
      <w:r w:rsidRPr="006667E6">
        <w:rPr>
          <w:rFonts w:asciiTheme="majorHAnsi" w:hAnsiTheme="majorHAnsi"/>
          <w:color w:val="000000"/>
          <w:sz w:val="16"/>
          <w:szCs w:val="14"/>
        </w:rPr>
        <w:t xml:space="preserve"> </w:t>
      </w:r>
      <w:r w:rsidRPr="006667E6">
        <w:rPr>
          <w:rStyle w:val="Emphasis"/>
          <w:rFonts w:asciiTheme="majorHAnsi" w:hAnsiTheme="majorHAnsi"/>
          <w:highlight w:val="cyan"/>
        </w:rPr>
        <w:t xml:space="preserve">If </w:t>
      </w:r>
      <w:r>
        <w:rPr>
          <w:rStyle w:val="Emphasis"/>
          <w:rFonts w:asciiTheme="majorHAnsi" w:hAnsiTheme="majorHAnsi"/>
          <w:highlight w:val="cyan"/>
        </w:rPr>
        <w:t>[people]</w:t>
      </w:r>
      <w:r w:rsidRPr="006667E6">
        <w:rPr>
          <w:rStyle w:val="Emphasis"/>
          <w:rFonts w:asciiTheme="majorHAnsi" w:hAnsiTheme="majorHAnsi"/>
          <w:highlight w:val="cyan"/>
        </w:rPr>
        <w:t xml:space="preserve"> who currently lack</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means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to</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sexual</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health</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information,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well</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as</w:t>
      </w:r>
      <w:r w:rsidRPr="006667E6">
        <w:rPr>
          <w:rFonts w:asciiTheme="majorHAnsi" w:hAnsiTheme="majorHAnsi"/>
          <w:color w:val="000000"/>
          <w:sz w:val="16"/>
          <w:szCs w:val="22"/>
        </w:rPr>
        <w:t xml:space="preserve"> </w:t>
      </w:r>
      <w:r w:rsidRPr="006667E6">
        <w:rPr>
          <w:rStyle w:val="Emphasis"/>
          <w:rFonts w:asciiTheme="majorHAnsi" w:hAnsiTheme="majorHAnsi"/>
          <w:highlight w:val="cyan"/>
        </w:rPr>
        <w:t>proper contraception, were allowed access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to</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these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reproductive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tools,</w:t>
      </w:r>
      <w:r w:rsidRPr="006667E6">
        <w:rPr>
          <w:rFonts w:asciiTheme="majorHAnsi" w:hAnsiTheme="majorHAnsi"/>
          <w:color w:val="000000"/>
          <w:sz w:val="16"/>
          <w:szCs w:val="22"/>
        </w:rPr>
        <w:t xml:space="preserve"> </w:t>
      </w:r>
      <w:r w:rsidRPr="006667E6">
        <w:rPr>
          <w:rStyle w:val="Emphasis"/>
          <w:rFonts w:asciiTheme="majorHAnsi" w:hAnsiTheme="majorHAnsi"/>
          <w:highlight w:val="cyan"/>
        </w:rPr>
        <w:t>an estimated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35</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million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abortions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and</w:t>
      </w:r>
      <w:r w:rsidRPr="006667E6">
        <w:rPr>
          <w:rFonts w:asciiTheme="majorHAnsi" w:hAnsiTheme="majorHAnsi"/>
          <w:color w:val="000000"/>
          <w:sz w:val="16"/>
          <w:szCs w:val="22"/>
        </w:rPr>
        <w:t xml:space="preserve"> </w:t>
      </w:r>
      <w:r w:rsidRPr="006667E6">
        <w:rPr>
          <w:rStyle w:val="Emphasis"/>
          <w:rFonts w:asciiTheme="majorHAnsi" w:hAnsiTheme="majorHAnsi"/>
          <w:highlight w:val="cyan"/>
        </w:rPr>
        <w:t>76,000 maternal deaths would be prevented each year</w:t>
      </w:r>
      <w:r w:rsidRPr="009A6333">
        <w:rPr>
          <w:rFonts w:asciiTheme="majorHAnsi" w:hAnsiTheme="majorHAnsi"/>
          <w:vanish/>
          <w:color w:val="000000"/>
          <w:sz w:val="16"/>
          <w:szCs w:val="22"/>
        </w:rPr>
        <w: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Given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that</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abortions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far</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exceed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price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of</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standard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birth</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control,</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these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women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could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instead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spend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this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money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to</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provide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for</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their</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families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and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improve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their</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quality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of</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life.</w:t>
      </w:r>
      <w:r w:rsidRPr="006667E6">
        <w:rPr>
          <w:rFonts w:asciiTheme="majorHAnsi" w:hAnsiTheme="majorHAnsi"/>
          <w:color w:val="000000"/>
          <w:sz w:val="16"/>
          <w:szCs w:val="22"/>
        </w:rPr>
        <w:t xml:space="preserve"> </w:t>
      </w:r>
      <w:r w:rsidRPr="006667E6">
        <w:rPr>
          <w:rStyle w:val="Emphasis"/>
          <w:rFonts w:asciiTheme="majorHAnsi" w:hAnsiTheme="majorHAnsi"/>
          <w:highlight w:val="cyan"/>
        </w:rPr>
        <w:t>Saving women from</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premature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death</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from</w:t>
      </w:r>
      <w:r w:rsidRPr="006667E6">
        <w:rPr>
          <w:rFonts w:asciiTheme="majorHAnsi" w:hAnsiTheme="majorHAnsi"/>
          <w:color w:val="000000"/>
          <w:sz w:val="16"/>
          <w:szCs w:val="22"/>
        </w:rPr>
        <w:t xml:space="preserve"> </w:t>
      </w:r>
      <w:r w:rsidRPr="006667E6">
        <w:rPr>
          <w:rStyle w:val="Emphasis"/>
          <w:rFonts w:asciiTheme="majorHAnsi" w:hAnsiTheme="majorHAnsi"/>
          <w:highlight w:val="cyan"/>
        </w:rPr>
        <w:t>unwanted pregnancy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due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to</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lack</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of</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reproductive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education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and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resources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not</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only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beneficial</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regard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to</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humanitarian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measures,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but</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it</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also</w:t>
      </w:r>
      <w:r w:rsidRPr="006667E6">
        <w:rPr>
          <w:rFonts w:asciiTheme="majorHAnsi" w:hAnsiTheme="majorHAnsi"/>
          <w:color w:val="000000"/>
          <w:sz w:val="16"/>
          <w:szCs w:val="22"/>
        </w:rPr>
        <w:t xml:space="preserve"> </w:t>
      </w:r>
      <w:r w:rsidRPr="006667E6">
        <w:rPr>
          <w:rStyle w:val="Emphasis"/>
          <w:rFonts w:asciiTheme="majorHAnsi" w:hAnsiTheme="majorHAnsi"/>
          <w:highlight w:val="cyan"/>
        </w:rPr>
        <w:t>strengthens the economic security of the household. More people being integrated into the workforce, followed by a decrease in the number of dependents, provides a boost to economies worldwide.</w:t>
      </w:r>
      <w:r w:rsidRPr="006667E6">
        <w:rPr>
          <w:rFonts w:asciiTheme="majorHAnsi" w:hAnsiTheme="majorHAnsi"/>
          <w:color w:val="000000"/>
          <w:sz w:val="16"/>
          <w:szCs w:val="22"/>
          <w:shd w:val="clear" w:color="auto" w:fill="FFFF00"/>
        </w:rPr>
        <w:t xml:space="preserve"> </w:t>
      </w:r>
      <w:r w:rsidRPr="009A6333">
        <w:rPr>
          <w:rFonts w:asciiTheme="majorHAnsi" w:hAnsiTheme="majorHAnsi"/>
          <w:vanish/>
          <w:sz w:val="16"/>
        </w:rPr>
        <w:t>Populations</w:t>
      </w:r>
      <w:r w:rsidRPr="006667E6">
        <w:rPr>
          <w:rFonts w:asciiTheme="majorHAnsi" w:hAnsiTheme="majorHAnsi"/>
          <w:sz w:val="16"/>
        </w:rPr>
        <w:t xml:space="preserve"> </w:t>
      </w:r>
      <w:r w:rsidRPr="009A6333">
        <w:rPr>
          <w:rFonts w:asciiTheme="majorHAnsi" w:hAnsiTheme="majorHAnsi"/>
          <w:vanish/>
          <w:sz w:val="16"/>
        </w:rPr>
        <w:t>dense</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working-age</w:t>
      </w:r>
      <w:r w:rsidRPr="006667E6">
        <w:rPr>
          <w:rFonts w:asciiTheme="majorHAnsi" w:hAnsiTheme="majorHAnsi"/>
          <w:sz w:val="16"/>
        </w:rPr>
        <w:t xml:space="preserve"> </w:t>
      </w:r>
      <w:r w:rsidRPr="009A6333">
        <w:rPr>
          <w:rFonts w:asciiTheme="majorHAnsi" w:hAnsiTheme="majorHAnsi"/>
          <w:vanish/>
          <w:sz w:val="16"/>
        </w:rPr>
        <w:t>individuals</w:t>
      </w:r>
      <w:r w:rsidRPr="006667E6">
        <w:rPr>
          <w:rFonts w:asciiTheme="majorHAnsi" w:hAnsiTheme="majorHAnsi"/>
          <w:sz w:val="16"/>
        </w:rPr>
        <w:t xml:space="preserve"> </w:t>
      </w:r>
      <w:r w:rsidRPr="009A6333">
        <w:rPr>
          <w:rFonts w:asciiTheme="majorHAnsi" w:hAnsiTheme="majorHAnsi"/>
          <w:vanish/>
          <w:sz w:val="16"/>
        </w:rPr>
        <w:t>often</w:t>
      </w:r>
      <w:r w:rsidRPr="006667E6">
        <w:rPr>
          <w:rFonts w:asciiTheme="majorHAnsi" w:hAnsiTheme="majorHAnsi"/>
          <w:sz w:val="16"/>
        </w:rPr>
        <w:t xml:space="preserve"> </w:t>
      </w:r>
      <w:r w:rsidRPr="009A6333">
        <w:rPr>
          <w:rFonts w:asciiTheme="majorHAnsi" w:hAnsiTheme="majorHAnsi"/>
          <w:vanish/>
          <w:sz w:val="16"/>
        </w:rPr>
        <w:t>live</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more</w:t>
      </w:r>
      <w:r w:rsidRPr="006667E6">
        <w:rPr>
          <w:rFonts w:asciiTheme="majorHAnsi" w:hAnsiTheme="majorHAnsi"/>
          <w:sz w:val="16"/>
        </w:rPr>
        <w:t xml:space="preserve"> </w:t>
      </w:r>
      <w:r w:rsidRPr="009A6333">
        <w:rPr>
          <w:rFonts w:asciiTheme="majorHAnsi" w:hAnsiTheme="majorHAnsi"/>
          <w:vanish/>
          <w:sz w:val="16"/>
        </w:rPr>
        <w:t>developed</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given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surplus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people</w:t>
      </w:r>
      <w:r w:rsidRPr="006667E6">
        <w:rPr>
          <w:rFonts w:asciiTheme="majorHAnsi" w:hAnsiTheme="majorHAnsi"/>
          <w:sz w:val="16"/>
        </w:rPr>
        <w:t xml:space="preserve"> </w:t>
      </w:r>
      <w:r w:rsidRPr="009A6333">
        <w:rPr>
          <w:rFonts w:asciiTheme="majorHAnsi" w:hAnsiTheme="majorHAnsi"/>
          <w:vanish/>
          <w:sz w:val="16"/>
        </w:rPr>
        <w:t>contributing</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respective</w:t>
      </w:r>
      <w:r w:rsidRPr="006667E6">
        <w:rPr>
          <w:rFonts w:asciiTheme="majorHAnsi" w:hAnsiTheme="majorHAnsi"/>
          <w:sz w:val="16"/>
        </w:rPr>
        <w:t xml:space="preserve"> </w:t>
      </w:r>
      <w:r w:rsidRPr="009A6333">
        <w:rPr>
          <w:rFonts w:asciiTheme="majorHAnsi" w:hAnsiTheme="majorHAnsi"/>
          <w:vanish/>
          <w:sz w:val="16"/>
        </w:rPr>
        <w:t>economy.</w:t>
      </w:r>
      <w:r w:rsidRPr="006667E6">
        <w:rPr>
          <w:rFonts w:asciiTheme="majorHAnsi" w:hAnsiTheme="majorHAnsi"/>
          <w:sz w:val="16"/>
        </w:rPr>
        <w:t xml:space="preserve"> </w:t>
      </w:r>
      <w:r w:rsidRPr="009A6333">
        <w:rPr>
          <w:rFonts w:asciiTheme="majorHAnsi" w:hAnsiTheme="majorHAnsi"/>
          <w:vanish/>
          <w:sz w:val="16"/>
        </w:rPr>
        <w:t>Contraception</w:t>
      </w:r>
      <w:r w:rsidRPr="006667E6">
        <w:rPr>
          <w:rFonts w:asciiTheme="majorHAnsi" w:hAnsiTheme="majorHAnsi"/>
          <w:sz w:val="16"/>
        </w:rPr>
        <w:t xml:space="preserve"> </w:t>
      </w:r>
      <w:r w:rsidRPr="009A6333">
        <w:rPr>
          <w:rFonts w:asciiTheme="majorHAnsi" w:hAnsiTheme="majorHAnsi"/>
          <w:vanish/>
          <w:sz w:val="16"/>
        </w:rPr>
        <w:t>reduces</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sector</w:t>
      </w:r>
      <w:r w:rsidRPr="006667E6">
        <w:rPr>
          <w:rFonts w:asciiTheme="majorHAnsi" w:hAnsiTheme="majorHAnsi"/>
          <w:color w:val="000000"/>
          <w:sz w:val="16"/>
          <w:szCs w:val="22"/>
          <w:shd w:val="clear" w:color="auto" w:fill="FFFF00"/>
        </w:rPr>
        <w:t xml:space="preserve"> </w:t>
      </w:r>
      <w:r w:rsidRPr="006667E6">
        <w:rPr>
          <w:rStyle w:val="Emphasis"/>
          <w:rFonts w:asciiTheme="majorHAnsi" w:hAnsiTheme="majorHAnsi"/>
          <w:highlight w:val="cyan"/>
        </w:rPr>
        <w:t>because adults who either choose not to have children or delay the rate at which they have children have more</w:t>
      </w:r>
      <w:r w:rsidRPr="006667E6">
        <w:rPr>
          <w:rFonts w:asciiTheme="majorHAnsi" w:hAnsiTheme="majorHAnsi"/>
          <w:color w:val="000000"/>
          <w:sz w:val="16"/>
          <w:szCs w:val="22"/>
          <w:shd w:val="clear" w:color="auto" w:fill="FFFF00"/>
        </w:rPr>
        <w:t xml:space="preserve"> </w:t>
      </w:r>
      <w:r w:rsidRPr="009A6333">
        <w:rPr>
          <w:rFonts w:asciiTheme="majorHAnsi" w:hAnsiTheme="majorHAnsi"/>
          <w:vanish/>
          <w:sz w:val="16"/>
        </w:rPr>
        <w:t>time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color w:val="000000"/>
          <w:sz w:val="16"/>
          <w:szCs w:val="22"/>
          <w:shd w:val="clear" w:color="auto" w:fill="FFFF00"/>
        </w:rPr>
        <w:t xml:space="preserve"> </w:t>
      </w:r>
      <w:r w:rsidRPr="006667E6">
        <w:rPr>
          <w:rStyle w:val="Emphasis"/>
          <w:rFonts w:asciiTheme="majorHAnsi" w:hAnsiTheme="majorHAnsi"/>
          <w:highlight w:val="cyan"/>
        </w:rPr>
        <w:t>resources to earn better-living potentials</w:t>
      </w:r>
      <w:r w:rsidRPr="006667E6">
        <w:rPr>
          <w:rFonts w:asciiTheme="majorHAnsi" w:hAnsiTheme="majorHAnsi"/>
          <w:color w:val="000000"/>
          <w:sz w:val="16"/>
          <w:szCs w:val="22"/>
          <w:shd w:val="clear" w:color="auto" w:fill="FFFF00"/>
        </w:rPr>
        <w:t xml:space="preserve"> </w:t>
      </w:r>
      <w:r w:rsidRPr="009A6333">
        <w:rPr>
          <w:rFonts w:asciiTheme="majorHAnsi" w:hAnsiTheme="majorHAnsi"/>
          <w:vanish/>
          <w:sz w:val="16"/>
        </w:rPr>
        <w:t>when</w:t>
      </w:r>
      <w:r w:rsidRPr="006667E6">
        <w:rPr>
          <w:rFonts w:asciiTheme="majorHAnsi" w:hAnsiTheme="majorHAnsi"/>
          <w:sz w:val="16"/>
        </w:rPr>
        <w:t xml:space="preserve"> </w:t>
      </w:r>
      <w:r w:rsidRPr="009A6333">
        <w:rPr>
          <w:rFonts w:asciiTheme="majorHAnsi" w:hAnsiTheme="majorHAnsi"/>
          <w:vanish/>
          <w:sz w:val="16"/>
        </w:rPr>
        <w:t>compared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those</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must</w:t>
      </w:r>
      <w:r w:rsidRPr="006667E6">
        <w:rPr>
          <w:rFonts w:asciiTheme="majorHAnsi" w:hAnsiTheme="majorHAnsi"/>
          <w:sz w:val="16"/>
        </w:rPr>
        <w:t xml:space="preserve"> </w:t>
      </w:r>
      <w:r w:rsidRPr="009A6333">
        <w:rPr>
          <w:rFonts w:asciiTheme="majorHAnsi" w:hAnsiTheme="majorHAnsi"/>
          <w:vanish/>
          <w:sz w:val="16"/>
        </w:rPr>
        <w:t>use</w:t>
      </w:r>
      <w:r w:rsidRPr="006667E6">
        <w:rPr>
          <w:rFonts w:asciiTheme="majorHAnsi" w:hAnsiTheme="majorHAnsi"/>
          <w:sz w:val="16"/>
        </w:rPr>
        <w:t xml:space="preserve"> </w:t>
      </w:r>
      <w:r w:rsidRPr="009A6333">
        <w:rPr>
          <w:rFonts w:asciiTheme="majorHAnsi" w:hAnsiTheme="majorHAnsi"/>
          <w:vanish/>
          <w:sz w:val="16"/>
        </w:rPr>
        <w:t>their</w:t>
      </w:r>
      <w:r w:rsidRPr="006667E6">
        <w:rPr>
          <w:rFonts w:asciiTheme="majorHAnsi" w:hAnsiTheme="majorHAnsi"/>
          <w:sz w:val="16"/>
        </w:rPr>
        <w:t xml:space="preserve"> </w:t>
      </w:r>
      <w:r w:rsidRPr="009A6333">
        <w:rPr>
          <w:rFonts w:asciiTheme="majorHAnsi" w:hAnsiTheme="majorHAnsi"/>
          <w:vanish/>
          <w:sz w:val="16"/>
        </w:rPr>
        <w:t>income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provide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their</w:t>
      </w:r>
      <w:r w:rsidRPr="006667E6">
        <w:rPr>
          <w:rFonts w:asciiTheme="majorHAnsi" w:hAnsiTheme="majorHAnsi"/>
          <w:sz w:val="16"/>
        </w:rPr>
        <w:t xml:space="preserve"> </w:t>
      </w:r>
      <w:r w:rsidRPr="009A6333">
        <w:rPr>
          <w:rFonts w:asciiTheme="majorHAnsi" w:hAnsiTheme="majorHAnsi"/>
          <w:vanish/>
          <w:sz w:val="16"/>
        </w:rPr>
        <w:t>families.</w:t>
      </w:r>
      <w:r w:rsidRPr="006667E6">
        <w:rPr>
          <w:rFonts w:asciiTheme="majorHAnsi" w:hAnsiTheme="majorHAnsi"/>
          <w:sz w:val="16"/>
        </w:rPr>
        <w:t xml:space="preserve"> </w:t>
      </w:r>
      <w:r w:rsidRPr="009A6333">
        <w:rPr>
          <w:rFonts w:asciiTheme="majorHAnsi" w:hAnsiTheme="majorHAnsi"/>
          <w:vanish/>
          <w:sz w:val="16"/>
        </w:rPr>
        <w:t>While</w:t>
      </w:r>
      <w:r w:rsidRPr="006667E6">
        <w:rPr>
          <w:rFonts w:asciiTheme="majorHAnsi" w:hAnsiTheme="majorHAnsi"/>
          <w:sz w:val="16"/>
        </w:rPr>
        <w:t xml:space="preserve"> </w:t>
      </w:r>
      <w:r w:rsidRPr="009A6333">
        <w:rPr>
          <w:rFonts w:asciiTheme="majorHAnsi" w:hAnsiTheme="majorHAnsi"/>
          <w:vanish/>
          <w:sz w:val="16"/>
        </w:rPr>
        <w:t>education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international</w:t>
      </w:r>
      <w:r w:rsidRPr="006667E6">
        <w:rPr>
          <w:rFonts w:asciiTheme="majorHAnsi" w:hAnsiTheme="majorHAnsi"/>
          <w:sz w:val="16"/>
        </w:rPr>
        <w:t xml:space="preserve"> </w:t>
      </w:r>
      <w:r w:rsidRPr="009A6333">
        <w:rPr>
          <w:rFonts w:asciiTheme="majorHAnsi" w:hAnsiTheme="majorHAnsi"/>
          <w:vanish/>
          <w:sz w:val="16"/>
        </w:rPr>
        <w:t>aid</w:t>
      </w:r>
      <w:r w:rsidRPr="006667E6">
        <w:rPr>
          <w:rFonts w:asciiTheme="majorHAnsi" w:hAnsiTheme="majorHAnsi"/>
          <w:sz w:val="16"/>
        </w:rPr>
        <w:t xml:space="preserve"> </w:t>
      </w:r>
      <w:r w:rsidRPr="009A6333">
        <w:rPr>
          <w:rFonts w:asciiTheme="majorHAnsi" w:hAnsiTheme="majorHAnsi"/>
          <w:vanish/>
          <w:sz w:val="16"/>
        </w:rPr>
        <w:t>offer</w:t>
      </w:r>
      <w:r w:rsidRPr="006667E6">
        <w:rPr>
          <w:rFonts w:asciiTheme="majorHAnsi" w:hAnsiTheme="majorHAnsi"/>
          <w:sz w:val="16"/>
        </w:rPr>
        <w:t xml:space="preserve"> </w:t>
      </w:r>
      <w:r w:rsidRPr="009A6333">
        <w:rPr>
          <w:rFonts w:asciiTheme="majorHAnsi" w:hAnsiTheme="majorHAnsi"/>
          <w:vanish/>
          <w:sz w:val="16"/>
        </w:rPr>
        <w:t>clear</w:t>
      </w:r>
      <w:r w:rsidRPr="006667E6">
        <w:rPr>
          <w:rFonts w:asciiTheme="majorHAnsi" w:hAnsiTheme="majorHAnsi"/>
          <w:sz w:val="16"/>
        </w:rPr>
        <w:t xml:space="preserve"> </w:t>
      </w:r>
      <w:r w:rsidRPr="009A6333">
        <w:rPr>
          <w:rFonts w:asciiTheme="majorHAnsi" w:hAnsiTheme="majorHAnsi"/>
          <w:vanish/>
          <w:sz w:val="16"/>
        </w:rPr>
        <w:t>benefits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fight</w:t>
      </w:r>
      <w:r w:rsidRPr="006667E6">
        <w:rPr>
          <w:rFonts w:asciiTheme="majorHAnsi" w:hAnsiTheme="majorHAnsi"/>
          <w:sz w:val="16"/>
        </w:rPr>
        <w:t xml:space="preserve"> </w:t>
      </w:r>
      <w:r w:rsidRPr="009A6333">
        <w:rPr>
          <w:rFonts w:asciiTheme="majorHAnsi" w:hAnsiTheme="majorHAnsi"/>
          <w:vanish/>
          <w:sz w:val="16"/>
        </w:rPr>
        <w:t>against</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poverty,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growth</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of</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excessive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population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counters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these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measures.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Given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current</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population’s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exponential</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growth,</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economies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and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civil</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services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of</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developing</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countries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already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lack</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capacity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or</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resources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to</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provide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for</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influx</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of</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people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to</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come.</w:t>
      </w:r>
      <w:r w:rsidRPr="006667E6">
        <w:rPr>
          <w:rFonts w:asciiTheme="majorHAnsi" w:hAnsiTheme="majorHAnsi"/>
          <w:color w:val="000000"/>
          <w:sz w:val="16"/>
          <w:szCs w:val="22"/>
        </w:rPr>
        <w:t xml:space="preserve"> </w:t>
      </w:r>
      <w:r w:rsidRPr="006667E6">
        <w:rPr>
          <w:rStyle w:val="Emphasis"/>
          <w:rFonts w:asciiTheme="majorHAnsi" w:hAnsiTheme="majorHAnsi"/>
          <w:highlight w:val="cyan"/>
        </w:rPr>
        <w:t>The ways in which</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global</w:t>
      </w:r>
      <w:r w:rsidRPr="006667E6">
        <w:rPr>
          <w:rFonts w:asciiTheme="majorHAnsi" w:hAnsiTheme="majorHAnsi"/>
          <w:color w:val="000000"/>
          <w:sz w:val="16"/>
          <w:szCs w:val="22"/>
        </w:rPr>
        <w:t xml:space="preserve"> </w:t>
      </w:r>
      <w:r w:rsidRPr="006667E6">
        <w:rPr>
          <w:rStyle w:val="Emphasis"/>
          <w:rFonts w:asciiTheme="majorHAnsi" w:hAnsiTheme="majorHAnsi"/>
          <w:highlight w:val="cyan"/>
        </w:rPr>
        <w:t>poverty is combatted today may no longer be effective in the future if contraception is not accessible</w:t>
      </w:r>
      <w:r w:rsidRPr="009A6333">
        <w:rPr>
          <w:rFonts w:asciiTheme="majorHAnsi" w:hAnsiTheme="majorHAnsi"/>
          <w:vanish/>
          <w:color w:val="000000"/>
          <w:sz w:val="16"/>
          <w:szCs w:val="22"/>
        </w:rPr>
        <w: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Family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planning</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means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more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than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just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preventing</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unwanted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pregnancies.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According</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to</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former</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executive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director</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of</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UN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Population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Fund,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late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Babtunde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Osotimehin,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“It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is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most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significant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investment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to</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promote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human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capital</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development,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combat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poverty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harness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demographic</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dividend,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thus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contributing</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to</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equitable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sustainable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economic</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development.”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Funding</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family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programming</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can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ensure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that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contraception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reduces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poverty,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it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will</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remain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effective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for</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generations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to</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come.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Additionally,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it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will</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help</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planet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utilize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its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limited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resources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more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effectively.</w:t>
      </w:r>
    </w:p>
    <w:p w14:paraId="40A36993" w14:textId="77777777" w:rsidR="009A6333" w:rsidRPr="006667E6" w:rsidRDefault="009A6333" w:rsidP="009A6333">
      <w:pPr>
        <w:rPr>
          <w:rFonts w:asciiTheme="majorHAnsi" w:hAnsiTheme="majorHAnsi"/>
        </w:rPr>
      </w:pPr>
    </w:p>
    <w:p w14:paraId="5815F9A7" w14:textId="77777777" w:rsidR="009A6333" w:rsidRPr="006667E6" w:rsidRDefault="009A6333" w:rsidP="009A6333">
      <w:pPr>
        <w:pStyle w:val="Heading4"/>
        <w:rPr>
          <w:rFonts w:asciiTheme="majorHAnsi" w:hAnsiTheme="majorHAnsi"/>
        </w:rPr>
      </w:pPr>
      <w:r w:rsidRPr="006667E6">
        <w:rPr>
          <w:rFonts w:asciiTheme="majorHAnsi" w:hAnsiTheme="majorHAnsi"/>
        </w:rPr>
        <w:t>Contraception provides a direct rupture to cyclical poverty</w:t>
      </w:r>
    </w:p>
    <w:p w14:paraId="5E175FEC" w14:textId="77777777" w:rsidR="009A6333" w:rsidRPr="006667E6" w:rsidRDefault="009A6333" w:rsidP="009A6333">
      <w:pPr>
        <w:pStyle w:val="NormalWeb"/>
        <w:spacing w:before="0" w:beforeAutospacing="0" w:after="0" w:afterAutospacing="0" w:line="480" w:lineRule="auto"/>
        <w:rPr>
          <w:rFonts w:asciiTheme="majorHAnsi" w:hAnsiTheme="majorHAnsi"/>
        </w:rPr>
      </w:pPr>
      <w:r w:rsidRPr="006667E6">
        <w:rPr>
          <w:rStyle w:val="Style13ptBold"/>
          <w:rFonts w:asciiTheme="majorHAnsi" w:hAnsiTheme="majorHAnsi"/>
        </w:rPr>
        <w:t>(Bailey 14</w:t>
      </w:r>
      <w:r w:rsidRPr="006667E6">
        <w:rPr>
          <w:rFonts w:asciiTheme="majorHAnsi" w:hAnsiTheme="majorHAnsi"/>
          <w:i/>
          <w:iCs/>
          <w:color w:val="000000"/>
          <w:sz w:val="20"/>
          <w:szCs w:val="20"/>
        </w:rPr>
        <w:t xml:space="preserve">) Martha J. Bailey et. al, DO FAMILY PLANNING PROGRAMS DECREASE POVERTY? EVIDENCE FROM PUBLIC CENSUS DATA, The National Institute of Health, 10/22/14, DOA: 7/27/20, </w:t>
      </w:r>
      <w:hyperlink r:id="rId99" w:history="1">
        <w:r w:rsidRPr="006667E6">
          <w:rPr>
            <w:rStyle w:val="Hyperlink"/>
            <w:rFonts w:asciiTheme="majorHAnsi" w:eastAsiaTheme="majorEastAsia" w:hAnsiTheme="majorHAnsi"/>
            <w:i/>
            <w:iCs/>
            <w:color w:val="1155CC"/>
            <w:sz w:val="20"/>
            <w:szCs w:val="20"/>
          </w:rPr>
          <w:t>https://www.ncbi.nlm.nih.gov/pmc/articles/PMC4206087/</w:t>
        </w:r>
      </w:hyperlink>
      <w:r w:rsidRPr="006667E6">
        <w:rPr>
          <w:rFonts w:asciiTheme="majorHAnsi" w:hAnsiTheme="majorHAnsi"/>
          <w:i/>
          <w:iCs/>
          <w:color w:val="000000"/>
          <w:sz w:val="20"/>
          <w:szCs w:val="20"/>
        </w:rPr>
        <w:t>, RG</w:t>
      </w:r>
    </w:p>
    <w:p w14:paraId="41C7BBEC" w14:textId="77777777" w:rsidR="009A6333" w:rsidRPr="006667E6" w:rsidRDefault="009A6333" w:rsidP="009A6333">
      <w:pPr>
        <w:pStyle w:val="NormalWeb"/>
        <w:spacing w:before="0" w:beforeAutospacing="0" w:after="0" w:afterAutospacing="0" w:line="480" w:lineRule="auto"/>
        <w:rPr>
          <w:rFonts w:asciiTheme="majorHAnsi" w:hAnsiTheme="majorHAnsi"/>
          <w:sz w:val="16"/>
        </w:rPr>
      </w:pPr>
      <w:r w:rsidRPr="009A6333">
        <w:rPr>
          <w:rFonts w:asciiTheme="majorHAnsi" w:hAnsiTheme="majorHAnsi"/>
          <w:vanish/>
          <w:color w:val="000000"/>
          <w:sz w:val="16"/>
          <w:szCs w:val="14"/>
        </w:rPr>
        <w:t>Our</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research</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design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compares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poverty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rates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of</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individuals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born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in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years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leading</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up</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to</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just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after</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federally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funded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family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planning</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programs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began.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We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draw</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upon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several</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public-use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datasets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that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measure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individuals’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ages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place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of</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residence: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1980</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US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decennial</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census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observes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potentially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affected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cohorts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children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2000</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census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2005–2011</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American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Community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Survey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(ACS)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observes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same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cohorts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adults.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22"/>
        </w:rPr>
        <w:t>Our</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results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show</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that</w:t>
      </w:r>
      <w:r w:rsidRPr="006667E6">
        <w:rPr>
          <w:rFonts w:asciiTheme="majorHAnsi" w:hAnsiTheme="majorHAnsi"/>
          <w:color w:val="000000"/>
          <w:sz w:val="16"/>
          <w:szCs w:val="22"/>
        </w:rPr>
        <w:t xml:space="preserve"> </w:t>
      </w:r>
      <w:r w:rsidRPr="009A6333">
        <w:rPr>
          <w:rFonts w:asciiTheme="majorHAnsi" w:hAnsiTheme="majorHAnsi"/>
          <w:vanish/>
          <w:sz w:val="16"/>
        </w:rPr>
        <w:t>federally</w:t>
      </w:r>
      <w:r w:rsidRPr="006667E6">
        <w:rPr>
          <w:rFonts w:asciiTheme="majorHAnsi" w:hAnsiTheme="majorHAnsi"/>
          <w:sz w:val="16"/>
        </w:rPr>
        <w:t xml:space="preserve"> </w:t>
      </w:r>
      <w:r w:rsidRPr="009A6333">
        <w:rPr>
          <w:rFonts w:asciiTheme="majorHAnsi" w:hAnsiTheme="majorHAnsi"/>
          <w:vanish/>
          <w:sz w:val="16"/>
        </w:rPr>
        <w:t>funded</w:t>
      </w:r>
      <w:r w:rsidRPr="006667E6">
        <w:rPr>
          <w:rFonts w:asciiTheme="majorHAnsi" w:hAnsiTheme="majorHAnsi"/>
          <w:color w:val="000000"/>
          <w:sz w:val="16"/>
          <w:szCs w:val="22"/>
          <w:shd w:val="clear" w:color="auto" w:fill="FFFF00"/>
        </w:rPr>
        <w:t xml:space="preserve"> </w:t>
      </w:r>
      <w:r w:rsidRPr="006667E6">
        <w:rPr>
          <w:rStyle w:val="Emphasis"/>
          <w:rFonts w:asciiTheme="majorHAnsi" w:hAnsiTheme="majorHAnsi"/>
          <w:highlight w:val="cyan"/>
        </w:rPr>
        <w:t>family planning programs are associated with significant reductions in child poverty rates</w:t>
      </w:r>
      <w:r w:rsidRPr="006667E6">
        <w:rPr>
          <w:rFonts w:asciiTheme="majorHAnsi" w:hAnsiTheme="majorHAnsi"/>
          <w:color w:val="000000"/>
          <w:sz w:val="16"/>
          <w:szCs w:val="22"/>
          <w:shd w:val="clear" w:color="auto" w:fill="FFFF00"/>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later,</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rates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adulthood.3</w:t>
      </w:r>
      <w:r w:rsidRPr="006667E6">
        <w:rPr>
          <w:rFonts w:asciiTheme="majorHAnsi" w:hAnsiTheme="majorHAnsi"/>
          <w:color w:val="000000"/>
          <w:sz w:val="16"/>
          <w:szCs w:val="22"/>
          <w:shd w:val="clear" w:color="auto" w:fill="FFFF00"/>
        </w:rPr>
        <w:t xml:space="preserve"> </w:t>
      </w:r>
      <w:r w:rsidRPr="006667E6">
        <w:rPr>
          <w:rStyle w:val="Emphasis"/>
          <w:rFonts w:asciiTheme="majorHAnsi" w:hAnsiTheme="majorHAnsi"/>
          <w:highlight w:val="cyan"/>
        </w:rPr>
        <w:t>Individuals</w:t>
      </w:r>
      <w:r w:rsidRPr="006667E6">
        <w:rPr>
          <w:rFonts w:asciiTheme="majorHAnsi" w:hAnsiTheme="majorHAnsi"/>
          <w:color w:val="000000"/>
          <w:sz w:val="16"/>
          <w:szCs w:val="22"/>
          <w:shd w:val="clear" w:color="auto" w:fill="FFFF00"/>
        </w:rPr>
        <w:t xml:space="preserve"> </w:t>
      </w:r>
      <w:r w:rsidRPr="009A6333">
        <w:rPr>
          <w:rFonts w:asciiTheme="majorHAnsi" w:hAnsiTheme="majorHAnsi"/>
          <w:vanish/>
          <w:sz w:val="16"/>
        </w:rPr>
        <w:t>born</w:t>
      </w:r>
      <w:r w:rsidRPr="006667E6">
        <w:rPr>
          <w:rFonts w:asciiTheme="majorHAnsi" w:hAnsiTheme="majorHAnsi"/>
          <w:sz w:val="16"/>
        </w:rPr>
        <w:t xml:space="preserve"> </w:t>
      </w:r>
      <w:r w:rsidRPr="009A6333">
        <w:rPr>
          <w:rFonts w:asciiTheme="majorHAnsi" w:hAnsiTheme="majorHAnsi"/>
          <w:vanish/>
          <w:sz w:val="16"/>
        </w:rPr>
        <w:t>one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six</w:t>
      </w:r>
      <w:r w:rsidRPr="006667E6">
        <w:rPr>
          <w:rFonts w:asciiTheme="majorHAnsi" w:hAnsiTheme="majorHAnsi"/>
          <w:sz w:val="16"/>
        </w:rPr>
        <w:t xml:space="preserve"> </w:t>
      </w:r>
      <w:r w:rsidRPr="009A6333">
        <w:rPr>
          <w:rFonts w:asciiTheme="majorHAnsi" w:hAnsiTheme="majorHAnsi"/>
          <w:vanish/>
          <w:sz w:val="16"/>
        </w:rPr>
        <w:t>years</w:t>
      </w:r>
      <w:r w:rsidRPr="006667E6">
        <w:rPr>
          <w:rFonts w:asciiTheme="majorHAnsi" w:hAnsiTheme="majorHAnsi"/>
          <w:sz w:val="16"/>
        </w:rPr>
        <w:t xml:space="preserve"> </w:t>
      </w:r>
      <w:r w:rsidRPr="009A6333">
        <w:rPr>
          <w:rFonts w:asciiTheme="majorHAnsi" w:hAnsiTheme="majorHAnsi"/>
          <w:vanish/>
          <w:sz w:val="16"/>
        </w:rPr>
        <w:t>after</w:t>
      </w:r>
      <w:r w:rsidRPr="006667E6">
        <w:rPr>
          <w:rFonts w:asciiTheme="majorHAnsi" w:hAnsiTheme="majorHAnsi"/>
          <w:sz w:val="16"/>
        </w:rPr>
        <w:t xml:space="preserve"> </w:t>
      </w:r>
      <w:r w:rsidRPr="009A6333">
        <w:rPr>
          <w:rFonts w:asciiTheme="majorHAnsi" w:hAnsiTheme="majorHAnsi"/>
          <w:vanish/>
          <w:sz w:val="16"/>
        </w:rPr>
        <w:t>program</w:t>
      </w:r>
      <w:r w:rsidRPr="006667E6">
        <w:rPr>
          <w:rFonts w:asciiTheme="majorHAnsi" w:hAnsiTheme="majorHAnsi"/>
          <w:color w:val="000000"/>
          <w:sz w:val="16"/>
          <w:szCs w:val="22"/>
          <w:shd w:val="clear" w:color="auto" w:fill="FFFF00"/>
        </w:rPr>
        <w:t xml:space="preserve"> </w:t>
      </w:r>
      <w:r w:rsidRPr="006667E6">
        <w:rPr>
          <w:rStyle w:val="Emphasis"/>
          <w:rFonts w:asciiTheme="majorHAnsi" w:hAnsiTheme="majorHAnsi"/>
          <w:highlight w:val="cyan"/>
        </w:rPr>
        <w:t xml:space="preserve">funding were 4.2 percent less likely to </w:t>
      </w:r>
      <w:r w:rsidRPr="006667E6">
        <w:rPr>
          <w:rStyle w:val="Emphasis"/>
          <w:rFonts w:asciiTheme="majorHAnsi" w:hAnsiTheme="majorHAnsi"/>
          <w:highlight w:val="cyan"/>
        </w:rPr>
        <w:lastRenderedPageBreak/>
        <w:t>live in poverty in childhood</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2.4</w:t>
      </w:r>
      <w:r w:rsidRPr="006667E6">
        <w:rPr>
          <w:rFonts w:asciiTheme="majorHAnsi" w:hAnsiTheme="majorHAnsi"/>
          <w:sz w:val="16"/>
        </w:rPr>
        <w:t xml:space="preserve"> </w:t>
      </w:r>
      <w:r w:rsidRPr="009A6333">
        <w:rPr>
          <w:rFonts w:asciiTheme="majorHAnsi" w:hAnsiTheme="majorHAnsi"/>
          <w:vanish/>
          <w:sz w:val="16"/>
        </w:rPr>
        <w:t>percent</w:t>
      </w:r>
      <w:r w:rsidRPr="006667E6">
        <w:rPr>
          <w:rFonts w:asciiTheme="majorHAnsi" w:hAnsiTheme="majorHAnsi"/>
          <w:sz w:val="16"/>
        </w:rPr>
        <w:t xml:space="preserve"> </w:t>
      </w:r>
      <w:r w:rsidRPr="009A6333">
        <w:rPr>
          <w:rFonts w:asciiTheme="majorHAnsi" w:hAnsiTheme="majorHAnsi"/>
          <w:vanish/>
          <w:sz w:val="16"/>
        </w:rPr>
        <w:t>less</w:t>
      </w:r>
      <w:r w:rsidRPr="006667E6">
        <w:rPr>
          <w:rFonts w:asciiTheme="majorHAnsi" w:hAnsiTheme="majorHAnsi"/>
          <w:sz w:val="16"/>
        </w:rPr>
        <w:t xml:space="preserve"> </w:t>
      </w:r>
      <w:r w:rsidRPr="009A6333">
        <w:rPr>
          <w:rFonts w:asciiTheme="majorHAnsi" w:hAnsiTheme="majorHAnsi"/>
          <w:vanish/>
          <w:sz w:val="16"/>
        </w:rPr>
        <w:t>likely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live</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adulthood.</w:t>
      </w:r>
      <w:r w:rsidRPr="006667E6">
        <w:rPr>
          <w:rFonts w:asciiTheme="majorHAnsi" w:hAnsiTheme="majorHAnsi"/>
          <w:color w:val="000000"/>
          <w:sz w:val="16"/>
          <w:szCs w:val="22"/>
          <w:shd w:val="clear" w:color="auto" w:fill="FFFF00"/>
        </w:rPr>
        <w:t xml:space="preserve"> </w:t>
      </w:r>
      <w:r w:rsidRPr="009A6333">
        <w:rPr>
          <w:rFonts w:asciiTheme="majorHAnsi" w:hAnsiTheme="majorHAnsi"/>
          <w:vanish/>
          <w:color w:val="000000"/>
          <w:sz w:val="16"/>
          <w:szCs w:val="22"/>
        </w:rPr>
        <w:t>Although</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both</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white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and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non-white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children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born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after</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family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planning</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programs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began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experienced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large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reductions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childhood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poverty,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white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children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experienced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greater</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relative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reductions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poverty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rates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adulthood.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Whites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born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after</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family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planning</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programs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began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were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4.1</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percent</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less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likely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to</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live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poverty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childhood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and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6.1</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percent</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less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likely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to</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live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poverty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adulthood.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Non-whites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born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after</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family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planning</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programs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began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were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8.2</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percent</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less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likely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to</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live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poverty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childhood,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but</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2</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percent</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less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likely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to</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live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poverty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adulthood.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short,</w:t>
      </w:r>
      <w:r w:rsidRPr="006667E6">
        <w:rPr>
          <w:rFonts w:asciiTheme="majorHAnsi" w:hAnsiTheme="majorHAnsi"/>
          <w:color w:val="000000"/>
          <w:sz w:val="16"/>
          <w:szCs w:val="22"/>
        </w:rPr>
        <w:t xml:space="preserve"> </w:t>
      </w:r>
      <w:r w:rsidRPr="006667E6">
        <w:rPr>
          <w:rStyle w:val="Emphasis"/>
          <w:rFonts w:asciiTheme="majorHAnsi" w:hAnsiTheme="majorHAnsi"/>
          <w:highlight w:val="cyan"/>
        </w:rPr>
        <w:t>family planning programs</w:t>
      </w:r>
      <w:r w:rsidRPr="006667E6">
        <w:rPr>
          <w:rFonts w:asciiTheme="majorHAnsi" w:hAnsiTheme="majorHAnsi"/>
          <w:color w:val="000000"/>
          <w:sz w:val="16"/>
          <w:szCs w:val="22"/>
          <w:shd w:val="clear" w:color="auto" w:fill="FFFF00"/>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help</w:t>
      </w:r>
      <w:r w:rsidRPr="006667E6">
        <w:rPr>
          <w:rFonts w:asciiTheme="majorHAnsi" w:hAnsiTheme="majorHAnsi"/>
          <w:color w:val="000000"/>
          <w:sz w:val="16"/>
          <w:szCs w:val="22"/>
          <w:shd w:val="clear" w:color="auto" w:fill="FFFF00"/>
        </w:rPr>
        <w:t xml:space="preserve"> </w:t>
      </w:r>
      <w:r w:rsidRPr="006667E6">
        <w:rPr>
          <w:rStyle w:val="Emphasis"/>
          <w:rFonts w:asciiTheme="majorHAnsi" w:hAnsiTheme="majorHAnsi"/>
          <w:highlight w:val="cyan"/>
        </w:rPr>
        <w:t>break the cycle of poverty</w:t>
      </w:r>
      <w:r w:rsidRPr="009A6333">
        <w:rPr>
          <w:rFonts w:asciiTheme="majorHAnsi" w:hAnsiTheme="majorHAnsi"/>
          <w:vanish/>
          <w:color w:val="000000"/>
          <w:sz w:val="16"/>
          <w:szCs w:val="22"/>
        </w:rPr>
        <w:t>.</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14"/>
        </w:rPr>
        <w:t>Our</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results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suggest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that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family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planning</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programs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reduce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poverty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among</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children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ultimately,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in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adulthood.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These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findings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complement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growing</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body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of</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research</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that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suggests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that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investments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in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children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can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have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sizable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effects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on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children’s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longer-term</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educational</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attainment,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health,</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labor</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market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productivity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(Cunha</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Heckman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2007,</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Almond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Currie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2011).</w:t>
      </w:r>
    </w:p>
    <w:p w14:paraId="268128C0" w14:textId="77777777" w:rsidR="009A6333" w:rsidRPr="006667E6" w:rsidRDefault="009A6333" w:rsidP="009A6333">
      <w:pPr>
        <w:rPr>
          <w:rFonts w:asciiTheme="majorHAnsi" w:hAnsiTheme="majorHAnsi"/>
        </w:rPr>
      </w:pPr>
    </w:p>
    <w:p w14:paraId="44050353" w14:textId="77777777" w:rsidR="009A6333" w:rsidRPr="006667E6" w:rsidRDefault="009A6333" w:rsidP="009A6333">
      <w:pPr>
        <w:pStyle w:val="Heading1"/>
        <w:spacing w:line="240" w:lineRule="auto"/>
        <w:rPr>
          <w:rFonts w:asciiTheme="majorHAnsi" w:hAnsiTheme="majorHAnsi"/>
        </w:rPr>
      </w:pPr>
      <w:r w:rsidRPr="006667E6">
        <w:rPr>
          <w:rFonts w:asciiTheme="majorHAnsi" w:hAnsiTheme="majorHAnsi"/>
        </w:rPr>
        <w:lastRenderedPageBreak/>
        <w:t>Framing</w:t>
      </w:r>
    </w:p>
    <w:p w14:paraId="0F5D5C20" w14:textId="77777777" w:rsidR="009A6333" w:rsidRPr="006667E6" w:rsidRDefault="009A6333" w:rsidP="009A6333">
      <w:pPr>
        <w:pStyle w:val="Heading4"/>
        <w:spacing w:line="240" w:lineRule="auto"/>
        <w:rPr>
          <w:rFonts w:asciiTheme="majorHAnsi" w:hAnsiTheme="majorHAnsi" w:cstheme="majorHAnsi"/>
        </w:rPr>
      </w:pPr>
      <w:r w:rsidRPr="006667E6">
        <w:rPr>
          <w:rFonts w:asciiTheme="majorHAnsi" w:hAnsiTheme="majorHAnsi" w:cstheme="majorHAnsi"/>
        </w:rPr>
        <w:t xml:space="preserve">The standard is </w:t>
      </w:r>
      <w:r w:rsidRPr="006667E6">
        <w:rPr>
          <w:rFonts w:asciiTheme="majorHAnsi" w:hAnsiTheme="majorHAnsi" w:cstheme="majorHAnsi"/>
          <w:u w:val="single"/>
        </w:rPr>
        <w:t>reducing structural violence</w:t>
      </w:r>
      <w:r w:rsidRPr="006667E6">
        <w:rPr>
          <w:rFonts w:asciiTheme="majorHAnsi" w:hAnsiTheme="majorHAnsi" w:cstheme="majorHAnsi"/>
        </w:rPr>
        <w:t xml:space="preserve">. </w:t>
      </w:r>
    </w:p>
    <w:p w14:paraId="0BA3EA5B" w14:textId="77777777" w:rsidR="009A6333" w:rsidRPr="006667E6" w:rsidRDefault="009A6333" w:rsidP="009A6333">
      <w:pPr>
        <w:spacing w:line="240" w:lineRule="auto"/>
        <w:rPr>
          <w:rFonts w:asciiTheme="majorHAnsi" w:hAnsiTheme="majorHAnsi"/>
        </w:rPr>
      </w:pPr>
      <w:r w:rsidRPr="006667E6">
        <w:rPr>
          <w:rStyle w:val="Style13ptBold"/>
          <w:rFonts w:asciiTheme="majorHAnsi" w:hAnsiTheme="majorHAnsi"/>
        </w:rPr>
        <w:t>CU</w:t>
      </w:r>
      <w:r w:rsidRPr="006667E6">
        <w:rPr>
          <w:rFonts w:asciiTheme="majorHAnsi" w:hAnsiTheme="majorHAnsi"/>
        </w:rPr>
        <w:t xml:space="preserve"> Online, </w:t>
      </w:r>
      <w:r w:rsidRPr="006667E6">
        <w:rPr>
          <w:rStyle w:val="Style13ptBold"/>
          <w:rFonts w:asciiTheme="majorHAnsi" w:hAnsiTheme="majorHAnsi"/>
        </w:rPr>
        <w:t>17</w:t>
      </w:r>
      <w:r w:rsidRPr="006667E6">
        <w:rPr>
          <w:rFonts w:asciiTheme="majorHAnsi" w:hAnsiTheme="majorHAnsi"/>
        </w:rPr>
        <w:t>, Recognizing and Addressing Structural Violence, 6-30-2017, DOA: 9-11-2021, https://online.campbellsville.edu/social-work/structural-violence/, r0w@n</w:t>
      </w:r>
    </w:p>
    <w:p w14:paraId="2A625769" w14:textId="77777777" w:rsidR="009A6333" w:rsidRPr="006667E6" w:rsidRDefault="009A6333" w:rsidP="009A6333">
      <w:pPr>
        <w:spacing w:line="240" w:lineRule="auto"/>
        <w:rPr>
          <w:rFonts w:asciiTheme="majorHAnsi" w:hAnsiTheme="majorHAnsi"/>
          <w:sz w:val="16"/>
        </w:rPr>
      </w:pPr>
      <w:r w:rsidRPr="009A6333">
        <w:rPr>
          <w:rFonts w:asciiTheme="majorHAnsi" w:hAnsiTheme="majorHAnsi"/>
          <w:vanish/>
          <w:sz w:val="16"/>
        </w:rPr>
        <w:t>Because</w:t>
      </w:r>
      <w:r w:rsidRPr="006667E6">
        <w:rPr>
          <w:rFonts w:asciiTheme="majorHAnsi" w:hAnsiTheme="majorHAnsi"/>
          <w:sz w:val="16"/>
        </w:rPr>
        <w:t xml:space="preserve"> </w:t>
      </w:r>
      <w:r w:rsidRPr="009A6333">
        <w:rPr>
          <w:rFonts w:asciiTheme="majorHAnsi" w:hAnsiTheme="majorHAnsi"/>
          <w:vanish/>
          <w:sz w:val="16"/>
        </w:rPr>
        <w:t>direct,</w:t>
      </w:r>
      <w:r w:rsidRPr="006667E6">
        <w:rPr>
          <w:rFonts w:asciiTheme="majorHAnsi" w:hAnsiTheme="majorHAnsi"/>
          <w:sz w:val="16"/>
        </w:rPr>
        <w:t xml:space="preserve"> </w:t>
      </w:r>
      <w:r w:rsidRPr="009A6333">
        <w:rPr>
          <w:rFonts w:asciiTheme="majorHAnsi" w:hAnsiTheme="majorHAnsi"/>
          <w:vanish/>
          <w:sz w:val="16"/>
        </w:rPr>
        <w:t>physical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easy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see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recognize,</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gets</w:t>
      </w:r>
      <w:r w:rsidRPr="006667E6">
        <w:rPr>
          <w:rFonts w:asciiTheme="majorHAnsi" w:hAnsiTheme="majorHAnsi"/>
          <w:sz w:val="16"/>
        </w:rPr>
        <w:t xml:space="preserve"> </w:t>
      </w:r>
      <w:r w:rsidRPr="009A6333">
        <w:rPr>
          <w:rFonts w:asciiTheme="majorHAnsi" w:hAnsiTheme="majorHAnsi"/>
          <w:vanish/>
          <w:sz w:val="16"/>
        </w:rPr>
        <w:t>significant</w:t>
      </w:r>
      <w:r w:rsidRPr="006667E6">
        <w:rPr>
          <w:rFonts w:asciiTheme="majorHAnsi" w:hAnsiTheme="majorHAnsi"/>
          <w:sz w:val="16"/>
        </w:rPr>
        <w:t xml:space="preserve"> </w:t>
      </w:r>
      <w:r w:rsidRPr="009A6333">
        <w:rPr>
          <w:rFonts w:asciiTheme="majorHAnsi" w:hAnsiTheme="majorHAnsi"/>
          <w:vanish/>
          <w:sz w:val="16"/>
        </w:rPr>
        <w:t>attention</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both</w:t>
      </w:r>
      <w:r w:rsidRPr="006667E6">
        <w:rPr>
          <w:rFonts w:asciiTheme="majorHAnsi" w:hAnsiTheme="majorHAnsi"/>
          <w:sz w:val="16"/>
        </w:rPr>
        <w:t xml:space="preserve"> </w:t>
      </w:r>
      <w:r w:rsidRPr="009A6333">
        <w:rPr>
          <w:rFonts w:asciiTheme="majorHAnsi" w:hAnsiTheme="majorHAnsi"/>
          <w:vanish/>
          <w:sz w:val="16"/>
        </w:rPr>
        <w:t>law</w:t>
      </w:r>
      <w:r w:rsidRPr="006667E6">
        <w:rPr>
          <w:rFonts w:asciiTheme="majorHAnsi" w:hAnsiTheme="majorHAnsi"/>
          <w:sz w:val="16"/>
        </w:rPr>
        <w:t xml:space="preserve"> </w:t>
      </w:r>
      <w:r w:rsidRPr="009A6333">
        <w:rPr>
          <w:rFonts w:asciiTheme="majorHAnsi" w:hAnsiTheme="majorHAnsi"/>
          <w:vanish/>
          <w:sz w:val="16"/>
        </w:rPr>
        <w:t>enforcement</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news</w:t>
      </w:r>
      <w:r w:rsidRPr="006667E6">
        <w:rPr>
          <w:rFonts w:asciiTheme="majorHAnsi" w:hAnsiTheme="majorHAnsi"/>
          <w:sz w:val="16"/>
        </w:rPr>
        <w:t xml:space="preserve"> </w:t>
      </w:r>
      <w:r w:rsidRPr="009A6333">
        <w:rPr>
          <w:rFonts w:asciiTheme="majorHAnsi" w:hAnsiTheme="majorHAnsi"/>
          <w:vanish/>
          <w:sz w:val="16"/>
        </w:rPr>
        <w:t>media.</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violent</w:t>
      </w:r>
      <w:r w:rsidRPr="006667E6">
        <w:rPr>
          <w:rFonts w:asciiTheme="majorHAnsi" w:hAnsiTheme="majorHAnsi"/>
          <w:sz w:val="16"/>
        </w:rPr>
        <w:t xml:space="preserve"> </w:t>
      </w:r>
      <w:r w:rsidRPr="009A6333">
        <w:rPr>
          <w:rFonts w:asciiTheme="majorHAnsi" w:hAnsiTheme="majorHAnsi"/>
          <w:vanish/>
          <w:sz w:val="16"/>
        </w:rPr>
        <w:t>crime,</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assault</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murder,</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discrete</w:t>
      </w:r>
      <w:r w:rsidRPr="006667E6">
        <w:rPr>
          <w:rFonts w:asciiTheme="majorHAnsi" w:hAnsiTheme="majorHAnsi"/>
          <w:sz w:val="16"/>
        </w:rPr>
        <w:t xml:space="preserve"> </w:t>
      </w:r>
      <w:r w:rsidRPr="009A6333">
        <w:rPr>
          <w:rFonts w:asciiTheme="majorHAnsi" w:hAnsiTheme="majorHAnsi"/>
          <w:vanish/>
          <w:sz w:val="16"/>
        </w:rPr>
        <w:t>event</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handled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number</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ways.</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other</w:t>
      </w:r>
      <w:r w:rsidRPr="006667E6">
        <w:rPr>
          <w:rFonts w:asciiTheme="majorHAnsi" w:hAnsiTheme="majorHAnsi"/>
          <w:sz w:val="16"/>
        </w:rPr>
        <w:t xml:space="preserve"> </w:t>
      </w:r>
      <w:r w:rsidRPr="009A6333">
        <w:rPr>
          <w:rFonts w:asciiTheme="majorHAnsi" w:hAnsiTheme="majorHAnsi"/>
          <w:vanish/>
          <w:sz w:val="16"/>
        </w:rPr>
        <w:t>hand,</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often</w:t>
      </w:r>
      <w:r w:rsidRPr="006667E6">
        <w:rPr>
          <w:rFonts w:asciiTheme="majorHAnsi" w:hAnsiTheme="majorHAnsi"/>
          <w:sz w:val="16"/>
        </w:rPr>
        <w:t xml:space="preserve"> </w:t>
      </w:r>
      <w:r w:rsidRPr="009A6333">
        <w:rPr>
          <w:rFonts w:asciiTheme="majorHAnsi" w:hAnsiTheme="majorHAnsi"/>
          <w:vanish/>
          <w:sz w:val="16"/>
        </w:rPr>
        <w:t>invisible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challenging</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respond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Addressing</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typically</w:t>
      </w:r>
      <w:r w:rsidRPr="006667E6">
        <w:rPr>
          <w:rFonts w:asciiTheme="majorHAnsi" w:hAnsiTheme="majorHAnsi"/>
          <w:sz w:val="16"/>
        </w:rPr>
        <w:t xml:space="preserve"> </w:t>
      </w:r>
      <w:r w:rsidRPr="009A6333">
        <w:rPr>
          <w:rFonts w:asciiTheme="majorHAnsi" w:hAnsiTheme="majorHAnsi"/>
          <w:vanish/>
          <w:sz w:val="16"/>
        </w:rPr>
        <w:t>requires</w:t>
      </w:r>
      <w:r w:rsidRPr="006667E6">
        <w:rPr>
          <w:rFonts w:asciiTheme="majorHAnsi" w:hAnsiTheme="majorHAnsi"/>
          <w:sz w:val="16"/>
        </w:rPr>
        <w:t xml:space="preserve"> </w:t>
      </w:r>
      <w:r w:rsidRPr="009A6333">
        <w:rPr>
          <w:rFonts w:asciiTheme="majorHAnsi" w:hAnsiTheme="majorHAnsi"/>
          <w:vanish/>
          <w:sz w:val="16"/>
        </w:rPr>
        <w:t>large</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changes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society,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changes</w:t>
      </w:r>
      <w:r w:rsidRPr="006667E6">
        <w:rPr>
          <w:rFonts w:asciiTheme="majorHAnsi" w:hAnsiTheme="majorHAnsi"/>
          <w:sz w:val="16"/>
        </w:rPr>
        <w:t xml:space="preserve"> </w:t>
      </w:r>
      <w:r w:rsidRPr="009A6333">
        <w:rPr>
          <w:rFonts w:asciiTheme="majorHAnsi" w:hAnsiTheme="majorHAnsi"/>
          <w:vanish/>
          <w:sz w:val="16"/>
        </w:rPr>
        <w:t>happen</w:t>
      </w:r>
      <w:r w:rsidRPr="006667E6">
        <w:rPr>
          <w:rFonts w:asciiTheme="majorHAnsi" w:hAnsiTheme="majorHAnsi"/>
          <w:sz w:val="16"/>
        </w:rPr>
        <w:t xml:space="preserve"> </w:t>
      </w:r>
      <w:r w:rsidRPr="009A6333">
        <w:rPr>
          <w:rFonts w:asciiTheme="majorHAnsi" w:hAnsiTheme="majorHAnsi"/>
          <w:vanish/>
          <w:sz w:val="16"/>
        </w:rPr>
        <w:t>slowly</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part</w:t>
      </w:r>
      <w:r w:rsidRPr="006667E6">
        <w:rPr>
          <w:rFonts w:asciiTheme="majorHAnsi" w:hAnsiTheme="majorHAnsi"/>
          <w:sz w:val="16"/>
        </w:rPr>
        <w:t xml:space="preserve"> </w:t>
      </w:r>
      <w:r w:rsidRPr="009A6333">
        <w:rPr>
          <w:rFonts w:asciiTheme="majorHAnsi" w:hAnsiTheme="majorHAnsi"/>
          <w:vanish/>
          <w:sz w:val="16"/>
        </w:rPr>
        <w:t>because</w:t>
      </w:r>
      <w:r w:rsidRPr="006667E6">
        <w:rPr>
          <w:rFonts w:asciiTheme="majorHAnsi" w:hAnsiTheme="majorHAnsi"/>
          <w:sz w:val="16"/>
        </w:rPr>
        <w:t xml:space="preserve"> </w:t>
      </w:r>
      <w:r w:rsidRPr="009A6333">
        <w:rPr>
          <w:rFonts w:asciiTheme="majorHAnsi" w:hAnsiTheme="majorHAnsi"/>
          <w:vanish/>
          <w:sz w:val="16"/>
        </w:rPr>
        <w:t>it’s</w:t>
      </w:r>
      <w:r w:rsidRPr="006667E6">
        <w:rPr>
          <w:rFonts w:asciiTheme="majorHAnsi" w:hAnsiTheme="majorHAnsi"/>
          <w:sz w:val="16"/>
        </w:rPr>
        <w:t xml:space="preserve"> </w:t>
      </w:r>
      <w:r w:rsidRPr="009A6333">
        <w:rPr>
          <w:rFonts w:asciiTheme="majorHAnsi" w:hAnsiTheme="majorHAnsi"/>
          <w:vanish/>
          <w:sz w:val="16"/>
        </w:rPr>
        <w:t>difficult</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recognize</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What</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Chronic</w:t>
      </w:r>
      <w:r w:rsidRPr="006667E6">
        <w:rPr>
          <w:rFonts w:asciiTheme="majorHAnsi" w:hAnsiTheme="majorHAnsi"/>
          <w:sz w:val="16"/>
        </w:rPr>
        <w:t xml:space="preserve"> </w:t>
      </w:r>
      <w:r w:rsidRPr="009A6333">
        <w:rPr>
          <w:rFonts w:asciiTheme="majorHAnsi" w:hAnsiTheme="majorHAnsi"/>
          <w:vanish/>
          <w:sz w:val="16"/>
        </w:rPr>
        <w:t>undernourishment</w:t>
      </w:r>
      <w:r w:rsidRPr="006667E6">
        <w:rPr>
          <w:rFonts w:asciiTheme="majorHAnsi" w:hAnsiTheme="majorHAnsi"/>
          <w:sz w:val="16"/>
        </w:rPr>
        <w:t xml:space="preserve"> </w:t>
      </w:r>
      <w:r w:rsidRPr="009A6333">
        <w:rPr>
          <w:rFonts w:asciiTheme="majorHAnsi" w:hAnsiTheme="majorHAnsi"/>
          <w:vanish/>
          <w:sz w:val="16"/>
        </w:rPr>
        <w:t>affected</w:t>
      </w:r>
      <w:r w:rsidRPr="006667E6">
        <w:rPr>
          <w:rFonts w:asciiTheme="majorHAnsi" w:hAnsiTheme="majorHAnsi"/>
          <w:sz w:val="16"/>
        </w:rPr>
        <w:t xml:space="preserve"> </w:t>
      </w:r>
      <w:r w:rsidRPr="009A6333">
        <w:rPr>
          <w:rFonts w:asciiTheme="majorHAnsi" w:hAnsiTheme="majorHAnsi"/>
          <w:vanish/>
          <w:sz w:val="16"/>
        </w:rPr>
        <w:t>one</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nine</w:t>
      </w:r>
      <w:r w:rsidRPr="006667E6">
        <w:rPr>
          <w:rFonts w:asciiTheme="majorHAnsi" w:hAnsiTheme="majorHAnsi"/>
          <w:sz w:val="16"/>
        </w:rPr>
        <w:t xml:space="preserve"> </w:t>
      </w:r>
      <w:r w:rsidRPr="009A6333">
        <w:rPr>
          <w:rFonts w:asciiTheme="majorHAnsi" w:hAnsiTheme="majorHAnsi"/>
          <w:vanish/>
          <w:sz w:val="16"/>
        </w:rPr>
        <w:t>people</w:t>
      </w:r>
      <w:r w:rsidRPr="006667E6">
        <w:rPr>
          <w:rFonts w:asciiTheme="majorHAnsi" w:hAnsiTheme="majorHAnsi"/>
          <w:sz w:val="16"/>
        </w:rPr>
        <w:t xml:space="preserve"> </w:t>
      </w:r>
      <w:r w:rsidRPr="009A6333">
        <w:rPr>
          <w:rFonts w:asciiTheme="majorHAnsi" w:hAnsiTheme="majorHAnsi"/>
          <w:vanish/>
          <w:sz w:val="16"/>
        </w:rPr>
        <w:t>worldwide</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2014</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2016,</w:t>
      </w:r>
      <w:r w:rsidRPr="006667E6">
        <w:rPr>
          <w:rFonts w:asciiTheme="majorHAnsi" w:hAnsiTheme="majorHAnsi"/>
          <w:sz w:val="16"/>
        </w:rPr>
        <w:t xml:space="preserve"> </w:t>
      </w:r>
      <w:r w:rsidRPr="009A6333">
        <w:rPr>
          <w:rFonts w:asciiTheme="majorHAnsi" w:hAnsiTheme="majorHAnsi"/>
          <w:vanish/>
          <w:sz w:val="16"/>
        </w:rPr>
        <w:t>according</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United</w:t>
      </w:r>
      <w:r w:rsidRPr="006667E6">
        <w:rPr>
          <w:rFonts w:asciiTheme="majorHAnsi" w:hAnsiTheme="majorHAnsi"/>
          <w:sz w:val="16"/>
        </w:rPr>
        <w:t xml:space="preserve"> </w:t>
      </w:r>
      <w:r w:rsidRPr="009A6333">
        <w:rPr>
          <w:rFonts w:asciiTheme="majorHAnsi" w:hAnsiTheme="majorHAnsi"/>
          <w:vanish/>
          <w:sz w:val="16"/>
        </w:rPr>
        <w:t>Nations.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Economist</w:t>
      </w:r>
      <w:r w:rsidRPr="006667E6">
        <w:rPr>
          <w:rFonts w:asciiTheme="majorHAnsi" w:hAnsiTheme="majorHAnsi"/>
          <w:sz w:val="16"/>
        </w:rPr>
        <w:t xml:space="preserve"> </w:t>
      </w:r>
      <w:r w:rsidRPr="009A6333">
        <w:rPr>
          <w:rFonts w:asciiTheme="majorHAnsi" w:hAnsiTheme="majorHAnsi"/>
          <w:vanish/>
          <w:sz w:val="16"/>
        </w:rPr>
        <w:t>reports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estimated</w:t>
      </w:r>
      <w:r w:rsidRPr="006667E6">
        <w:rPr>
          <w:rFonts w:asciiTheme="majorHAnsi" w:hAnsiTheme="majorHAnsi"/>
          <w:sz w:val="16"/>
        </w:rPr>
        <w:t xml:space="preserve"> </w:t>
      </w:r>
      <w:r w:rsidRPr="009A6333">
        <w:rPr>
          <w:rFonts w:asciiTheme="majorHAnsi" w:hAnsiTheme="majorHAnsi"/>
          <w:vanish/>
          <w:sz w:val="16"/>
        </w:rPr>
        <w:t>1.49</w:t>
      </w:r>
      <w:r w:rsidRPr="006667E6">
        <w:rPr>
          <w:rFonts w:asciiTheme="majorHAnsi" w:hAnsiTheme="majorHAnsi"/>
          <w:sz w:val="16"/>
        </w:rPr>
        <w:t xml:space="preserve"> </w:t>
      </w:r>
      <w:r w:rsidRPr="009A6333">
        <w:rPr>
          <w:rFonts w:asciiTheme="majorHAnsi" w:hAnsiTheme="majorHAnsi"/>
          <w:vanish/>
          <w:sz w:val="16"/>
        </w:rPr>
        <w:t>million</w:t>
      </w:r>
      <w:r w:rsidRPr="006667E6">
        <w:rPr>
          <w:rFonts w:asciiTheme="majorHAnsi" w:hAnsiTheme="majorHAnsi"/>
          <w:sz w:val="16"/>
        </w:rPr>
        <w:t xml:space="preserve"> </w:t>
      </w:r>
      <w:r w:rsidRPr="009A6333">
        <w:rPr>
          <w:rFonts w:asciiTheme="majorHAnsi" w:hAnsiTheme="majorHAnsi"/>
          <w:vanish/>
          <w:sz w:val="16"/>
        </w:rPr>
        <w:t>people</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United</w:t>
      </w:r>
      <w:r w:rsidRPr="006667E6">
        <w:rPr>
          <w:rFonts w:asciiTheme="majorHAnsi" w:hAnsiTheme="majorHAnsi"/>
          <w:sz w:val="16"/>
        </w:rPr>
        <w:t xml:space="preserve"> </w:t>
      </w:r>
      <w:r w:rsidRPr="009A6333">
        <w:rPr>
          <w:rFonts w:asciiTheme="majorHAnsi" w:hAnsiTheme="majorHAnsi"/>
          <w:vanish/>
          <w:sz w:val="16"/>
        </w:rPr>
        <w:t>States</w:t>
      </w:r>
      <w:r w:rsidRPr="006667E6">
        <w:rPr>
          <w:rFonts w:asciiTheme="majorHAnsi" w:hAnsiTheme="majorHAnsi"/>
          <w:sz w:val="16"/>
        </w:rPr>
        <w:t xml:space="preserve"> </w:t>
      </w:r>
      <w:r w:rsidRPr="009A6333">
        <w:rPr>
          <w:rFonts w:asciiTheme="majorHAnsi" w:hAnsiTheme="majorHAnsi"/>
          <w:vanish/>
          <w:sz w:val="16"/>
        </w:rPr>
        <w:t>used</w:t>
      </w:r>
      <w:r w:rsidRPr="006667E6">
        <w:rPr>
          <w:rFonts w:asciiTheme="majorHAnsi" w:hAnsiTheme="majorHAnsi"/>
          <w:sz w:val="16"/>
        </w:rPr>
        <w:t xml:space="preserve"> </w:t>
      </w:r>
      <w:r w:rsidRPr="009A6333">
        <w:rPr>
          <w:rFonts w:asciiTheme="majorHAnsi" w:hAnsiTheme="majorHAnsi"/>
          <w:vanish/>
          <w:sz w:val="16"/>
        </w:rPr>
        <w:t>homeless</w:t>
      </w:r>
      <w:r w:rsidRPr="006667E6">
        <w:rPr>
          <w:rFonts w:asciiTheme="majorHAnsi" w:hAnsiTheme="majorHAnsi"/>
          <w:sz w:val="16"/>
        </w:rPr>
        <w:t xml:space="preserve"> </w:t>
      </w:r>
      <w:r w:rsidRPr="009A6333">
        <w:rPr>
          <w:rFonts w:asciiTheme="majorHAnsi" w:hAnsiTheme="majorHAnsi"/>
          <w:vanish/>
          <w:sz w:val="16"/>
        </w:rPr>
        <w:t>shelters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2014,</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around</w:t>
      </w:r>
      <w:r w:rsidRPr="006667E6">
        <w:rPr>
          <w:rFonts w:asciiTheme="majorHAnsi" w:hAnsiTheme="majorHAnsi"/>
          <w:sz w:val="16"/>
        </w:rPr>
        <w:t xml:space="preserve"> </w:t>
      </w:r>
      <w:r w:rsidRPr="009A6333">
        <w:rPr>
          <w:rFonts w:asciiTheme="majorHAnsi" w:hAnsiTheme="majorHAnsi"/>
          <w:vanish/>
          <w:sz w:val="16"/>
        </w:rPr>
        <w:t>another</w:t>
      </w:r>
      <w:r w:rsidRPr="006667E6">
        <w:rPr>
          <w:rFonts w:asciiTheme="majorHAnsi" w:hAnsiTheme="majorHAnsi"/>
          <w:sz w:val="16"/>
        </w:rPr>
        <w:t xml:space="preserve"> </w:t>
      </w:r>
      <w:r w:rsidRPr="009A6333">
        <w:rPr>
          <w:rFonts w:asciiTheme="majorHAnsi" w:hAnsiTheme="majorHAnsi"/>
          <w:vanish/>
          <w:sz w:val="16"/>
        </w:rPr>
        <w:t>500,000</w:t>
      </w:r>
      <w:r w:rsidRPr="006667E6">
        <w:rPr>
          <w:rFonts w:asciiTheme="majorHAnsi" w:hAnsiTheme="majorHAnsi"/>
          <w:sz w:val="16"/>
        </w:rPr>
        <w:t xml:space="preserve"> </w:t>
      </w:r>
      <w:r w:rsidRPr="009A6333">
        <w:rPr>
          <w:rFonts w:asciiTheme="majorHAnsi" w:hAnsiTheme="majorHAnsi"/>
          <w:vanish/>
          <w:sz w:val="16"/>
        </w:rPr>
        <w:t>went</w:t>
      </w:r>
      <w:r w:rsidRPr="006667E6">
        <w:rPr>
          <w:rFonts w:asciiTheme="majorHAnsi" w:hAnsiTheme="majorHAnsi"/>
          <w:sz w:val="16"/>
        </w:rPr>
        <w:t xml:space="preserve"> </w:t>
      </w:r>
      <w:r w:rsidRPr="009A6333">
        <w:rPr>
          <w:rFonts w:asciiTheme="majorHAnsi" w:hAnsiTheme="majorHAnsi"/>
          <w:vanish/>
          <w:sz w:val="16"/>
        </w:rPr>
        <w:t>without</w:t>
      </w:r>
      <w:r w:rsidRPr="006667E6">
        <w:rPr>
          <w:rFonts w:asciiTheme="majorHAnsi" w:hAnsiTheme="majorHAnsi"/>
          <w:sz w:val="16"/>
        </w:rPr>
        <w:t xml:space="preserve"> </w:t>
      </w:r>
      <w:r w:rsidRPr="009A6333">
        <w:rPr>
          <w:rFonts w:asciiTheme="majorHAnsi" w:hAnsiTheme="majorHAnsi"/>
          <w:vanish/>
          <w:sz w:val="16"/>
        </w:rPr>
        <w:t>shelter;</w:t>
      </w:r>
      <w:r w:rsidRPr="006667E6">
        <w:rPr>
          <w:rFonts w:asciiTheme="majorHAnsi" w:hAnsiTheme="majorHAnsi"/>
          <w:sz w:val="16"/>
        </w:rPr>
        <w:t xml:space="preserve"> </w:t>
      </w:r>
      <w:r w:rsidRPr="009A6333">
        <w:rPr>
          <w:rFonts w:asciiTheme="majorHAnsi" w:hAnsiTheme="majorHAnsi"/>
          <w:vanish/>
          <w:sz w:val="16"/>
        </w:rPr>
        <w:t>those</w:t>
      </w:r>
      <w:r w:rsidRPr="006667E6">
        <w:rPr>
          <w:rFonts w:asciiTheme="majorHAnsi" w:hAnsiTheme="majorHAnsi"/>
          <w:sz w:val="16"/>
        </w:rPr>
        <w:t xml:space="preserve"> </w:t>
      </w:r>
      <w:r w:rsidRPr="009A6333">
        <w:rPr>
          <w:rFonts w:asciiTheme="majorHAnsi" w:hAnsiTheme="majorHAnsi"/>
          <w:vanish/>
          <w:sz w:val="16"/>
        </w:rPr>
        <w:t>numbers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likely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conservative</w:t>
      </w:r>
      <w:r w:rsidRPr="006667E6">
        <w:rPr>
          <w:rFonts w:asciiTheme="majorHAnsi" w:hAnsiTheme="majorHAnsi"/>
          <w:sz w:val="16"/>
        </w:rPr>
        <w:t xml:space="preserve"> </w:t>
      </w:r>
      <w:r w:rsidRPr="009A6333">
        <w:rPr>
          <w:rFonts w:asciiTheme="majorHAnsi" w:hAnsiTheme="majorHAnsi"/>
          <w:vanish/>
          <w:sz w:val="16"/>
        </w:rPr>
        <w:t>estimates</w:t>
      </w:r>
      <w:r w:rsidRPr="006667E6">
        <w:rPr>
          <w:rFonts w:asciiTheme="majorHAnsi" w:hAnsiTheme="majorHAnsi"/>
          <w:sz w:val="16"/>
        </w:rPr>
        <w:t xml:space="preserve"> </w:t>
      </w:r>
      <w:r w:rsidRPr="009A6333">
        <w:rPr>
          <w:rFonts w:asciiTheme="majorHAnsi" w:hAnsiTheme="majorHAnsi"/>
          <w:vanish/>
          <w:sz w:val="16"/>
        </w:rPr>
        <w:t>at</w:t>
      </w:r>
      <w:r w:rsidRPr="006667E6">
        <w:rPr>
          <w:rFonts w:asciiTheme="majorHAnsi" w:hAnsiTheme="majorHAnsi"/>
          <w:sz w:val="16"/>
        </w:rPr>
        <w:t xml:space="preserve"> </w:t>
      </w:r>
      <w:r w:rsidRPr="009A6333">
        <w:rPr>
          <w:rFonts w:asciiTheme="majorHAnsi" w:hAnsiTheme="majorHAnsi"/>
          <w:vanish/>
          <w:sz w:val="16"/>
        </w:rPr>
        <w:t>best.</w:t>
      </w:r>
      <w:r w:rsidRPr="006667E6">
        <w:rPr>
          <w:rFonts w:asciiTheme="majorHAnsi" w:hAnsiTheme="majorHAnsi"/>
          <w:sz w:val="16"/>
        </w:rPr>
        <w:t xml:space="preserve"> </w:t>
      </w:r>
      <w:r w:rsidRPr="009A6333">
        <w:rPr>
          <w:rFonts w:asciiTheme="majorHAnsi" w:hAnsiTheme="majorHAnsi"/>
          <w:vanish/>
          <w:sz w:val="16"/>
        </w:rPr>
        <w:t>Hunger</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homelessness</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seem</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fit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definition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they’re</w:t>
      </w:r>
      <w:r w:rsidRPr="006667E6">
        <w:rPr>
          <w:rFonts w:asciiTheme="majorHAnsi" w:hAnsiTheme="majorHAnsi"/>
          <w:sz w:val="16"/>
        </w:rPr>
        <w:t xml:space="preserve"> </w:t>
      </w:r>
      <w:r w:rsidRPr="009A6333">
        <w:rPr>
          <w:rFonts w:asciiTheme="majorHAnsi" w:hAnsiTheme="majorHAnsi"/>
          <w:vanish/>
          <w:sz w:val="16"/>
        </w:rPr>
        <w:t>clear</w:t>
      </w:r>
      <w:r w:rsidRPr="006667E6">
        <w:rPr>
          <w:rFonts w:asciiTheme="majorHAnsi" w:hAnsiTheme="majorHAnsi"/>
          <w:sz w:val="16"/>
        </w:rPr>
        <w:t xml:space="preserve"> </w:t>
      </w:r>
      <w:r w:rsidRPr="009A6333">
        <w:rPr>
          <w:rFonts w:asciiTheme="majorHAnsi" w:hAnsiTheme="majorHAnsi"/>
          <w:vanish/>
          <w:sz w:val="16"/>
        </w:rPr>
        <w:t>examples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w:t>
      </w:r>
      <w:r w:rsidRPr="006667E6">
        <w:rPr>
          <w:rStyle w:val="Emphasis"/>
          <w:rFonts w:asciiTheme="majorHAnsi" w:hAnsiTheme="majorHAnsi"/>
          <w:highlight w:val="cyan"/>
        </w:rPr>
        <w:t>Structural violence occurs whenever people are disadvantaged by political, legal, economic or cultural traditions.</w:t>
      </w:r>
      <w:r w:rsidRPr="006667E6">
        <w:rPr>
          <w:rFonts w:asciiTheme="majorHAnsi" w:hAnsiTheme="majorHAnsi"/>
          <w:sz w:val="16"/>
        </w:rPr>
        <w:t xml:space="preserve"> </w:t>
      </w:r>
      <w:r w:rsidRPr="006667E6">
        <w:rPr>
          <w:rStyle w:val="Emphasis"/>
          <w:rFonts w:asciiTheme="majorHAnsi" w:hAnsiTheme="majorHAnsi"/>
          <w:highlight w:val="cyan"/>
        </w:rPr>
        <w:t>Because they are longstanding, structural inequities usually seem ordinary, the way things are and always have been</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according</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D.D.</w:t>
      </w:r>
      <w:r w:rsidRPr="006667E6">
        <w:rPr>
          <w:rFonts w:asciiTheme="majorHAnsi" w:hAnsiTheme="majorHAnsi"/>
          <w:sz w:val="16"/>
        </w:rPr>
        <w:t xml:space="preserve"> </w:t>
      </w:r>
      <w:r w:rsidRPr="009A6333">
        <w:rPr>
          <w:rFonts w:asciiTheme="majorHAnsi" w:hAnsiTheme="majorHAnsi"/>
          <w:vanish/>
          <w:sz w:val="16"/>
        </w:rPr>
        <w:t>Winter</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D.C.</w:t>
      </w:r>
      <w:r w:rsidRPr="006667E6">
        <w:rPr>
          <w:rFonts w:asciiTheme="majorHAnsi" w:hAnsiTheme="majorHAnsi"/>
          <w:sz w:val="16"/>
        </w:rPr>
        <w:t xml:space="preserve"> </w:t>
      </w:r>
      <w:r w:rsidRPr="009A6333">
        <w:rPr>
          <w:rFonts w:asciiTheme="majorHAnsi" w:hAnsiTheme="majorHAnsi"/>
          <w:vanish/>
          <w:sz w:val="16"/>
        </w:rPr>
        <w:t>Leighton.</w:t>
      </w:r>
      <w:r w:rsidRPr="006667E6">
        <w:rPr>
          <w:rFonts w:asciiTheme="majorHAnsi" w:hAnsiTheme="majorHAnsi"/>
          <w:sz w:val="16"/>
        </w:rPr>
        <w:t xml:space="preserve"> </w:t>
      </w:r>
      <w:r w:rsidRPr="009A6333">
        <w:rPr>
          <w:rFonts w:asciiTheme="majorHAnsi" w:hAnsiTheme="majorHAnsi"/>
          <w:vanish/>
          <w:sz w:val="16"/>
        </w:rPr>
        <w:t>Rather</w:t>
      </w:r>
      <w:r w:rsidRPr="006667E6">
        <w:rPr>
          <w:rFonts w:asciiTheme="majorHAnsi" w:hAnsiTheme="majorHAnsi"/>
          <w:sz w:val="16"/>
        </w:rPr>
        <w:t xml:space="preserve"> </w:t>
      </w:r>
      <w:r w:rsidRPr="009A6333">
        <w:rPr>
          <w:rFonts w:asciiTheme="majorHAnsi" w:hAnsiTheme="majorHAnsi"/>
          <w:vanish/>
          <w:sz w:val="16"/>
        </w:rPr>
        <w:t>than</w:t>
      </w:r>
      <w:r w:rsidRPr="006667E6">
        <w:rPr>
          <w:rFonts w:asciiTheme="majorHAnsi" w:hAnsiTheme="majorHAnsi"/>
          <w:sz w:val="16"/>
        </w:rPr>
        <w:t xml:space="preserve"> </w:t>
      </w:r>
      <w:r w:rsidRPr="009A6333">
        <w:rPr>
          <w:rFonts w:asciiTheme="majorHAnsi" w:hAnsiTheme="majorHAnsi"/>
          <w:vanish/>
          <w:sz w:val="16"/>
        </w:rPr>
        <w:t>being</w:t>
      </w:r>
      <w:r w:rsidRPr="006667E6">
        <w:rPr>
          <w:rFonts w:asciiTheme="majorHAnsi" w:hAnsiTheme="majorHAnsi"/>
          <w:sz w:val="16"/>
        </w:rPr>
        <w:t xml:space="preserve"> </w:t>
      </w:r>
      <w:r w:rsidRPr="009A6333">
        <w:rPr>
          <w:rFonts w:asciiTheme="majorHAnsi" w:hAnsiTheme="majorHAnsi"/>
          <w:vanish/>
          <w:sz w:val="16"/>
        </w:rPr>
        <w:t>focused</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direct,</w:t>
      </w:r>
      <w:r w:rsidRPr="006667E6">
        <w:rPr>
          <w:rFonts w:asciiTheme="majorHAnsi" w:hAnsiTheme="majorHAnsi"/>
          <w:sz w:val="16"/>
        </w:rPr>
        <w:t xml:space="preserve"> </w:t>
      </w:r>
      <w:r w:rsidRPr="009A6333">
        <w:rPr>
          <w:rFonts w:asciiTheme="majorHAnsi" w:hAnsiTheme="majorHAnsi"/>
          <w:vanish/>
          <w:sz w:val="16"/>
        </w:rPr>
        <w:t>brutal</w:t>
      </w:r>
      <w:r w:rsidRPr="006667E6">
        <w:rPr>
          <w:rFonts w:asciiTheme="majorHAnsi" w:hAnsiTheme="majorHAnsi"/>
          <w:sz w:val="16"/>
        </w:rPr>
        <w:t xml:space="preserve"> </w:t>
      </w:r>
      <w:r w:rsidRPr="009A6333">
        <w:rPr>
          <w:rFonts w:asciiTheme="majorHAnsi" w:hAnsiTheme="majorHAnsi"/>
          <w:vanish/>
          <w:sz w:val="16"/>
        </w:rPr>
        <w:t>acts,</w:t>
      </w:r>
      <w:r w:rsidRPr="006667E6">
        <w:rPr>
          <w:rFonts w:asciiTheme="majorHAnsi" w:hAnsiTheme="majorHAnsi"/>
          <w:sz w:val="16"/>
        </w:rPr>
        <w:t xml:space="preserve"> </w:t>
      </w:r>
      <w:r w:rsidRPr="006667E6">
        <w:rPr>
          <w:rStyle w:val="Emphasis"/>
          <w:rFonts w:asciiTheme="majorHAnsi" w:hAnsiTheme="majorHAnsi"/>
          <w:highlight w:val="cyan"/>
        </w:rPr>
        <w:t>structural violence is the result of societal systems</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social</w:t>
      </w:r>
      <w:r w:rsidRPr="006667E6">
        <w:rPr>
          <w:rFonts w:asciiTheme="majorHAnsi" w:hAnsiTheme="majorHAnsi"/>
          <w:sz w:val="16"/>
        </w:rPr>
        <w:t xml:space="preserve"> </w:t>
      </w:r>
      <w:r w:rsidRPr="009A6333">
        <w:rPr>
          <w:rFonts w:asciiTheme="majorHAnsi" w:hAnsiTheme="majorHAnsi"/>
          <w:vanish/>
          <w:sz w:val="16"/>
        </w:rPr>
        <w:t>stratification,</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been</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place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years</w:t>
      </w:r>
      <w:r w:rsidRPr="006667E6">
        <w:rPr>
          <w:rFonts w:asciiTheme="majorHAnsi" w:hAnsiTheme="majorHAnsi"/>
          <w:sz w:val="16"/>
        </w:rPr>
        <w:t xml:space="preserve"> </w:t>
      </w:r>
      <w:r w:rsidRPr="009A6333">
        <w:rPr>
          <w:rFonts w:asciiTheme="majorHAnsi" w:hAnsiTheme="majorHAnsi"/>
          <w:vanish/>
          <w:sz w:val="16"/>
        </w:rPr>
        <w:t>—</w:t>
      </w:r>
      <w:r w:rsidRPr="006667E6">
        <w:rPr>
          <w:rFonts w:asciiTheme="majorHAnsi" w:hAnsiTheme="majorHAnsi"/>
          <w:sz w:val="16"/>
        </w:rPr>
        <w:t xml:space="preserve"> </w:t>
      </w:r>
      <w:r w:rsidRPr="006667E6">
        <w:rPr>
          <w:rStyle w:val="Emphasis"/>
          <w:rFonts w:asciiTheme="majorHAnsi" w:hAnsiTheme="majorHAnsi"/>
          <w:highlight w:val="cyan"/>
        </w:rPr>
        <w:t>systems that create situations where people don’t have access to the things required to fulfill their basic human needs</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problematic</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itself,”</w:t>
      </w:r>
      <w:r w:rsidRPr="006667E6">
        <w:rPr>
          <w:rFonts w:asciiTheme="majorHAnsi" w:hAnsiTheme="majorHAnsi"/>
          <w:sz w:val="16"/>
        </w:rPr>
        <w:t xml:space="preserve"> </w:t>
      </w:r>
      <w:r w:rsidRPr="009A6333">
        <w:rPr>
          <w:rFonts w:asciiTheme="majorHAnsi" w:hAnsiTheme="majorHAnsi"/>
          <w:vanish/>
          <w:sz w:val="16"/>
        </w:rPr>
        <w:t>continue</w:t>
      </w:r>
      <w:r w:rsidRPr="006667E6">
        <w:rPr>
          <w:rFonts w:asciiTheme="majorHAnsi" w:hAnsiTheme="majorHAnsi"/>
          <w:sz w:val="16"/>
        </w:rPr>
        <w:t xml:space="preserve"> </w:t>
      </w:r>
      <w:r w:rsidRPr="009A6333">
        <w:rPr>
          <w:rFonts w:asciiTheme="majorHAnsi" w:hAnsiTheme="majorHAnsi"/>
          <w:vanish/>
          <w:sz w:val="16"/>
        </w:rPr>
        <w:t>Winter</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Leighton,</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9A6333">
        <w:rPr>
          <w:rFonts w:asciiTheme="majorHAnsi" w:hAnsiTheme="majorHAnsi"/>
          <w:vanish/>
          <w:sz w:val="16"/>
        </w:rPr>
        <w:t>dangerous</w:t>
      </w:r>
      <w:r w:rsidRPr="006667E6">
        <w:rPr>
          <w:rFonts w:asciiTheme="majorHAnsi" w:hAnsiTheme="majorHAnsi"/>
          <w:sz w:val="16"/>
        </w:rPr>
        <w:t xml:space="preserve"> </w:t>
      </w:r>
      <w:r w:rsidRPr="009A6333">
        <w:rPr>
          <w:rFonts w:asciiTheme="majorHAnsi" w:hAnsiTheme="majorHAnsi"/>
          <w:vanish/>
          <w:sz w:val="16"/>
        </w:rPr>
        <w:t>because</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frequently</w:t>
      </w:r>
      <w:r w:rsidRPr="006667E6">
        <w:rPr>
          <w:rFonts w:asciiTheme="majorHAnsi" w:hAnsiTheme="majorHAnsi"/>
          <w:sz w:val="16"/>
        </w:rPr>
        <w:t xml:space="preserve"> </w:t>
      </w:r>
      <w:r w:rsidRPr="009A6333">
        <w:rPr>
          <w:rFonts w:asciiTheme="majorHAnsi" w:hAnsiTheme="majorHAnsi"/>
          <w:vanish/>
          <w:sz w:val="16"/>
        </w:rPr>
        <w:t>leads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direct</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Those</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chronically</w:t>
      </w:r>
      <w:r w:rsidRPr="006667E6">
        <w:rPr>
          <w:rFonts w:asciiTheme="majorHAnsi" w:hAnsiTheme="majorHAnsi"/>
          <w:sz w:val="16"/>
        </w:rPr>
        <w:t xml:space="preserve"> </w:t>
      </w:r>
      <w:r w:rsidRPr="009A6333">
        <w:rPr>
          <w:rFonts w:asciiTheme="majorHAnsi" w:hAnsiTheme="majorHAnsi"/>
          <w:vanish/>
          <w:sz w:val="16"/>
        </w:rPr>
        <w:t>oppressed</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often,</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logical</w:t>
      </w:r>
      <w:r w:rsidRPr="006667E6">
        <w:rPr>
          <w:rFonts w:asciiTheme="majorHAnsi" w:hAnsiTheme="majorHAnsi"/>
          <w:sz w:val="16"/>
        </w:rPr>
        <w:t xml:space="preserve"> </w:t>
      </w:r>
      <w:r w:rsidRPr="009A6333">
        <w:rPr>
          <w:rFonts w:asciiTheme="majorHAnsi" w:hAnsiTheme="majorHAnsi"/>
          <w:vanish/>
          <w:sz w:val="16"/>
        </w:rPr>
        <w:t>reasons,</w:t>
      </w:r>
      <w:r w:rsidRPr="006667E6">
        <w:rPr>
          <w:rFonts w:asciiTheme="majorHAnsi" w:hAnsiTheme="majorHAnsi"/>
          <w:sz w:val="16"/>
        </w:rPr>
        <w:t xml:space="preserve"> </w:t>
      </w:r>
      <w:r w:rsidRPr="009A6333">
        <w:rPr>
          <w:rFonts w:asciiTheme="majorHAnsi" w:hAnsiTheme="majorHAnsi"/>
          <w:vanish/>
          <w:sz w:val="16"/>
        </w:rPr>
        <w:t>those</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resort</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direct</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turn,</w:t>
      </w:r>
      <w:r w:rsidRPr="006667E6">
        <w:rPr>
          <w:rFonts w:asciiTheme="majorHAnsi" w:hAnsiTheme="majorHAnsi"/>
          <w:sz w:val="16"/>
        </w:rPr>
        <w:t xml:space="preserve"> </w:t>
      </w:r>
      <w:r w:rsidRPr="009A6333">
        <w:rPr>
          <w:rFonts w:asciiTheme="majorHAnsi" w:hAnsiTheme="majorHAnsi"/>
          <w:vanish/>
          <w:sz w:val="16"/>
        </w:rPr>
        <w:t>usually</w:t>
      </w:r>
      <w:r w:rsidRPr="006667E6">
        <w:rPr>
          <w:rFonts w:asciiTheme="majorHAnsi" w:hAnsiTheme="majorHAnsi"/>
          <w:sz w:val="16"/>
        </w:rPr>
        <w:t xml:space="preserve"> </w:t>
      </w:r>
      <w:r w:rsidRPr="009A6333">
        <w:rPr>
          <w:rFonts w:asciiTheme="majorHAnsi" w:hAnsiTheme="majorHAnsi"/>
          <w:vanish/>
          <w:sz w:val="16"/>
        </w:rPr>
        <w:t>leads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direct</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law</w:t>
      </w:r>
      <w:r w:rsidRPr="006667E6">
        <w:rPr>
          <w:rFonts w:asciiTheme="majorHAnsi" w:hAnsiTheme="majorHAnsi"/>
          <w:sz w:val="16"/>
        </w:rPr>
        <w:t xml:space="preserve"> </w:t>
      </w:r>
      <w:r w:rsidRPr="009A6333">
        <w:rPr>
          <w:rFonts w:asciiTheme="majorHAnsi" w:hAnsiTheme="majorHAnsi"/>
          <w:vanish/>
          <w:sz w:val="16"/>
        </w:rPr>
        <w:t>enforcement</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military</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directed</w:t>
      </w:r>
      <w:r w:rsidRPr="006667E6">
        <w:rPr>
          <w:rFonts w:asciiTheme="majorHAnsi" w:hAnsiTheme="majorHAnsi"/>
          <w:sz w:val="16"/>
        </w:rPr>
        <w:t xml:space="preserve"> </w:t>
      </w:r>
      <w:r w:rsidRPr="009A6333">
        <w:rPr>
          <w:rFonts w:asciiTheme="majorHAnsi" w:hAnsiTheme="majorHAnsi"/>
          <w:vanish/>
          <w:sz w:val="16"/>
        </w:rPr>
        <w:t>at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oppressed</w:t>
      </w:r>
      <w:r w:rsidRPr="006667E6">
        <w:rPr>
          <w:rFonts w:asciiTheme="majorHAnsi" w:hAnsiTheme="majorHAnsi"/>
          <w:sz w:val="16"/>
        </w:rPr>
        <w:t xml:space="preserve"> </w:t>
      </w:r>
      <w:r w:rsidRPr="009A6333">
        <w:rPr>
          <w:rFonts w:asciiTheme="majorHAnsi" w:hAnsiTheme="majorHAnsi"/>
          <w:vanish/>
          <w:sz w:val="16"/>
        </w:rPr>
        <w:t>community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re-exert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dominance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status</w:t>
      </w:r>
      <w:r w:rsidRPr="006667E6">
        <w:rPr>
          <w:rFonts w:asciiTheme="majorHAnsi" w:hAnsiTheme="majorHAnsi"/>
          <w:sz w:val="16"/>
        </w:rPr>
        <w:t xml:space="preserve"> </w:t>
      </w:r>
      <w:r w:rsidRPr="009A6333">
        <w:rPr>
          <w:rFonts w:asciiTheme="majorHAnsi" w:hAnsiTheme="majorHAnsi"/>
          <w:vanish/>
          <w:sz w:val="16"/>
        </w:rPr>
        <w:t>quo.</w:t>
      </w:r>
      <w:r w:rsidRPr="006667E6">
        <w:rPr>
          <w:rFonts w:asciiTheme="majorHAnsi" w:hAnsiTheme="majorHAnsi"/>
          <w:sz w:val="16"/>
        </w:rPr>
        <w:t xml:space="preserve"> </w:t>
      </w:r>
      <w:r w:rsidRPr="009A6333">
        <w:rPr>
          <w:rFonts w:asciiTheme="majorHAnsi" w:hAnsiTheme="majorHAnsi"/>
          <w:vanish/>
          <w:sz w:val="16"/>
        </w:rPr>
        <w:t>Perhaps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most</w:t>
      </w:r>
      <w:r w:rsidRPr="006667E6">
        <w:rPr>
          <w:rFonts w:asciiTheme="majorHAnsi" w:hAnsiTheme="majorHAnsi"/>
          <w:sz w:val="16"/>
        </w:rPr>
        <w:t xml:space="preserve"> </w:t>
      </w:r>
      <w:r w:rsidRPr="009A6333">
        <w:rPr>
          <w:rFonts w:asciiTheme="majorHAnsi" w:hAnsiTheme="majorHAnsi"/>
          <w:vanish/>
          <w:sz w:val="16"/>
        </w:rPr>
        <w:t>challenging</w:t>
      </w:r>
      <w:r w:rsidRPr="006667E6">
        <w:rPr>
          <w:rFonts w:asciiTheme="majorHAnsi" w:hAnsiTheme="majorHAnsi"/>
          <w:sz w:val="16"/>
        </w:rPr>
        <w:t xml:space="preserve"> </w:t>
      </w:r>
      <w:r w:rsidRPr="009A6333">
        <w:rPr>
          <w:rFonts w:asciiTheme="majorHAnsi" w:hAnsiTheme="majorHAnsi"/>
          <w:vanish/>
          <w:sz w:val="16"/>
        </w:rPr>
        <w:t>aspect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addressing</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how</w:t>
      </w:r>
      <w:r w:rsidRPr="006667E6">
        <w:rPr>
          <w:rFonts w:asciiTheme="majorHAnsi" w:hAnsiTheme="majorHAnsi"/>
          <w:sz w:val="16"/>
        </w:rPr>
        <w:t xml:space="preserve"> </w:t>
      </w:r>
      <w:r w:rsidRPr="009A6333">
        <w:rPr>
          <w:rFonts w:asciiTheme="majorHAnsi" w:hAnsiTheme="majorHAnsi"/>
          <w:vanish/>
          <w:sz w:val="16"/>
        </w:rPr>
        <w:t>difficult</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bring</w:t>
      </w:r>
      <w:r w:rsidRPr="006667E6">
        <w:rPr>
          <w:rFonts w:asciiTheme="majorHAnsi" w:hAnsiTheme="majorHAnsi"/>
          <w:sz w:val="16"/>
        </w:rPr>
        <w:t xml:space="preserve"> </w:t>
      </w:r>
      <w:r w:rsidRPr="009A6333">
        <w:rPr>
          <w:rFonts w:asciiTheme="majorHAnsi" w:hAnsiTheme="majorHAnsi"/>
          <w:vanish/>
          <w:sz w:val="16"/>
        </w:rPr>
        <w:t>attention</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“When</w:t>
      </w:r>
      <w:r w:rsidRPr="006667E6">
        <w:rPr>
          <w:rFonts w:asciiTheme="majorHAnsi" w:hAnsiTheme="majorHAnsi"/>
          <w:sz w:val="16"/>
        </w:rPr>
        <w:t xml:space="preserve"> </w:t>
      </w:r>
      <w:r w:rsidRPr="009A6333">
        <w:rPr>
          <w:rFonts w:asciiTheme="majorHAnsi" w:hAnsiTheme="majorHAnsi"/>
          <w:vanish/>
          <w:sz w:val="16"/>
        </w:rPr>
        <w:t>social</w:t>
      </w:r>
      <w:r w:rsidRPr="006667E6">
        <w:rPr>
          <w:rFonts w:asciiTheme="majorHAnsi" w:hAnsiTheme="majorHAnsi"/>
          <w:sz w:val="16"/>
        </w:rPr>
        <w:t xml:space="preserve"> </w:t>
      </w:r>
      <w:r w:rsidRPr="009A6333">
        <w:rPr>
          <w:rFonts w:asciiTheme="majorHAnsi" w:hAnsiTheme="majorHAnsi"/>
          <w:vanish/>
          <w:sz w:val="16"/>
        </w:rPr>
        <w:t>inequities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noticed,</w:t>
      </w:r>
      <w:r w:rsidRPr="006667E6">
        <w:rPr>
          <w:rFonts w:asciiTheme="majorHAnsi" w:hAnsiTheme="majorHAnsi"/>
          <w:sz w:val="16"/>
        </w:rPr>
        <w:t xml:space="preserve"> </w:t>
      </w:r>
      <w:r w:rsidRPr="009A6333">
        <w:rPr>
          <w:rFonts w:asciiTheme="majorHAnsi" w:hAnsiTheme="majorHAnsi"/>
          <w:vanish/>
          <w:sz w:val="16"/>
        </w:rPr>
        <w:t>attempts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made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rationalize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understand</w:t>
      </w:r>
      <w:r w:rsidRPr="006667E6">
        <w:rPr>
          <w:rFonts w:asciiTheme="majorHAnsi" w:hAnsiTheme="majorHAnsi"/>
          <w:sz w:val="16"/>
        </w:rPr>
        <w:t xml:space="preserve"> </w:t>
      </w:r>
      <w:r w:rsidRPr="009A6333">
        <w:rPr>
          <w:rFonts w:asciiTheme="majorHAnsi" w:hAnsiTheme="majorHAnsi"/>
          <w:vanish/>
          <w:sz w:val="16"/>
        </w:rPr>
        <w:t>them,”</w:t>
      </w:r>
      <w:r w:rsidRPr="006667E6">
        <w:rPr>
          <w:rFonts w:asciiTheme="majorHAnsi" w:hAnsiTheme="majorHAnsi"/>
          <w:sz w:val="16"/>
        </w:rPr>
        <w:t xml:space="preserve"> </w:t>
      </w:r>
      <w:r w:rsidRPr="009A6333">
        <w:rPr>
          <w:rFonts w:asciiTheme="majorHAnsi" w:hAnsiTheme="majorHAnsi"/>
          <w:vanish/>
          <w:sz w:val="16"/>
        </w:rPr>
        <w:t>Winter</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Leighton</w:t>
      </w:r>
      <w:r w:rsidRPr="006667E6">
        <w:rPr>
          <w:rFonts w:asciiTheme="majorHAnsi" w:hAnsiTheme="majorHAnsi"/>
          <w:sz w:val="16"/>
        </w:rPr>
        <w:t xml:space="preserve"> </w:t>
      </w:r>
      <w:r w:rsidRPr="009A6333">
        <w:rPr>
          <w:rFonts w:asciiTheme="majorHAnsi" w:hAnsiTheme="majorHAnsi"/>
          <w:vanish/>
          <w:sz w:val="16"/>
        </w:rPr>
        <w:t>say.</w:t>
      </w:r>
      <w:r w:rsidRPr="006667E6">
        <w:rPr>
          <w:rFonts w:asciiTheme="majorHAnsi" w:hAnsiTheme="majorHAnsi"/>
          <w:sz w:val="16"/>
        </w:rPr>
        <w:t xml:space="preserve"> </w:t>
      </w:r>
      <w:r w:rsidRPr="009A6333">
        <w:rPr>
          <w:rFonts w:asciiTheme="majorHAnsi" w:hAnsiTheme="majorHAnsi"/>
          <w:vanish/>
          <w:sz w:val="16"/>
        </w:rPr>
        <w:t>“Unfortunately,</w:t>
      </w:r>
      <w:r w:rsidRPr="006667E6">
        <w:rPr>
          <w:rFonts w:asciiTheme="majorHAnsi" w:hAnsiTheme="majorHAnsi"/>
          <w:sz w:val="16"/>
        </w:rPr>
        <w:t xml:space="preserve"> </w:t>
      </w:r>
      <w:r w:rsidRPr="009A6333">
        <w:rPr>
          <w:rFonts w:asciiTheme="majorHAnsi" w:hAnsiTheme="majorHAnsi"/>
          <w:vanish/>
          <w:sz w:val="16"/>
        </w:rPr>
        <w:t>one</w:t>
      </w:r>
      <w:r w:rsidRPr="006667E6">
        <w:rPr>
          <w:rFonts w:asciiTheme="majorHAnsi" w:hAnsiTheme="majorHAnsi"/>
          <w:sz w:val="16"/>
        </w:rPr>
        <w:t xml:space="preserve"> </w:t>
      </w:r>
      <w:r w:rsidRPr="009A6333">
        <w:rPr>
          <w:rFonts w:asciiTheme="majorHAnsi" w:hAnsiTheme="majorHAnsi"/>
          <w:vanish/>
          <w:sz w:val="16"/>
        </w:rPr>
        <w:t>outcome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process</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assume</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victims</w:t>
      </w:r>
      <w:r w:rsidRPr="006667E6">
        <w:rPr>
          <w:rFonts w:asciiTheme="majorHAnsi" w:hAnsiTheme="majorHAnsi"/>
          <w:sz w:val="16"/>
        </w:rPr>
        <w:t xml:space="preserve"> </w:t>
      </w:r>
      <w:r w:rsidRPr="009A6333">
        <w:rPr>
          <w:rFonts w:asciiTheme="majorHAnsi" w:hAnsiTheme="majorHAnsi"/>
          <w:vanish/>
          <w:sz w:val="16"/>
        </w:rPr>
        <w:t>must</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some</w:t>
      </w:r>
      <w:r w:rsidRPr="006667E6">
        <w:rPr>
          <w:rFonts w:asciiTheme="majorHAnsi" w:hAnsiTheme="majorHAnsi"/>
          <w:sz w:val="16"/>
        </w:rPr>
        <w:t xml:space="preserve"> </w:t>
      </w:r>
      <w:r w:rsidRPr="009A6333">
        <w:rPr>
          <w:rFonts w:asciiTheme="majorHAnsi" w:hAnsiTheme="majorHAnsi"/>
          <w:vanish/>
          <w:sz w:val="16"/>
        </w:rPr>
        <w:t>way</w:t>
      </w:r>
      <w:r w:rsidRPr="006667E6">
        <w:rPr>
          <w:rFonts w:asciiTheme="majorHAnsi" w:hAnsiTheme="majorHAnsi"/>
          <w:sz w:val="16"/>
        </w:rPr>
        <w:t xml:space="preserve"> </w:t>
      </w:r>
      <w:r w:rsidRPr="009A6333">
        <w:rPr>
          <w:rFonts w:asciiTheme="majorHAnsi" w:hAnsiTheme="majorHAnsi"/>
          <w:vanish/>
          <w:sz w:val="16"/>
        </w:rPr>
        <w:t>deserve</w:t>
      </w:r>
      <w:r w:rsidRPr="006667E6">
        <w:rPr>
          <w:rFonts w:asciiTheme="majorHAnsi" w:hAnsiTheme="majorHAnsi"/>
          <w:sz w:val="16"/>
        </w:rPr>
        <w:t xml:space="preserve"> </w:t>
      </w:r>
      <w:r w:rsidRPr="009A6333">
        <w:rPr>
          <w:rFonts w:asciiTheme="majorHAnsi" w:hAnsiTheme="majorHAnsi"/>
          <w:vanish/>
          <w:sz w:val="16"/>
        </w:rPr>
        <w:t>their</w:t>
      </w:r>
      <w:r w:rsidRPr="006667E6">
        <w:rPr>
          <w:rFonts w:asciiTheme="majorHAnsi" w:hAnsiTheme="majorHAnsi"/>
          <w:sz w:val="16"/>
        </w:rPr>
        <w:t xml:space="preserve"> </w:t>
      </w:r>
      <w:r w:rsidRPr="009A6333">
        <w:rPr>
          <w:rFonts w:asciiTheme="majorHAnsi" w:hAnsiTheme="majorHAnsi"/>
          <w:vanish/>
          <w:sz w:val="16"/>
        </w:rPr>
        <w:t>plight.”</w:t>
      </w:r>
      <w:r w:rsidRPr="006667E6">
        <w:rPr>
          <w:rFonts w:asciiTheme="majorHAnsi" w:hAnsiTheme="majorHAnsi"/>
          <w:sz w:val="16"/>
        </w:rPr>
        <w:t xml:space="preserve"> </w:t>
      </w:r>
      <w:r w:rsidRPr="009A6333">
        <w:rPr>
          <w:rFonts w:asciiTheme="majorHAnsi" w:hAnsiTheme="majorHAnsi"/>
          <w:vanish/>
          <w:sz w:val="16"/>
        </w:rPr>
        <w:t>Because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constant</w:t>
      </w:r>
      <w:r w:rsidRPr="006667E6">
        <w:rPr>
          <w:rFonts w:asciiTheme="majorHAnsi" w:hAnsiTheme="majorHAnsi"/>
          <w:sz w:val="16"/>
        </w:rPr>
        <w:t xml:space="preserve"> </w:t>
      </w:r>
      <w:r w:rsidRPr="009A6333">
        <w:rPr>
          <w:rFonts w:asciiTheme="majorHAnsi" w:hAnsiTheme="majorHAnsi"/>
          <w:vanish/>
          <w:sz w:val="16"/>
        </w:rPr>
        <w:t>presence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desensitizing,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structures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maintain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become</w:t>
      </w:r>
      <w:r w:rsidRPr="006667E6">
        <w:rPr>
          <w:rFonts w:asciiTheme="majorHAnsi" w:hAnsiTheme="majorHAnsi"/>
          <w:sz w:val="16"/>
        </w:rPr>
        <w:t xml:space="preserve"> </w:t>
      </w:r>
      <w:r w:rsidRPr="009A6333">
        <w:rPr>
          <w:rFonts w:asciiTheme="majorHAnsi" w:hAnsiTheme="majorHAnsi"/>
          <w:vanish/>
          <w:sz w:val="16"/>
        </w:rPr>
        <w:t>normalized</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seen</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way</w:t>
      </w:r>
      <w:r w:rsidRPr="006667E6">
        <w:rPr>
          <w:rFonts w:asciiTheme="majorHAnsi" w:hAnsiTheme="majorHAnsi"/>
          <w:sz w:val="16"/>
        </w:rPr>
        <w:t xml:space="preserve"> </w:t>
      </w:r>
      <w:r w:rsidRPr="009A6333">
        <w:rPr>
          <w:rFonts w:asciiTheme="majorHAnsi" w:hAnsiTheme="majorHAnsi"/>
          <w:vanish/>
          <w:sz w:val="16"/>
        </w:rPr>
        <w:t>things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Because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difficult</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convince</w:t>
      </w:r>
      <w:r w:rsidRPr="006667E6">
        <w:rPr>
          <w:rFonts w:asciiTheme="majorHAnsi" w:hAnsiTheme="majorHAnsi"/>
          <w:sz w:val="16"/>
        </w:rPr>
        <w:t xml:space="preserve"> </w:t>
      </w:r>
      <w:r w:rsidRPr="009A6333">
        <w:rPr>
          <w:rFonts w:asciiTheme="majorHAnsi" w:hAnsiTheme="majorHAnsi"/>
          <w:vanish/>
          <w:sz w:val="16"/>
        </w:rPr>
        <w:t>those</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ability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create</w:t>
      </w:r>
      <w:r w:rsidRPr="006667E6">
        <w:rPr>
          <w:rFonts w:asciiTheme="majorHAnsi" w:hAnsiTheme="majorHAnsi"/>
          <w:sz w:val="16"/>
        </w:rPr>
        <w:t xml:space="preserve"> </w:t>
      </w:r>
      <w:r w:rsidRPr="009A6333">
        <w:rPr>
          <w:rFonts w:asciiTheme="majorHAnsi" w:hAnsiTheme="majorHAnsi"/>
          <w:vanish/>
          <w:sz w:val="16"/>
        </w:rPr>
        <w:t>change</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there</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problem</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addressed.</w:t>
      </w:r>
      <w:r w:rsidRPr="006667E6">
        <w:rPr>
          <w:rFonts w:asciiTheme="majorHAnsi" w:hAnsiTheme="majorHAnsi"/>
          <w:sz w:val="16"/>
        </w:rPr>
        <w:t xml:space="preserve"> </w:t>
      </w:r>
      <w:r w:rsidRPr="009A6333">
        <w:rPr>
          <w:rFonts w:asciiTheme="majorHAnsi" w:hAnsiTheme="majorHAnsi"/>
          <w:vanish/>
          <w:sz w:val="16"/>
        </w:rPr>
        <w:t>How</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Perpetuates</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2015,</w:t>
      </w:r>
      <w:r w:rsidRPr="006667E6">
        <w:rPr>
          <w:rFonts w:asciiTheme="majorHAnsi" w:hAnsiTheme="majorHAnsi"/>
          <w:sz w:val="16"/>
        </w:rPr>
        <w:t xml:space="preserve"> </w:t>
      </w:r>
      <w:r w:rsidRPr="009A6333">
        <w:rPr>
          <w:rFonts w:asciiTheme="majorHAnsi" w:hAnsiTheme="majorHAnsi"/>
          <w:vanish/>
          <w:sz w:val="16"/>
        </w:rPr>
        <w:t>13.5</w:t>
      </w:r>
      <w:r w:rsidRPr="006667E6">
        <w:rPr>
          <w:rFonts w:asciiTheme="majorHAnsi" w:hAnsiTheme="majorHAnsi"/>
          <w:sz w:val="16"/>
        </w:rPr>
        <w:t xml:space="preserve"> </w:t>
      </w:r>
      <w:r w:rsidRPr="009A6333">
        <w:rPr>
          <w:rFonts w:asciiTheme="majorHAnsi" w:hAnsiTheme="majorHAnsi"/>
          <w:vanish/>
          <w:sz w:val="16"/>
        </w:rPr>
        <w:t>percent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U.S.</w:t>
      </w:r>
      <w:r w:rsidRPr="006667E6">
        <w:rPr>
          <w:rFonts w:asciiTheme="majorHAnsi" w:hAnsiTheme="majorHAnsi"/>
          <w:sz w:val="16"/>
        </w:rPr>
        <w:t xml:space="preserve"> </w:t>
      </w:r>
      <w:r w:rsidRPr="009A6333">
        <w:rPr>
          <w:rFonts w:asciiTheme="majorHAnsi" w:hAnsiTheme="majorHAnsi"/>
          <w:vanish/>
          <w:sz w:val="16"/>
        </w:rPr>
        <w:t>population</w:t>
      </w:r>
      <w:r w:rsidRPr="006667E6">
        <w:rPr>
          <w:rFonts w:asciiTheme="majorHAnsi" w:hAnsiTheme="majorHAnsi"/>
          <w:sz w:val="16"/>
        </w:rPr>
        <w:t xml:space="preserve"> </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around</w:t>
      </w:r>
      <w:r w:rsidRPr="006667E6">
        <w:rPr>
          <w:rFonts w:asciiTheme="majorHAnsi" w:hAnsiTheme="majorHAnsi"/>
          <w:sz w:val="16"/>
        </w:rPr>
        <w:t xml:space="preserve"> </w:t>
      </w:r>
      <w:r w:rsidRPr="009A6333">
        <w:rPr>
          <w:rFonts w:asciiTheme="majorHAnsi" w:hAnsiTheme="majorHAnsi"/>
          <w:vanish/>
          <w:sz w:val="16"/>
        </w:rPr>
        <w:t>43</w:t>
      </w:r>
      <w:r w:rsidRPr="006667E6">
        <w:rPr>
          <w:rFonts w:asciiTheme="majorHAnsi" w:hAnsiTheme="majorHAnsi"/>
          <w:sz w:val="16"/>
        </w:rPr>
        <w:t xml:space="preserve"> </w:t>
      </w:r>
      <w:r w:rsidRPr="009A6333">
        <w:rPr>
          <w:rFonts w:asciiTheme="majorHAnsi" w:hAnsiTheme="majorHAnsi"/>
          <w:vanish/>
          <w:sz w:val="16"/>
        </w:rPr>
        <w:t>million</w:t>
      </w:r>
      <w:r w:rsidRPr="006667E6">
        <w:rPr>
          <w:rFonts w:asciiTheme="majorHAnsi" w:hAnsiTheme="majorHAnsi"/>
          <w:sz w:val="16"/>
        </w:rPr>
        <w:t xml:space="preserve"> </w:t>
      </w:r>
      <w:r w:rsidRPr="009A6333">
        <w:rPr>
          <w:rFonts w:asciiTheme="majorHAnsi" w:hAnsiTheme="majorHAnsi"/>
          <w:vanish/>
          <w:sz w:val="16"/>
        </w:rPr>
        <w:t>people</w:t>
      </w:r>
      <w:r w:rsidRPr="006667E6">
        <w:rPr>
          <w:rFonts w:asciiTheme="majorHAnsi" w:hAnsiTheme="majorHAnsi"/>
          <w:sz w:val="16"/>
        </w:rPr>
        <w:t xml:space="preserve"> </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fell</w:t>
      </w:r>
      <w:r w:rsidRPr="006667E6">
        <w:rPr>
          <w:rFonts w:asciiTheme="majorHAnsi" w:hAnsiTheme="majorHAnsi"/>
          <w:sz w:val="16"/>
        </w:rPr>
        <w:t xml:space="preserve"> </w:t>
      </w:r>
      <w:r w:rsidRPr="009A6333">
        <w:rPr>
          <w:rFonts w:asciiTheme="majorHAnsi" w:hAnsiTheme="majorHAnsi"/>
          <w:vanish/>
          <w:sz w:val="16"/>
        </w:rPr>
        <w:t>below</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federal</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line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$24,250</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family</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four.</w:t>
      </w:r>
      <w:r w:rsidRPr="006667E6">
        <w:rPr>
          <w:rFonts w:asciiTheme="majorHAnsi" w:hAnsiTheme="majorHAnsi"/>
          <w:sz w:val="16"/>
        </w:rPr>
        <w:t xml:space="preserve"> </w:t>
      </w:r>
      <w:r w:rsidRPr="009A6333">
        <w:rPr>
          <w:rFonts w:asciiTheme="majorHAnsi" w:hAnsiTheme="majorHAnsi"/>
          <w:vanish/>
          <w:sz w:val="16"/>
        </w:rPr>
        <w:t>When</w:t>
      </w:r>
      <w:r w:rsidRPr="006667E6">
        <w:rPr>
          <w:rFonts w:asciiTheme="majorHAnsi" w:hAnsiTheme="majorHAnsi"/>
          <w:sz w:val="16"/>
        </w:rPr>
        <w:t xml:space="preserve"> </w:t>
      </w:r>
      <w:r w:rsidRPr="009A6333">
        <w:rPr>
          <w:rFonts w:asciiTheme="majorHAnsi" w:hAnsiTheme="majorHAnsi"/>
          <w:vanish/>
          <w:sz w:val="16"/>
        </w:rPr>
        <w:t>broken</w:t>
      </w:r>
      <w:r w:rsidRPr="006667E6">
        <w:rPr>
          <w:rFonts w:asciiTheme="majorHAnsi" w:hAnsiTheme="majorHAnsi"/>
          <w:sz w:val="16"/>
        </w:rPr>
        <w:t xml:space="preserve"> </w:t>
      </w:r>
      <w:r w:rsidRPr="009A6333">
        <w:rPr>
          <w:rFonts w:asciiTheme="majorHAnsi" w:hAnsiTheme="majorHAnsi"/>
          <w:vanish/>
          <w:sz w:val="16"/>
        </w:rPr>
        <w:t>down</w:t>
      </w:r>
      <w:r w:rsidRPr="006667E6">
        <w:rPr>
          <w:rFonts w:asciiTheme="majorHAnsi" w:hAnsiTheme="majorHAnsi"/>
          <w:sz w:val="16"/>
        </w:rPr>
        <w:t xml:space="preserve"> </w:t>
      </w:r>
      <w:r w:rsidRPr="009A6333">
        <w:rPr>
          <w:rFonts w:asciiTheme="majorHAnsi" w:hAnsiTheme="majorHAnsi"/>
          <w:vanish/>
          <w:sz w:val="16"/>
        </w:rPr>
        <w:t>into</w:t>
      </w:r>
      <w:r w:rsidRPr="006667E6">
        <w:rPr>
          <w:rFonts w:asciiTheme="majorHAnsi" w:hAnsiTheme="majorHAnsi"/>
          <w:sz w:val="16"/>
        </w:rPr>
        <w:t xml:space="preserve"> </w:t>
      </w:r>
      <w:r w:rsidRPr="009A6333">
        <w:rPr>
          <w:rFonts w:asciiTheme="majorHAnsi" w:hAnsiTheme="majorHAnsi"/>
          <w:vanish/>
          <w:sz w:val="16"/>
        </w:rPr>
        <w:t>specific</w:t>
      </w:r>
      <w:r w:rsidRPr="006667E6">
        <w:rPr>
          <w:rFonts w:asciiTheme="majorHAnsi" w:hAnsiTheme="majorHAnsi"/>
          <w:sz w:val="16"/>
        </w:rPr>
        <w:t xml:space="preserve"> </w:t>
      </w:r>
      <w:r w:rsidRPr="009A6333">
        <w:rPr>
          <w:rFonts w:asciiTheme="majorHAnsi" w:hAnsiTheme="majorHAnsi"/>
          <w:vanish/>
          <w:sz w:val="16"/>
        </w:rPr>
        <w:t>populations,</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becomes</w:t>
      </w:r>
      <w:r w:rsidRPr="006667E6">
        <w:rPr>
          <w:rFonts w:asciiTheme="majorHAnsi" w:hAnsiTheme="majorHAnsi"/>
          <w:sz w:val="16"/>
        </w:rPr>
        <w:t xml:space="preserve"> </w:t>
      </w:r>
      <w:r w:rsidRPr="009A6333">
        <w:rPr>
          <w:rFonts w:asciiTheme="majorHAnsi" w:hAnsiTheme="majorHAnsi"/>
          <w:vanish/>
          <w:sz w:val="16"/>
        </w:rPr>
        <w:t>easy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see</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some</w:t>
      </w:r>
      <w:r w:rsidRPr="006667E6">
        <w:rPr>
          <w:rFonts w:asciiTheme="majorHAnsi" w:hAnsiTheme="majorHAnsi"/>
          <w:sz w:val="16"/>
        </w:rPr>
        <w:t xml:space="preserve"> </w:t>
      </w:r>
      <w:r w:rsidRPr="009A6333">
        <w:rPr>
          <w:rFonts w:asciiTheme="majorHAnsi" w:hAnsiTheme="majorHAnsi"/>
          <w:vanish/>
          <w:sz w:val="16"/>
        </w:rPr>
        <w:t>populations</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higher</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rates.</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among</w:t>
      </w:r>
      <w:r w:rsidRPr="006667E6">
        <w:rPr>
          <w:rFonts w:asciiTheme="majorHAnsi" w:hAnsiTheme="majorHAnsi"/>
          <w:sz w:val="16"/>
        </w:rPr>
        <w:t xml:space="preserve"> </w:t>
      </w:r>
      <w:r w:rsidRPr="009A6333">
        <w:rPr>
          <w:rFonts w:asciiTheme="majorHAnsi" w:hAnsiTheme="majorHAnsi"/>
          <w:vanish/>
          <w:sz w:val="16"/>
        </w:rPr>
        <w:t>whites</w:t>
      </w:r>
      <w:r w:rsidRPr="006667E6">
        <w:rPr>
          <w:rFonts w:asciiTheme="majorHAnsi" w:hAnsiTheme="majorHAnsi"/>
          <w:sz w:val="16"/>
        </w:rPr>
        <w:t xml:space="preserve"> </w:t>
      </w:r>
      <w:r w:rsidRPr="009A6333">
        <w:rPr>
          <w:rFonts w:asciiTheme="majorHAnsi" w:hAnsiTheme="majorHAnsi"/>
          <w:vanish/>
          <w:sz w:val="16"/>
        </w:rPr>
        <w:t>was</w:t>
      </w:r>
      <w:r w:rsidRPr="006667E6">
        <w:rPr>
          <w:rFonts w:asciiTheme="majorHAnsi" w:hAnsiTheme="majorHAnsi"/>
          <w:sz w:val="16"/>
        </w:rPr>
        <w:t xml:space="preserve"> </w:t>
      </w:r>
      <w:r w:rsidRPr="009A6333">
        <w:rPr>
          <w:rFonts w:asciiTheme="majorHAnsi" w:hAnsiTheme="majorHAnsi"/>
          <w:vanish/>
          <w:sz w:val="16"/>
        </w:rPr>
        <w:t>9.1</w:t>
      </w:r>
      <w:r w:rsidRPr="006667E6">
        <w:rPr>
          <w:rFonts w:asciiTheme="majorHAnsi" w:hAnsiTheme="majorHAnsi"/>
          <w:sz w:val="16"/>
        </w:rPr>
        <w:t xml:space="preserve"> </w:t>
      </w:r>
      <w:r w:rsidRPr="009A6333">
        <w:rPr>
          <w:rFonts w:asciiTheme="majorHAnsi" w:hAnsiTheme="majorHAnsi"/>
          <w:vanish/>
          <w:sz w:val="16"/>
        </w:rPr>
        <w:t>percent</w:t>
      </w:r>
      <w:r w:rsidRPr="006667E6">
        <w:rPr>
          <w:rFonts w:asciiTheme="majorHAnsi" w:hAnsiTheme="majorHAnsi"/>
          <w:sz w:val="16"/>
        </w:rPr>
        <w:t xml:space="preserve"> </w:t>
      </w:r>
      <w:r w:rsidRPr="009A6333">
        <w:rPr>
          <w:rFonts w:asciiTheme="majorHAnsi" w:hAnsiTheme="majorHAnsi"/>
          <w:vanish/>
          <w:sz w:val="16"/>
        </w:rPr>
        <w:t>during</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time,</w:t>
      </w:r>
      <w:r w:rsidRPr="006667E6">
        <w:rPr>
          <w:rFonts w:asciiTheme="majorHAnsi" w:hAnsiTheme="majorHAnsi"/>
          <w:sz w:val="16"/>
        </w:rPr>
        <w:t xml:space="preserve"> </w:t>
      </w:r>
      <w:r w:rsidRPr="009A6333">
        <w:rPr>
          <w:rFonts w:asciiTheme="majorHAnsi" w:hAnsiTheme="majorHAnsi"/>
          <w:vanish/>
          <w:sz w:val="16"/>
        </w:rPr>
        <w:t>compared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24.1</w:t>
      </w:r>
      <w:r w:rsidRPr="006667E6">
        <w:rPr>
          <w:rFonts w:asciiTheme="majorHAnsi" w:hAnsiTheme="majorHAnsi"/>
          <w:sz w:val="16"/>
        </w:rPr>
        <w:t xml:space="preserve"> </w:t>
      </w:r>
      <w:r w:rsidRPr="009A6333">
        <w:rPr>
          <w:rFonts w:asciiTheme="majorHAnsi" w:hAnsiTheme="majorHAnsi"/>
          <w:vanish/>
          <w:sz w:val="16"/>
        </w:rPr>
        <w:t>percent</w:t>
      </w:r>
      <w:r w:rsidRPr="006667E6">
        <w:rPr>
          <w:rFonts w:asciiTheme="majorHAnsi" w:hAnsiTheme="majorHAnsi"/>
          <w:sz w:val="16"/>
        </w:rPr>
        <w:t xml:space="preserve"> </w:t>
      </w:r>
      <w:r w:rsidRPr="009A6333">
        <w:rPr>
          <w:rFonts w:asciiTheme="majorHAnsi" w:hAnsiTheme="majorHAnsi"/>
          <w:vanish/>
          <w:sz w:val="16"/>
        </w:rPr>
        <w:t>among</w:t>
      </w:r>
      <w:r w:rsidRPr="006667E6">
        <w:rPr>
          <w:rFonts w:asciiTheme="majorHAnsi" w:hAnsiTheme="majorHAnsi"/>
          <w:sz w:val="16"/>
        </w:rPr>
        <w:t xml:space="preserve"> </w:t>
      </w:r>
      <w:r w:rsidRPr="009A6333">
        <w:rPr>
          <w:rFonts w:asciiTheme="majorHAnsi" w:hAnsiTheme="majorHAnsi"/>
          <w:vanish/>
          <w:sz w:val="16"/>
        </w:rPr>
        <w:t>African-Americans;</w:t>
      </w:r>
      <w:r w:rsidRPr="006667E6">
        <w:rPr>
          <w:rFonts w:asciiTheme="majorHAnsi" w:hAnsiTheme="majorHAnsi"/>
          <w:sz w:val="16"/>
        </w:rPr>
        <w:t xml:space="preserve"> </w:t>
      </w:r>
      <w:r w:rsidRPr="009A6333">
        <w:rPr>
          <w:rFonts w:asciiTheme="majorHAnsi" w:hAnsiTheme="majorHAnsi"/>
          <w:vanish/>
          <w:sz w:val="16"/>
        </w:rPr>
        <w:t>African-Americans</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long</w:t>
      </w:r>
      <w:r w:rsidRPr="006667E6">
        <w:rPr>
          <w:rFonts w:asciiTheme="majorHAnsi" w:hAnsiTheme="majorHAnsi"/>
          <w:sz w:val="16"/>
        </w:rPr>
        <w:t xml:space="preserve"> </w:t>
      </w:r>
      <w:r w:rsidRPr="009A6333">
        <w:rPr>
          <w:rFonts w:asciiTheme="majorHAnsi" w:hAnsiTheme="majorHAnsi"/>
          <w:vanish/>
          <w:sz w:val="16"/>
        </w:rPr>
        <w:t>history</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being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victims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America.</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usually</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at</w:t>
      </w:r>
      <w:r w:rsidRPr="006667E6">
        <w:rPr>
          <w:rFonts w:asciiTheme="majorHAnsi" w:hAnsiTheme="majorHAnsi"/>
          <w:sz w:val="16"/>
        </w:rPr>
        <w:t xml:space="preserve"> </w:t>
      </w:r>
      <w:r w:rsidRPr="009A6333">
        <w:rPr>
          <w:rFonts w:asciiTheme="majorHAnsi" w:hAnsiTheme="majorHAnsi"/>
          <w:vanish/>
          <w:sz w:val="16"/>
        </w:rPr>
        <w:t>its</w:t>
      </w:r>
      <w:r w:rsidRPr="006667E6">
        <w:rPr>
          <w:rFonts w:asciiTheme="majorHAnsi" w:hAnsiTheme="majorHAnsi"/>
          <w:sz w:val="16"/>
        </w:rPr>
        <w:t xml:space="preserve"> </w:t>
      </w:r>
      <w:r w:rsidRPr="009A6333">
        <w:rPr>
          <w:rFonts w:asciiTheme="majorHAnsi" w:hAnsiTheme="majorHAnsi"/>
          <w:vanish/>
          <w:sz w:val="16"/>
        </w:rPr>
        <w:t>root,</w:t>
      </w:r>
      <w:r w:rsidRPr="006667E6">
        <w:rPr>
          <w:rFonts w:asciiTheme="majorHAnsi" w:hAnsiTheme="majorHAnsi"/>
          <w:sz w:val="16"/>
        </w:rPr>
        <w:t xml:space="preserve"> </w:t>
      </w:r>
      <w:r w:rsidRPr="009A6333">
        <w:rPr>
          <w:rFonts w:asciiTheme="majorHAnsi" w:hAnsiTheme="majorHAnsi"/>
          <w:vanish/>
          <w:sz w:val="16"/>
        </w:rPr>
        <w:t>some</w:t>
      </w:r>
      <w:r w:rsidRPr="006667E6">
        <w:rPr>
          <w:rFonts w:asciiTheme="majorHAnsi" w:hAnsiTheme="majorHAnsi"/>
          <w:sz w:val="16"/>
        </w:rPr>
        <w:t xml:space="preserve"> </w:t>
      </w:r>
      <w:r w:rsidRPr="009A6333">
        <w:rPr>
          <w:rFonts w:asciiTheme="majorHAnsi" w:hAnsiTheme="majorHAnsi"/>
          <w:vanish/>
          <w:sz w:val="16"/>
        </w:rPr>
        <w:t>political</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economic</w:t>
      </w:r>
      <w:r w:rsidRPr="006667E6">
        <w:rPr>
          <w:rFonts w:asciiTheme="majorHAnsi" w:hAnsiTheme="majorHAnsi"/>
          <w:sz w:val="16"/>
        </w:rPr>
        <w:t xml:space="preserve"> </w:t>
      </w:r>
      <w:r w:rsidRPr="009A6333">
        <w:rPr>
          <w:rFonts w:asciiTheme="majorHAnsi" w:hAnsiTheme="majorHAnsi"/>
          <w:vanish/>
          <w:sz w:val="16"/>
        </w:rPr>
        <w:t>structure</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disenfranchises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group</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people.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example,</w:t>
      </w:r>
      <w:r w:rsidRPr="006667E6">
        <w:rPr>
          <w:rFonts w:asciiTheme="majorHAnsi" w:hAnsiTheme="majorHAnsi"/>
          <w:sz w:val="16"/>
        </w:rPr>
        <w:t xml:space="preserve"> </w:t>
      </w:r>
      <w:r w:rsidRPr="009A6333">
        <w:rPr>
          <w:rFonts w:asciiTheme="majorHAnsi" w:hAnsiTheme="majorHAnsi"/>
          <w:vanish/>
          <w:sz w:val="16"/>
        </w:rPr>
        <w:t>children</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inner</w:t>
      </w:r>
      <w:r w:rsidRPr="006667E6">
        <w:rPr>
          <w:rFonts w:asciiTheme="majorHAnsi" w:hAnsiTheme="majorHAnsi"/>
          <w:sz w:val="16"/>
        </w:rPr>
        <w:t xml:space="preserve"> </w:t>
      </w:r>
      <w:r w:rsidRPr="009A6333">
        <w:rPr>
          <w:rFonts w:asciiTheme="majorHAnsi" w:hAnsiTheme="majorHAnsi"/>
          <w:vanish/>
          <w:sz w:val="16"/>
        </w:rPr>
        <w:t>cities</w:t>
      </w:r>
      <w:r w:rsidRPr="006667E6">
        <w:rPr>
          <w:rFonts w:asciiTheme="majorHAnsi" w:hAnsiTheme="majorHAnsi"/>
          <w:sz w:val="16"/>
        </w:rPr>
        <w:t xml:space="preserve"> </w:t>
      </w:r>
      <w:r w:rsidRPr="009A6333">
        <w:rPr>
          <w:rFonts w:asciiTheme="majorHAnsi" w:hAnsiTheme="majorHAnsi"/>
          <w:vanish/>
          <w:sz w:val="16"/>
        </w:rPr>
        <w:t>typically</w:t>
      </w:r>
      <w:r w:rsidRPr="006667E6">
        <w:rPr>
          <w:rFonts w:asciiTheme="majorHAnsi" w:hAnsiTheme="majorHAnsi"/>
          <w:sz w:val="16"/>
        </w:rPr>
        <w:t xml:space="preserve"> </w:t>
      </w:r>
      <w:r w:rsidRPr="009A6333">
        <w:rPr>
          <w:rFonts w:asciiTheme="majorHAnsi" w:hAnsiTheme="majorHAnsi"/>
          <w:vanish/>
          <w:sz w:val="16"/>
        </w:rPr>
        <w:t>lack</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adequate</w:t>
      </w:r>
      <w:r w:rsidRPr="006667E6">
        <w:rPr>
          <w:rFonts w:asciiTheme="majorHAnsi" w:hAnsiTheme="majorHAnsi"/>
          <w:sz w:val="16"/>
        </w:rPr>
        <w:t xml:space="preserve"> </w:t>
      </w:r>
      <w:r w:rsidRPr="009A6333">
        <w:rPr>
          <w:rFonts w:asciiTheme="majorHAnsi" w:hAnsiTheme="majorHAnsi"/>
          <w:vanish/>
          <w:sz w:val="16"/>
        </w:rPr>
        <w:t>schools,</w:t>
      </w:r>
      <w:r w:rsidRPr="006667E6">
        <w:rPr>
          <w:rFonts w:asciiTheme="majorHAnsi" w:hAnsiTheme="majorHAnsi"/>
          <w:sz w:val="16"/>
        </w:rPr>
        <w:t xml:space="preserve"> </w:t>
      </w:r>
      <w:r w:rsidRPr="009A6333">
        <w:rPr>
          <w:rFonts w:asciiTheme="majorHAnsi" w:hAnsiTheme="majorHAnsi"/>
          <w:vanish/>
          <w:sz w:val="16"/>
        </w:rPr>
        <w:t>which</w:t>
      </w:r>
      <w:r w:rsidRPr="006667E6">
        <w:rPr>
          <w:rFonts w:asciiTheme="majorHAnsi" w:hAnsiTheme="majorHAnsi"/>
          <w:sz w:val="16"/>
        </w:rPr>
        <w:t xml:space="preserve"> </w:t>
      </w:r>
      <w:r w:rsidRPr="009A6333">
        <w:rPr>
          <w:rFonts w:asciiTheme="majorHAnsi" w:hAnsiTheme="majorHAnsi"/>
          <w:vanish/>
          <w:sz w:val="16"/>
        </w:rPr>
        <w:t>limits</w:t>
      </w:r>
      <w:r w:rsidRPr="006667E6">
        <w:rPr>
          <w:rFonts w:asciiTheme="majorHAnsi" w:hAnsiTheme="majorHAnsi"/>
          <w:sz w:val="16"/>
        </w:rPr>
        <w:t xml:space="preserve"> </w:t>
      </w:r>
      <w:r w:rsidRPr="009A6333">
        <w:rPr>
          <w:rFonts w:asciiTheme="majorHAnsi" w:hAnsiTheme="majorHAnsi"/>
          <w:vanish/>
          <w:sz w:val="16"/>
        </w:rPr>
        <w:t>their</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jobs</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good</w:t>
      </w:r>
      <w:r w:rsidRPr="006667E6">
        <w:rPr>
          <w:rFonts w:asciiTheme="majorHAnsi" w:hAnsiTheme="majorHAnsi"/>
          <w:sz w:val="16"/>
        </w:rPr>
        <w:t xml:space="preserve"> </w:t>
      </w:r>
      <w:r w:rsidRPr="009A6333">
        <w:rPr>
          <w:rFonts w:asciiTheme="majorHAnsi" w:hAnsiTheme="majorHAnsi"/>
          <w:vanish/>
          <w:sz w:val="16"/>
        </w:rPr>
        <w:t>salaries</w:t>
      </w:r>
      <w:r w:rsidRPr="006667E6">
        <w:rPr>
          <w:rFonts w:asciiTheme="majorHAnsi" w:hAnsiTheme="majorHAnsi"/>
          <w:sz w:val="16"/>
        </w:rPr>
        <w:t xml:space="preserve"> </w:t>
      </w:r>
      <w:r w:rsidRPr="009A6333">
        <w:rPr>
          <w:rFonts w:asciiTheme="majorHAnsi" w:hAnsiTheme="majorHAnsi"/>
          <w:vanish/>
          <w:sz w:val="16"/>
        </w:rPr>
        <w:t>when</w:t>
      </w:r>
      <w:r w:rsidRPr="006667E6">
        <w:rPr>
          <w:rFonts w:asciiTheme="majorHAnsi" w:hAnsiTheme="majorHAnsi"/>
          <w:sz w:val="16"/>
        </w:rPr>
        <w:t xml:space="preserve"> </w:t>
      </w:r>
      <w:r w:rsidRPr="009A6333">
        <w:rPr>
          <w:rFonts w:asciiTheme="majorHAnsi" w:hAnsiTheme="majorHAnsi"/>
          <w:vanish/>
          <w:sz w:val="16"/>
        </w:rPr>
        <w:t>they</w:t>
      </w:r>
      <w:r w:rsidRPr="006667E6">
        <w:rPr>
          <w:rFonts w:asciiTheme="majorHAnsi" w:hAnsiTheme="majorHAnsi"/>
          <w:sz w:val="16"/>
        </w:rPr>
        <w:t xml:space="preserve"> </w:t>
      </w:r>
      <w:r w:rsidRPr="009A6333">
        <w:rPr>
          <w:rFonts w:asciiTheme="majorHAnsi" w:hAnsiTheme="majorHAnsi"/>
          <w:vanish/>
          <w:sz w:val="16"/>
        </w:rPr>
        <w:t>get</w:t>
      </w:r>
      <w:r w:rsidRPr="006667E6">
        <w:rPr>
          <w:rFonts w:asciiTheme="majorHAnsi" w:hAnsiTheme="majorHAnsi"/>
          <w:sz w:val="16"/>
        </w:rPr>
        <w:t xml:space="preserve"> </w:t>
      </w:r>
      <w:r w:rsidRPr="009A6333">
        <w:rPr>
          <w:rFonts w:asciiTheme="majorHAnsi" w:hAnsiTheme="majorHAnsi"/>
          <w:vanish/>
          <w:sz w:val="16"/>
        </w:rPr>
        <w:t>older.</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turn,</w:t>
      </w:r>
      <w:r w:rsidRPr="006667E6">
        <w:rPr>
          <w:rFonts w:asciiTheme="majorHAnsi" w:hAnsiTheme="majorHAnsi"/>
          <w:sz w:val="16"/>
        </w:rPr>
        <w:t xml:space="preserve"> </w:t>
      </w:r>
      <w:r w:rsidRPr="009A6333">
        <w:rPr>
          <w:rFonts w:asciiTheme="majorHAnsi" w:hAnsiTheme="majorHAnsi"/>
          <w:vanish/>
          <w:sz w:val="16"/>
        </w:rPr>
        <w:t>limits</w:t>
      </w:r>
      <w:r w:rsidRPr="006667E6">
        <w:rPr>
          <w:rFonts w:asciiTheme="majorHAnsi" w:hAnsiTheme="majorHAnsi"/>
          <w:sz w:val="16"/>
        </w:rPr>
        <w:t xml:space="preserve"> </w:t>
      </w:r>
      <w:r w:rsidRPr="009A6333">
        <w:rPr>
          <w:rFonts w:asciiTheme="majorHAnsi" w:hAnsiTheme="majorHAnsi"/>
          <w:vanish/>
          <w:sz w:val="16"/>
        </w:rPr>
        <w:t>their</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healthcare,</w:t>
      </w:r>
      <w:r w:rsidRPr="006667E6">
        <w:rPr>
          <w:rFonts w:asciiTheme="majorHAnsi" w:hAnsiTheme="majorHAnsi"/>
          <w:sz w:val="16"/>
        </w:rPr>
        <w:t xml:space="preserve"> </w:t>
      </w:r>
      <w:r w:rsidRPr="009A6333">
        <w:rPr>
          <w:rFonts w:asciiTheme="majorHAnsi" w:hAnsiTheme="majorHAnsi"/>
          <w:vanish/>
          <w:sz w:val="16"/>
        </w:rPr>
        <w:t>legal</w:t>
      </w:r>
      <w:r w:rsidRPr="006667E6">
        <w:rPr>
          <w:rFonts w:asciiTheme="majorHAnsi" w:hAnsiTheme="majorHAnsi"/>
          <w:sz w:val="16"/>
        </w:rPr>
        <w:t xml:space="preserve"> </w:t>
      </w:r>
      <w:r w:rsidRPr="009A6333">
        <w:rPr>
          <w:rFonts w:asciiTheme="majorHAnsi" w:hAnsiTheme="majorHAnsi"/>
          <w:vanish/>
          <w:sz w:val="16"/>
        </w:rPr>
        <w:t>protections,</w:t>
      </w:r>
      <w:r w:rsidRPr="006667E6">
        <w:rPr>
          <w:rFonts w:asciiTheme="majorHAnsi" w:hAnsiTheme="majorHAnsi"/>
          <w:sz w:val="16"/>
        </w:rPr>
        <w:t xml:space="preserve"> </w:t>
      </w:r>
      <w:r w:rsidRPr="009A6333">
        <w:rPr>
          <w:rFonts w:asciiTheme="majorHAnsi" w:hAnsiTheme="majorHAnsi"/>
          <w:vanish/>
          <w:sz w:val="16"/>
        </w:rPr>
        <w:t>political</w:t>
      </w:r>
      <w:r w:rsidRPr="006667E6">
        <w:rPr>
          <w:rFonts w:asciiTheme="majorHAnsi" w:hAnsiTheme="majorHAnsi"/>
          <w:sz w:val="16"/>
        </w:rPr>
        <w:t xml:space="preserve"> </w:t>
      </w:r>
      <w:r w:rsidRPr="009A6333">
        <w:rPr>
          <w:rFonts w:asciiTheme="majorHAnsi" w:hAnsiTheme="majorHAnsi"/>
          <w:vanish/>
          <w:sz w:val="16"/>
        </w:rPr>
        <w:t>power,</w:t>
      </w:r>
      <w:r w:rsidRPr="006667E6">
        <w:rPr>
          <w:rFonts w:asciiTheme="majorHAnsi" w:hAnsiTheme="majorHAnsi"/>
          <w:sz w:val="16"/>
        </w:rPr>
        <w:t xml:space="preserve"> </w:t>
      </w:r>
      <w:r w:rsidRPr="009A6333">
        <w:rPr>
          <w:rFonts w:asciiTheme="majorHAnsi" w:hAnsiTheme="majorHAnsi"/>
          <w:vanish/>
          <w:sz w:val="16"/>
        </w:rPr>
        <w:t>safe</w:t>
      </w:r>
      <w:r w:rsidRPr="006667E6">
        <w:rPr>
          <w:rFonts w:asciiTheme="majorHAnsi" w:hAnsiTheme="majorHAnsi"/>
          <w:sz w:val="16"/>
        </w:rPr>
        <w:t xml:space="preserve"> </w:t>
      </w:r>
      <w:r w:rsidRPr="009A6333">
        <w:rPr>
          <w:rFonts w:asciiTheme="majorHAnsi" w:hAnsiTheme="majorHAnsi"/>
          <w:vanish/>
          <w:sz w:val="16"/>
        </w:rPr>
        <w:t>housing</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other</w:t>
      </w:r>
      <w:r w:rsidRPr="006667E6">
        <w:rPr>
          <w:rFonts w:asciiTheme="majorHAnsi" w:hAnsiTheme="majorHAnsi"/>
          <w:sz w:val="16"/>
        </w:rPr>
        <w:t xml:space="preserve"> </w:t>
      </w:r>
      <w:r w:rsidRPr="009A6333">
        <w:rPr>
          <w:rFonts w:asciiTheme="majorHAnsi" w:hAnsiTheme="majorHAnsi"/>
          <w:vanish/>
          <w:sz w:val="16"/>
        </w:rPr>
        <w:t>important</w:t>
      </w:r>
      <w:r w:rsidRPr="006667E6">
        <w:rPr>
          <w:rFonts w:asciiTheme="majorHAnsi" w:hAnsiTheme="majorHAnsi"/>
          <w:sz w:val="16"/>
        </w:rPr>
        <w:t xml:space="preserve"> </w:t>
      </w:r>
      <w:r w:rsidRPr="009A6333">
        <w:rPr>
          <w:rFonts w:asciiTheme="majorHAnsi" w:hAnsiTheme="majorHAnsi"/>
          <w:vanish/>
          <w:sz w:val="16"/>
        </w:rPr>
        <w:t>resources.</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cycle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perpetuates</w:t>
      </w:r>
      <w:r w:rsidRPr="006667E6">
        <w:rPr>
          <w:rFonts w:asciiTheme="majorHAnsi" w:hAnsiTheme="majorHAnsi"/>
          <w:sz w:val="16"/>
        </w:rPr>
        <w:t xml:space="preserve"> </w:t>
      </w:r>
      <w:r w:rsidRPr="009A6333">
        <w:rPr>
          <w:rFonts w:asciiTheme="majorHAnsi" w:hAnsiTheme="majorHAnsi"/>
          <w:vanish/>
          <w:sz w:val="16"/>
        </w:rPr>
        <w:t>itself,</w:t>
      </w:r>
      <w:r w:rsidRPr="006667E6">
        <w:rPr>
          <w:rFonts w:asciiTheme="majorHAnsi" w:hAnsiTheme="majorHAnsi"/>
          <w:sz w:val="16"/>
        </w:rPr>
        <w:t xml:space="preserve"> </w:t>
      </w:r>
      <w:r w:rsidRPr="009A6333">
        <w:rPr>
          <w:rFonts w:asciiTheme="majorHAnsi" w:hAnsiTheme="majorHAnsi"/>
          <w:vanish/>
          <w:sz w:val="16"/>
        </w:rPr>
        <w:t>creating</w:t>
      </w:r>
      <w:r w:rsidRPr="006667E6">
        <w:rPr>
          <w:rFonts w:asciiTheme="majorHAnsi" w:hAnsiTheme="majorHAnsi"/>
          <w:sz w:val="16"/>
        </w:rPr>
        <w:t xml:space="preserve"> </w:t>
      </w:r>
      <w:r w:rsidRPr="009A6333">
        <w:rPr>
          <w:rFonts w:asciiTheme="majorHAnsi" w:hAnsiTheme="majorHAnsi"/>
          <w:vanish/>
          <w:sz w:val="16"/>
        </w:rPr>
        <w:t>entire</w:t>
      </w:r>
      <w:r w:rsidRPr="006667E6">
        <w:rPr>
          <w:rFonts w:asciiTheme="majorHAnsi" w:hAnsiTheme="majorHAnsi"/>
          <w:sz w:val="16"/>
        </w:rPr>
        <w:t xml:space="preserve"> </w:t>
      </w:r>
      <w:r w:rsidRPr="009A6333">
        <w:rPr>
          <w:rFonts w:asciiTheme="majorHAnsi" w:hAnsiTheme="majorHAnsi"/>
          <w:vanish/>
          <w:sz w:val="16"/>
        </w:rPr>
        <w:t>communities</w:t>
      </w:r>
      <w:r w:rsidRPr="006667E6">
        <w:rPr>
          <w:rFonts w:asciiTheme="majorHAnsi" w:hAnsiTheme="majorHAnsi"/>
          <w:sz w:val="16"/>
        </w:rPr>
        <w:t xml:space="preserve"> </w:t>
      </w:r>
      <w:r w:rsidRPr="009A6333">
        <w:rPr>
          <w:rFonts w:asciiTheme="majorHAnsi" w:hAnsiTheme="majorHAnsi"/>
          <w:vanish/>
          <w:sz w:val="16"/>
        </w:rPr>
        <w:t>subject</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regular</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resources</w:t>
      </w:r>
      <w:r w:rsidRPr="006667E6">
        <w:rPr>
          <w:rFonts w:asciiTheme="majorHAnsi" w:hAnsiTheme="majorHAnsi"/>
          <w:sz w:val="16"/>
        </w:rPr>
        <w:t xml:space="preserve"> </w:t>
      </w:r>
      <w:r w:rsidRPr="009A6333">
        <w:rPr>
          <w:rFonts w:asciiTheme="majorHAnsi" w:hAnsiTheme="majorHAnsi"/>
          <w:vanish/>
          <w:sz w:val="16"/>
        </w:rPr>
        <w:t>like</w:t>
      </w:r>
      <w:r w:rsidRPr="006667E6">
        <w:rPr>
          <w:rFonts w:asciiTheme="majorHAnsi" w:hAnsiTheme="majorHAnsi"/>
          <w:sz w:val="16"/>
        </w:rPr>
        <w:t xml:space="preserve"> </w:t>
      </w:r>
      <w:r w:rsidRPr="009A6333">
        <w:rPr>
          <w:rFonts w:asciiTheme="majorHAnsi" w:hAnsiTheme="majorHAnsi"/>
          <w:vanish/>
          <w:sz w:val="16"/>
        </w:rPr>
        <w:t>education,</w:t>
      </w:r>
      <w:r w:rsidRPr="006667E6">
        <w:rPr>
          <w:rFonts w:asciiTheme="majorHAnsi" w:hAnsiTheme="majorHAnsi"/>
          <w:sz w:val="16"/>
        </w:rPr>
        <w:t xml:space="preserve"> </w:t>
      </w:r>
      <w:r w:rsidRPr="009A6333">
        <w:rPr>
          <w:rFonts w:asciiTheme="majorHAnsi" w:hAnsiTheme="majorHAnsi"/>
          <w:vanish/>
          <w:sz w:val="16"/>
        </w:rPr>
        <w:t>healthcare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purchasing</w:t>
      </w:r>
      <w:r w:rsidRPr="006667E6">
        <w:rPr>
          <w:rFonts w:asciiTheme="majorHAnsi" w:hAnsiTheme="majorHAnsi"/>
          <w:sz w:val="16"/>
        </w:rPr>
        <w:t xml:space="preserve"> </w:t>
      </w:r>
      <w:r w:rsidRPr="009A6333">
        <w:rPr>
          <w:rFonts w:asciiTheme="majorHAnsi" w:hAnsiTheme="majorHAnsi"/>
          <w:vanish/>
          <w:sz w:val="16"/>
        </w:rPr>
        <w:t>power</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all</w:t>
      </w:r>
      <w:r w:rsidRPr="006667E6">
        <w:rPr>
          <w:rFonts w:asciiTheme="majorHAnsi" w:hAnsiTheme="majorHAnsi"/>
          <w:sz w:val="16"/>
        </w:rPr>
        <w:t xml:space="preserve"> </w:t>
      </w:r>
      <w:r w:rsidRPr="009A6333">
        <w:rPr>
          <w:rFonts w:asciiTheme="majorHAnsi" w:hAnsiTheme="majorHAnsi"/>
          <w:vanish/>
          <w:sz w:val="16"/>
        </w:rPr>
        <w:t>vital</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breaking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cycle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Individuals</w:t>
      </w:r>
      <w:r w:rsidRPr="006667E6">
        <w:rPr>
          <w:rFonts w:asciiTheme="majorHAnsi" w:hAnsiTheme="majorHAnsi"/>
          <w:sz w:val="16"/>
        </w:rPr>
        <w:t xml:space="preserve"> </w:t>
      </w:r>
      <w:r w:rsidRPr="009A6333">
        <w:rPr>
          <w:rFonts w:asciiTheme="majorHAnsi" w:hAnsiTheme="majorHAnsi"/>
          <w:vanish/>
          <w:sz w:val="16"/>
        </w:rPr>
        <w:t>without</w:t>
      </w:r>
      <w:r w:rsidRPr="006667E6">
        <w:rPr>
          <w:rFonts w:asciiTheme="majorHAnsi" w:hAnsiTheme="majorHAnsi"/>
          <w:sz w:val="16"/>
        </w:rPr>
        <w:t xml:space="preserve"> </w:t>
      </w:r>
      <w:r w:rsidRPr="009A6333">
        <w:rPr>
          <w:rFonts w:asciiTheme="majorHAnsi" w:hAnsiTheme="majorHAnsi"/>
          <w:vanish/>
          <w:sz w:val="16"/>
        </w:rPr>
        <w:t>adequate</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healthcare</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only</w:t>
      </w:r>
      <w:r w:rsidRPr="006667E6">
        <w:rPr>
          <w:rFonts w:asciiTheme="majorHAnsi" w:hAnsiTheme="majorHAnsi"/>
          <w:sz w:val="16"/>
        </w:rPr>
        <w:t xml:space="preserve"> </w:t>
      </w:r>
      <w:r w:rsidRPr="009A6333">
        <w:rPr>
          <w:rFonts w:asciiTheme="majorHAnsi" w:hAnsiTheme="majorHAnsi"/>
          <w:vanish/>
          <w:sz w:val="16"/>
        </w:rPr>
        <w:t>more</w:t>
      </w:r>
      <w:r w:rsidRPr="006667E6">
        <w:rPr>
          <w:rFonts w:asciiTheme="majorHAnsi" w:hAnsiTheme="majorHAnsi"/>
          <w:sz w:val="16"/>
        </w:rPr>
        <w:t xml:space="preserve"> </w:t>
      </w:r>
      <w:r w:rsidRPr="009A6333">
        <w:rPr>
          <w:rFonts w:asciiTheme="majorHAnsi" w:hAnsiTheme="majorHAnsi"/>
          <w:vanish/>
          <w:sz w:val="16"/>
        </w:rPr>
        <w:t>likely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shorter</w:t>
      </w:r>
      <w:r w:rsidRPr="006667E6">
        <w:rPr>
          <w:rFonts w:asciiTheme="majorHAnsi" w:hAnsiTheme="majorHAnsi"/>
          <w:sz w:val="16"/>
        </w:rPr>
        <w:t xml:space="preserve"> </w:t>
      </w:r>
      <w:r w:rsidRPr="009A6333">
        <w:rPr>
          <w:rFonts w:asciiTheme="majorHAnsi" w:hAnsiTheme="majorHAnsi"/>
          <w:vanish/>
          <w:sz w:val="16"/>
        </w:rPr>
        <w:t>life</w:t>
      </w:r>
      <w:r w:rsidRPr="006667E6">
        <w:rPr>
          <w:rFonts w:asciiTheme="majorHAnsi" w:hAnsiTheme="majorHAnsi"/>
          <w:sz w:val="16"/>
        </w:rPr>
        <w:t xml:space="preserve"> </w:t>
      </w:r>
      <w:r w:rsidRPr="009A6333">
        <w:rPr>
          <w:rFonts w:asciiTheme="majorHAnsi" w:hAnsiTheme="majorHAnsi"/>
          <w:vanish/>
          <w:sz w:val="16"/>
        </w:rPr>
        <w:t>spans,</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spend</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significant</w:t>
      </w:r>
      <w:r w:rsidRPr="006667E6">
        <w:rPr>
          <w:rFonts w:asciiTheme="majorHAnsi" w:hAnsiTheme="majorHAnsi"/>
          <w:sz w:val="16"/>
        </w:rPr>
        <w:t xml:space="preserve"> </w:t>
      </w:r>
      <w:r w:rsidRPr="009A6333">
        <w:rPr>
          <w:rFonts w:asciiTheme="majorHAnsi" w:hAnsiTheme="majorHAnsi"/>
          <w:vanish/>
          <w:sz w:val="16"/>
        </w:rPr>
        <w:t>portion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their</w:t>
      </w:r>
      <w:r w:rsidRPr="006667E6">
        <w:rPr>
          <w:rFonts w:asciiTheme="majorHAnsi" w:hAnsiTheme="majorHAnsi"/>
          <w:sz w:val="16"/>
        </w:rPr>
        <w:t xml:space="preserve"> </w:t>
      </w:r>
      <w:r w:rsidRPr="009A6333">
        <w:rPr>
          <w:rFonts w:asciiTheme="majorHAnsi" w:hAnsiTheme="majorHAnsi"/>
          <w:vanish/>
          <w:sz w:val="16"/>
        </w:rPr>
        <w:t>income</w:t>
      </w:r>
      <w:r w:rsidRPr="006667E6">
        <w:rPr>
          <w:rFonts w:asciiTheme="majorHAnsi" w:hAnsiTheme="majorHAnsi"/>
          <w:sz w:val="16"/>
        </w:rPr>
        <w:t xml:space="preserve"> </w:t>
      </w:r>
      <w:r w:rsidRPr="009A6333">
        <w:rPr>
          <w:rFonts w:asciiTheme="majorHAnsi" w:hAnsiTheme="majorHAnsi"/>
          <w:vanish/>
          <w:sz w:val="16"/>
        </w:rPr>
        <w:t>treating</w:t>
      </w:r>
      <w:r w:rsidRPr="006667E6">
        <w:rPr>
          <w:rFonts w:asciiTheme="majorHAnsi" w:hAnsiTheme="majorHAnsi"/>
          <w:sz w:val="16"/>
        </w:rPr>
        <w:t xml:space="preserve"> </w:t>
      </w:r>
      <w:r w:rsidRPr="009A6333">
        <w:rPr>
          <w:rFonts w:asciiTheme="majorHAnsi" w:hAnsiTheme="majorHAnsi"/>
          <w:vanish/>
          <w:sz w:val="16"/>
        </w:rPr>
        <w:t>illnesses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other</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issues,</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simply</w:t>
      </w:r>
      <w:r w:rsidRPr="006667E6">
        <w:rPr>
          <w:rFonts w:asciiTheme="majorHAnsi" w:hAnsiTheme="majorHAnsi"/>
          <w:sz w:val="16"/>
        </w:rPr>
        <w:t xml:space="preserve"> </w:t>
      </w:r>
      <w:r w:rsidRPr="009A6333">
        <w:rPr>
          <w:rFonts w:asciiTheme="majorHAnsi" w:hAnsiTheme="majorHAnsi"/>
          <w:vanish/>
          <w:sz w:val="16"/>
        </w:rPr>
        <w:t>enduring</w:t>
      </w:r>
      <w:r w:rsidRPr="006667E6">
        <w:rPr>
          <w:rFonts w:asciiTheme="majorHAnsi" w:hAnsiTheme="majorHAnsi"/>
          <w:sz w:val="16"/>
        </w:rPr>
        <w:t xml:space="preserve"> </w:t>
      </w:r>
      <w:r w:rsidRPr="009A6333">
        <w:rPr>
          <w:rFonts w:asciiTheme="majorHAnsi" w:hAnsiTheme="majorHAnsi"/>
          <w:vanish/>
          <w:sz w:val="16"/>
        </w:rPr>
        <w:t>them</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reducing</w:t>
      </w:r>
      <w:r w:rsidRPr="006667E6">
        <w:rPr>
          <w:rFonts w:asciiTheme="majorHAnsi" w:hAnsiTheme="majorHAnsi"/>
          <w:sz w:val="16"/>
        </w:rPr>
        <w:t xml:space="preserve"> </w:t>
      </w:r>
      <w:r w:rsidRPr="009A6333">
        <w:rPr>
          <w:rFonts w:asciiTheme="majorHAnsi" w:hAnsiTheme="majorHAnsi"/>
          <w:vanish/>
          <w:sz w:val="16"/>
        </w:rPr>
        <w:t>their</w:t>
      </w:r>
      <w:r w:rsidRPr="006667E6">
        <w:rPr>
          <w:rFonts w:asciiTheme="majorHAnsi" w:hAnsiTheme="majorHAnsi"/>
          <w:sz w:val="16"/>
        </w:rPr>
        <w:t xml:space="preserve"> </w:t>
      </w:r>
      <w:r w:rsidRPr="009A6333">
        <w:rPr>
          <w:rFonts w:asciiTheme="majorHAnsi" w:hAnsiTheme="majorHAnsi"/>
          <w:vanish/>
          <w:sz w:val="16"/>
        </w:rPr>
        <w:t>ability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work</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earn</w:t>
      </w:r>
      <w:r w:rsidRPr="006667E6">
        <w:rPr>
          <w:rFonts w:asciiTheme="majorHAnsi" w:hAnsiTheme="majorHAnsi"/>
          <w:sz w:val="16"/>
        </w:rPr>
        <w:t xml:space="preserve"> </w:t>
      </w:r>
      <w:r w:rsidRPr="009A6333">
        <w:rPr>
          <w:rFonts w:asciiTheme="majorHAnsi" w:hAnsiTheme="majorHAnsi"/>
          <w:vanish/>
          <w:sz w:val="16"/>
        </w:rPr>
        <w:t>money.</w:t>
      </w:r>
      <w:r w:rsidRPr="006667E6">
        <w:rPr>
          <w:rFonts w:asciiTheme="majorHAnsi" w:hAnsiTheme="majorHAnsi"/>
          <w:sz w:val="16"/>
        </w:rPr>
        <w:t xml:space="preserve"> </w:t>
      </w:r>
      <w:r w:rsidRPr="009A6333">
        <w:rPr>
          <w:rFonts w:asciiTheme="majorHAnsi" w:hAnsiTheme="majorHAnsi"/>
          <w:vanish/>
          <w:sz w:val="16"/>
        </w:rPr>
        <w:t>Without</w:t>
      </w:r>
      <w:r w:rsidRPr="006667E6">
        <w:rPr>
          <w:rFonts w:asciiTheme="majorHAnsi" w:hAnsiTheme="majorHAnsi"/>
          <w:sz w:val="16"/>
        </w:rPr>
        <w:t xml:space="preserve"> </w:t>
      </w:r>
      <w:r w:rsidRPr="009A6333">
        <w:rPr>
          <w:rFonts w:asciiTheme="majorHAnsi" w:hAnsiTheme="majorHAnsi"/>
          <w:vanish/>
          <w:sz w:val="16"/>
        </w:rPr>
        <w:t>adequate</w:t>
      </w:r>
      <w:r w:rsidRPr="006667E6">
        <w:rPr>
          <w:rFonts w:asciiTheme="majorHAnsi" w:hAnsiTheme="majorHAnsi"/>
          <w:sz w:val="16"/>
        </w:rPr>
        <w:t xml:space="preserve"> </w:t>
      </w:r>
      <w:r w:rsidRPr="009A6333">
        <w:rPr>
          <w:rFonts w:asciiTheme="majorHAnsi" w:hAnsiTheme="majorHAnsi"/>
          <w:vanish/>
          <w:sz w:val="16"/>
        </w:rPr>
        <w:t>education,</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good</w:t>
      </w:r>
      <w:r w:rsidRPr="006667E6">
        <w:rPr>
          <w:rFonts w:asciiTheme="majorHAnsi" w:hAnsiTheme="majorHAnsi"/>
          <w:sz w:val="16"/>
        </w:rPr>
        <w:t xml:space="preserve"> </w:t>
      </w:r>
      <w:r w:rsidRPr="009A6333">
        <w:rPr>
          <w:rFonts w:asciiTheme="majorHAnsi" w:hAnsiTheme="majorHAnsi"/>
          <w:vanish/>
          <w:sz w:val="16"/>
        </w:rPr>
        <w:t>jobs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influence</w:t>
      </w:r>
      <w:r w:rsidRPr="006667E6">
        <w:rPr>
          <w:rFonts w:asciiTheme="majorHAnsi" w:hAnsiTheme="majorHAnsi"/>
          <w:sz w:val="16"/>
        </w:rPr>
        <w:t xml:space="preserve"> </w:t>
      </w:r>
      <w:r w:rsidRPr="009A6333">
        <w:rPr>
          <w:rFonts w:asciiTheme="majorHAnsi" w:hAnsiTheme="majorHAnsi"/>
          <w:vanish/>
          <w:sz w:val="16"/>
        </w:rPr>
        <w:t>within</w:t>
      </w:r>
      <w:r w:rsidRPr="006667E6">
        <w:rPr>
          <w:rFonts w:asciiTheme="majorHAnsi" w:hAnsiTheme="majorHAnsi"/>
          <w:sz w:val="16"/>
        </w:rPr>
        <w:t xml:space="preserve"> </w:t>
      </w:r>
      <w:r w:rsidRPr="009A6333">
        <w:rPr>
          <w:rFonts w:asciiTheme="majorHAnsi" w:hAnsiTheme="majorHAnsi"/>
          <w:vanish/>
          <w:sz w:val="16"/>
        </w:rPr>
        <w:t>society</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limited.</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inability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buy</w:t>
      </w:r>
      <w:r w:rsidRPr="006667E6">
        <w:rPr>
          <w:rFonts w:asciiTheme="majorHAnsi" w:hAnsiTheme="majorHAnsi"/>
          <w:sz w:val="16"/>
        </w:rPr>
        <w:t xml:space="preserve"> </w:t>
      </w:r>
      <w:r w:rsidRPr="009A6333">
        <w:rPr>
          <w:rFonts w:asciiTheme="majorHAnsi" w:hAnsiTheme="majorHAnsi"/>
          <w:vanish/>
          <w:sz w:val="16"/>
        </w:rPr>
        <w:t>necessities</w:t>
      </w:r>
      <w:r w:rsidRPr="006667E6">
        <w:rPr>
          <w:rFonts w:asciiTheme="majorHAnsi" w:hAnsiTheme="majorHAnsi"/>
          <w:sz w:val="16"/>
        </w:rPr>
        <w:t xml:space="preserve"> </w:t>
      </w:r>
      <w:r w:rsidRPr="009A6333">
        <w:rPr>
          <w:rFonts w:asciiTheme="majorHAnsi" w:hAnsiTheme="majorHAnsi"/>
          <w:vanish/>
          <w:sz w:val="16"/>
        </w:rPr>
        <w:t>like</w:t>
      </w:r>
      <w:r w:rsidRPr="006667E6">
        <w:rPr>
          <w:rFonts w:asciiTheme="majorHAnsi" w:hAnsiTheme="majorHAnsi"/>
          <w:sz w:val="16"/>
        </w:rPr>
        <w:t xml:space="preserve"> </w:t>
      </w:r>
      <w:r w:rsidRPr="009A6333">
        <w:rPr>
          <w:rFonts w:asciiTheme="majorHAnsi" w:hAnsiTheme="majorHAnsi"/>
          <w:vanish/>
          <w:sz w:val="16"/>
        </w:rPr>
        <w:t>food</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shelter</w:t>
      </w:r>
      <w:r w:rsidRPr="006667E6">
        <w:rPr>
          <w:rFonts w:asciiTheme="majorHAnsi" w:hAnsiTheme="majorHAnsi"/>
          <w:sz w:val="16"/>
        </w:rPr>
        <w:t xml:space="preserve"> </w:t>
      </w:r>
      <w:r w:rsidRPr="009A6333">
        <w:rPr>
          <w:rFonts w:asciiTheme="majorHAnsi" w:hAnsiTheme="majorHAnsi"/>
          <w:vanish/>
          <w:sz w:val="16"/>
        </w:rPr>
        <w:t>leads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worse</w:t>
      </w:r>
      <w:r w:rsidRPr="006667E6">
        <w:rPr>
          <w:rFonts w:asciiTheme="majorHAnsi" w:hAnsiTheme="majorHAnsi"/>
          <w:sz w:val="16"/>
        </w:rPr>
        <w:t xml:space="preserve"> </w:t>
      </w:r>
      <w:r w:rsidRPr="009A6333">
        <w:rPr>
          <w:rFonts w:asciiTheme="majorHAnsi" w:hAnsiTheme="majorHAnsi"/>
          <w:vanish/>
          <w:sz w:val="16"/>
        </w:rPr>
        <w:t>healthcare</w:t>
      </w:r>
      <w:r w:rsidRPr="006667E6">
        <w:rPr>
          <w:rFonts w:asciiTheme="majorHAnsi" w:hAnsiTheme="majorHAnsi"/>
          <w:sz w:val="16"/>
        </w:rPr>
        <w:t xml:space="preserve"> </w:t>
      </w:r>
      <w:r w:rsidRPr="009A6333">
        <w:rPr>
          <w:rFonts w:asciiTheme="majorHAnsi" w:hAnsiTheme="majorHAnsi"/>
          <w:vanish/>
          <w:sz w:val="16"/>
        </w:rPr>
        <w:t>outcomes,</w:t>
      </w:r>
      <w:r w:rsidRPr="006667E6">
        <w:rPr>
          <w:rFonts w:asciiTheme="majorHAnsi" w:hAnsiTheme="majorHAnsi"/>
          <w:sz w:val="16"/>
        </w:rPr>
        <w:t xml:space="preserve"> </w:t>
      </w:r>
      <w:r w:rsidRPr="009A6333">
        <w:rPr>
          <w:rFonts w:asciiTheme="majorHAnsi" w:hAnsiTheme="majorHAnsi"/>
          <w:vanish/>
          <w:sz w:val="16"/>
        </w:rPr>
        <w:t>less</w:t>
      </w:r>
      <w:r w:rsidRPr="006667E6">
        <w:rPr>
          <w:rFonts w:asciiTheme="majorHAnsi" w:hAnsiTheme="majorHAnsi"/>
          <w:sz w:val="16"/>
        </w:rPr>
        <w:t xml:space="preserve"> </w:t>
      </w:r>
      <w:r w:rsidRPr="009A6333">
        <w:rPr>
          <w:rFonts w:asciiTheme="majorHAnsi" w:hAnsiTheme="majorHAnsi"/>
          <w:vanish/>
          <w:sz w:val="16"/>
        </w:rPr>
        <w:t>money</w:t>
      </w:r>
      <w:r w:rsidRPr="006667E6">
        <w:rPr>
          <w:rFonts w:asciiTheme="majorHAnsi" w:hAnsiTheme="majorHAnsi"/>
          <w:sz w:val="16"/>
        </w:rPr>
        <w:t xml:space="preserve"> </w:t>
      </w:r>
      <w:r w:rsidRPr="009A6333">
        <w:rPr>
          <w:rFonts w:asciiTheme="majorHAnsi" w:hAnsiTheme="majorHAnsi"/>
          <w:vanish/>
          <w:sz w:val="16"/>
        </w:rPr>
        <w:t>spent</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educating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next</w:t>
      </w:r>
      <w:r w:rsidRPr="006667E6">
        <w:rPr>
          <w:rFonts w:asciiTheme="majorHAnsi" w:hAnsiTheme="majorHAnsi"/>
          <w:sz w:val="16"/>
        </w:rPr>
        <w:t xml:space="preserve"> </w:t>
      </w:r>
      <w:r w:rsidRPr="009A6333">
        <w:rPr>
          <w:rFonts w:asciiTheme="majorHAnsi" w:hAnsiTheme="majorHAnsi"/>
          <w:vanish/>
          <w:sz w:val="16"/>
        </w:rPr>
        <w:t>generation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so</w:t>
      </w:r>
      <w:r w:rsidRPr="006667E6">
        <w:rPr>
          <w:rFonts w:asciiTheme="majorHAnsi" w:hAnsiTheme="majorHAnsi"/>
          <w:sz w:val="16"/>
        </w:rPr>
        <w:t xml:space="preserve"> </w:t>
      </w:r>
      <w:r w:rsidRPr="009A6333">
        <w:rPr>
          <w:rFonts w:asciiTheme="majorHAnsi" w:hAnsiTheme="majorHAnsi"/>
          <w:vanish/>
          <w:sz w:val="16"/>
        </w:rPr>
        <w:t>forth.</w:t>
      </w:r>
      <w:r w:rsidRPr="006667E6">
        <w:rPr>
          <w:rFonts w:asciiTheme="majorHAnsi" w:hAnsiTheme="majorHAnsi"/>
          <w:sz w:val="16"/>
        </w:rPr>
        <w:t xml:space="preserve"> </w:t>
      </w:r>
      <w:r w:rsidRPr="009A6333">
        <w:rPr>
          <w:rFonts w:asciiTheme="majorHAnsi" w:hAnsiTheme="majorHAnsi"/>
          <w:vanish/>
          <w:sz w:val="16"/>
        </w:rPr>
        <w:t>Effects</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Individual</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Lack</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proper</w:t>
      </w:r>
      <w:r w:rsidRPr="006667E6">
        <w:rPr>
          <w:rFonts w:asciiTheme="majorHAnsi" w:hAnsiTheme="majorHAnsi"/>
          <w:sz w:val="16"/>
        </w:rPr>
        <w:t xml:space="preserve"> </w:t>
      </w:r>
      <w:r w:rsidRPr="009A6333">
        <w:rPr>
          <w:rFonts w:asciiTheme="majorHAnsi" w:hAnsiTheme="majorHAnsi"/>
          <w:vanish/>
          <w:sz w:val="16"/>
        </w:rPr>
        <w:t>maternal</w:t>
      </w:r>
      <w:r w:rsidRPr="006667E6">
        <w:rPr>
          <w:rFonts w:asciiTheme="majorHAnsi" w:hAnsiTheme="majorHAnsi"/>
          <w:sz w:val="16"/>
        </w:rPr>
        <w:t xml:space="preserve"> </w:t>
      </w:r>
      <w:r w:rsidRPr="009A6333">
        <w:rPr>
          <w:rFonts w:asciiTheme="majorHAnsi" w:hAnsiTheme="majorHAnsi"/>
          <w:vanish/>
          <w:sz w:val="16"/>
        </w:rPr>
        <w:t>care</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significant</w:t>
      </w:r>
      <w:r w:rsidRPr="006667E6">
        <w:rPr>
          <w:rFonts w:asciiTheme="majorHAnsi" w:hAnsiTheme="majorHAnsi"/>
          <w:sz w:val="16"/>
        </w:rPr>
        <w:t xml:space="preserve"> </w:t>
      </w:r>
      <w:r w:rsidRPr="009A6333">
        <w:rPr>
          <w:rFonts w:asciiTheme="majorHAnsi" w:hAnsiTheme="majorHAnsi"/>
          <w:vanish/>
          <w:sz w:val="16"/>
        </w:rPr>
        <w:t>source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directed</w:t>
      </w:r>
      <w:r w:rsidRPr="006667E6">
        <w:rPr>
          <w:rFonts w:asciiTheme="majorHAnsi" w:hAnsiTheme="majorHAnsi"/>
          <w:sz w:val="16"/>
        </w:rPr>
        <w:t xml:space="preserve"> </w:t>
      </w:r>
      <w:r w:rsidRPr="009A6333">
        <w:rPr>
          <w:rFonts w:asciiTheme="majorHAnsi" w:hAnsiTheme="majorHAnsi"/>
          <w:vanish/>
          <w:sz w:val="16"/>
        </w:rPr>
        <w:t>against</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About</w:t>
      </w:r>
      <w:r w:rsidRPr="006667E6">
        <w:rPr>
          <w:rFonts w:asciiTheme="majorHAnsi" w:hAnsiTheme="majorHAnsi"/>
          <w:sz w:val="16"/>
        </w:rPr>
        <w:t xml:space="preserve"> </w:t>
      </w:r>
      <w:r w:rsidRPr="009A6333">
        <w:rPr>
          <w:rFonts w:asciiTheme="majorHAnsi" w:hAnsiTheme="majorHAnsi"/>
          <w:vanish/>
          <w:sz w:val="16"/>
        </w:rPr>
        <w:t>350,000</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die</w:t>
      </w:r>
      <w:r w:rsidRPr="006667E6">
        <w:rPr>
          <w:rFonts w:asciiTheme="majorHAnsi" w:hAnsiTheme="majorHAnsi"/>
          <w:sz w:val="16"/>
        </w:rPr>
        <w:t xml:space="preserve"> </w:t>
      </w:r>
      <w:r w:rsidRPr="009A6333">
        <w:rPr>
          <w:rFonts w:asciiTheme="majorHAnsi" w:hAnsiTheme="majorHAnsi"/>
          <w:vanish/>
          <w:sz w:val="16"/>
        </w:rPr>
        <w:t>every</w:t>
      </w:r>
      <w:r w:rsidRPr="006667E6">
        <w:rPr>
          <w:rFonts w:asciiTheme="majorHAnsi" w:hAnsiTheme="majorHAnsi"/>
          <w:sz w:val="16"/>
        </w:rPr>
        <w:t xml:space="preserve"> </w:t>
      </w:r>
      <w:r w:rsidRPr="009A6333">
        <w:rPr>
          <w:rFonts w:asciiTheme="majorHAnsi" w:hAnsiTheme="majorHAnsi"/>
          <w:vanish/>
          <w:sz w:val="16"/>
        </w:rPr>
        <w:t>year</w:t>
      </w:r>
      <w:r w:rsidRPr="006667E6">
        <w:rPr>
          <w:rFonts w:asciiTheme="majorHAnsi" w:hAnsiTheme="majorHAnsi"/>
          <w:sz w:val="16"/>
        </w:rPr>
        <w:t xml:space="preserve"> </w:t>
      </w:r>
      <w:r w:rsidRPr="009A6333">
        <w:rPr>
          <w:rFonts w:asciiTheme="majorHAnsi" w:hAnsiTheme="majorHAnsi"/>
          <w:vanish/>
          <w:sz w:val="16"/>
        </w:rPr>
        <w:t>due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pregnancy-related</w:t>
      </w:r>
      <w:r w:rsidRPr="006667E6">
        <w:rPr>
          <w:rFonts w:asciiTheme="majorHAnsi" w:hAnsiTheme="majorHAnsi"/>
          <w:sz w:val="16"/>
        </w:rPr>
        <w:t xml:space="preserve"> </w:t>
      </w:r>
      <w:r w:rsidRPr="009A6333">
        <w:rPr>
          <w:rFonts w:asciiTheme="majorHAnsi" w:hAnsiTheme="majorHAnsi"/>
          <w:vanish/>
          <w:sz w:val="16"/>
        </w:rPr>
        <w:t>causes,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nearly</w:t>
      </w:r>
      <w:r w:rsidRPr="006667E6">
        <w:rPr>
          <w:rFonts w:asciiTheme="majorHAnsi" w:hAnsiTheme="majorHAnsi"/>
          <w:sz w:val="16"/>
        </w:rPr>
        <w:t xml:space="preserve"> </w:t>
      </w:r>
      <w:r w:rsidRPr="009A6333">
        <w:rPr>
          <w:rFonts w:asciiTheme="majorHAnsi" w:hAnsiTheme="majorHAnsi"/>
          <w:vanish/>
          <w:sz w:val="16"/>
        </w:rPr>
        <w:t>99</w:t>
      </w:r>
      <w:r w:rsidRPr="006667E6">
        <w:rPr>
          <w:rFonts w:asciiTheme="majorHAnsi" w:hAnsiTheme="majorHAnsi"/>
          <w:sz w:val="16"/>
        </w:rPr>
        <w:t xml:space="preserve"> </w:t>
      </w:r>
      <w:r w:rsidRPr="009A6333">
        <w:rPr>
          <w:rFonts w:asciiTheme="majorHAnsi" w:hAnsiTheme="majorHAnsi"/>
          <w:vanish/>
          <w:sz w:val="16"/>
        </w:rPr>
        <w:t>percent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those</w:t>
      </w:r>
      <w:r w:rsidRPr="006667E6">
        <w:rPr>
          <w:rFonts w:asciiTheme="majorHAnsi" w:hAnsiTheme="majorHAnsi"/>
          <w:sz w:val="16"/>
        </w:rPr>
        <w:t xml:space="preserve"> </w:t>
      </w:r>
      <w:r w:rsidRPr="009A6333">
        <w:rPr>
          <w:rFonts w:asciiTheme="majorHAnsi" w:hAnsiTheme="majorHAnsi"/>
          <w:vanish/>
          <w:sz w:val="16"/>
        </w:rPr>
        <w:t>deaths</w:t>
      </w:r>
      <w:r w:rsidRPr="006667E6">
        <w:rPr>
          <w:rFonts w:asciiTheme="majorHAnsi" w:hAnsiTheme="majorHAnsi"/>
          <w:sz w:val="16"/>
        </w:rPr>
        <w:t xml:space="preserve"> </w:t>
      </w:r>
      <w:r w:rsidRPr="009A6333">
        <w:rPr>
          <w:rFonts w:asciiTheme="majorHAnsi" w:hAnsiTheme="majorHAnsi"/>
          <w:vanish/>
          <w:sz w:val="16"/>
        </w:rPr>
        <w:t>occur</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poor</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limited</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good</w:t>
      </w:r>
      <w:r w:rsidRPr="006667E6">
        <w:rPr>
          <w:rFonts w:asciiTheme="majorHAnsi" w:hAnsiTheme="majorHAnsi"/>
          <w:sz w:val="16"/>
        </w:rPr>
        <w:t xml:space="preserve"> </w:t>
      </w:r>
      <w:r w:rsidRPr="009A6333">
        <w:rPr>
          <w:rFonts w:asciiTheme="majorHAnsi" w:hAnsiTheme="majorHAnsi"/>
          <w:vanish/>
          <w:sz w:val="16"/>
        </w:rPr>
        <w:t>maternal</w:t>
      </w:r>
      <w:r w:rsidRPr="006667E6">
        <w:rPr>
          <w:rFonts w:asciiTheme="majorHAnsi" w:hAnsiTheme="majorHAnsi"/>
          <w:sz w:val="16"/>
        </w:rPr>
        <w:t xml:space="preserve"> </w:t>
      </w:r>
      <w:r w:rsidRPr="009A6333">
        <w:rPr>
          <w:rFonts w:asciiTheme="majorHAnsi" w:hAnsiTheme="majorHAnsi"/>
          <w:vanish/>
          <w:sz w:val="16"/>
        </w:rPr>
        <w:t>care.</w:t>
      </w:r>
    </w:p>
    <w:p w14:paraId="19C03362" w14:textId="77777777" w:rsidR="009A6333" w:rsidRPr="006667E6" w:rsidRDefault="009A6333" w:rsidP="009A6333">
      <w:pPr>
        <w:pStyle w:val="Heading4"/>
        <w:spacing w:line="240" w:lineRule="auto"/>
        <w:rPr>
          <w:rFonts w:asciiTheme="majorHAnsi" w:hAnsiTheme="majorHAnsi" w:cstheme="majorHAnsi"/>
        </w:rPr>
      </w:pPr>
      <w:r w:rsidRPr="006667E6">
        <w:rPr>
          <w:rFonts w:asciiTheme="majorHAnsi" w:hAnsiTheme="majorHAnsi" w:cstheme="majorHAnsi"/>
        </w:rPr>
        <w:t>Prefer:</w:t>
      </w:r>
    </w:p>
    <w:p w14:paraId="7D800114" w14:textId="77777777" w:rsidR="009A6333" w:rsidRPr="006667E6" w:rsidRDefault="009A6333" w:rsidP="009A6333">
      <w:pPr>
        <w:pStyle w:val="Heading4"/>
        <w:numPr>
          <w:ilvl w:val="0"/>
          <w:numId w:val="22"/>
        </w:numPr>
        <w:spacing w:line="240" w:lineRule="auto"/>
        <w:rPr>
          <w:rFonts w:asciiTheme="majorHAnsi" w:hAnsiTheme="majorHAnsi"/>
          <w:b w:val="0"/>
          <w:u w:val="single"/>
        </w:rPr>
      </w:pPr>
      <w:r w:rsidRPr="006667E6">
        <w:rPr>
          <w:rFonts w:asciiTheme="majorHAnsi" w:hAnsiTheme="majorHAnsi" w:cstheme="majorHAnsi"/>
        </w:rPr>
        <w:t xml:space="preserve">Policymaking teaches the language of power to enable </w:t>
      </w:r>
      <w:r w:rsidRPr="006667E6">
        <w:rPr>
          <w:rFonts w:asciiTheme="majorHAnsi" w:hAnsiTheme="majorHAnsi" w:cstheme="majorHAnsi"/>
          <w:u w:val="single"/>
        </w:rPr>
        <w:t>internal resistance strategies</w:t>
      </w:r>
    </w:p>
    <w:p w14:paraId="32B64B3C" w14:textId="77777777" w:rsidR="009A6333" w:rsidRPr="006667E6" w:rsidRDefault="009A6333" w:rsidP="009A6333">
      <w:pPr>
        <w:spacing w:line="240" w:lineRule="auto"/>
        <w:rPr>
          <w:rStyle w:val="Style13ptBold"/>
          <w:rFonts w:asciiTheme="majorHAnsi" w:hAnsiTheme="majorHAnsi"/>
        </w:rPr>
      </w:pPr>
      <w:r w:rsidRPr="006667E6">
        <w:rPr>
          <w:rStyle w:val="Style13ptBold"/>
          <w:rFonts w:asciiTheme="majorHAnsi" w:hAnsiTheme="majorHAnsi"/>
        </w:rPr>
        <w:t>Coverstone 05</w:t>
      </w:r>
    </w:p>
    <w:p w14:paraId="16711717" w14:textId="77777777" w:rsidR="009A6333" w:rsidRPr="006667E6" w:rsidRDefault="009A6333" w:rsidP="009A6333">
      <w:pPr>
        <w:spacing w:line="240" w:lineRule="auto"/>
        <w:rPr>
          <w:rFonts w:asciiTheme="majorHAnsi" w:hAnsiTheme="majorHAnsi" w:cstheme="majorHAnsi"/>
          <w:sz w:val="12"/>
          <w:szCs w:val="12"/>
        </w:rPr>
      </w:pPr>
      <w:r w:rsidRPr="009A6333">
        <w:rPr>
          <w:rFonts w:asciiTheme="majorHAnsi" w:hAnsiTheme="majorHAnsi" w:cstheme="majorHAnsi"/>
          <w:vanish/>
          <w:sz w:val="12"/>
          <w:szCs w:val="12"/>
        </w:rPr>
        <w:t>Alan</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Coverstone</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(masters</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in</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communication</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from</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Wake</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Forest,</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longtime</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debate</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coach)</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“Acting</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on</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Activism:</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Realizing</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the</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Vision</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of</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Debate</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with</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Pro-social</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Impact”</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Paper</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presented</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at</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the</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National</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Communication</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Association</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Annual</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Conference</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November</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17</w:t>
      </w:r>
      <w:r w:rsidRPr="009A6333">
        <w:rPr>
          <w:rFonts w:asciiTheme="majorHAnsi" w:hAnsiTheme="majorHAnsi" w:cstheme="majorHAnsi"/>
          <w:vanish/>
          <w:sz w:val="12"/>
          <w:szCs w:val="12"/>
          <w:vertAlign w:val="superscript"/>
        </w:rPr>
        <w:t>th</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2005</w:t>
      </w:r>
      <w:r w:rsidRPr="006667E6">
        <w:rPr>
          <w:rFonts w:asciiTheme="majorHAnsi" w:hAnsiTheme="majorHAnsi" w:cstheme="majorHAnsi"/>
          <w:sz w:val="12"/>
          <w:szCs w:val="12"/>
        </w:rPr>
        <w:t xml:space="preserve">  </w:t>
      </w:r>
      <w:hyperlink r:id="rId100" w:history="1">
        <w:r w:rsidRPr="009A6333">
          <w:rPr>
            <w:rStyle w:val="Hyperlink"/>
            <w:rFonts w:asciiTheme="majorHAnsi" w:hAnsiTheme="majorHAnsi" w:cstheme="majorHAnsi"/>
            <w:vanish/>
            <w:sz w:val="12"/>
            <w:szCs w:val="12"/>
          </w:rPr>
          <w:t>https://www.natcom.org/</w:t>
        </w:r>
      </w:hyperlink>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-CAT</w:t>
      </w:r>
    </w:p>
    <w:p w14:paraId="0B8F7C1D" w14:textId="77777777" w:rsidR="009A6333" w:rsidRPr="006667E6" w:rsidRDefault="009A6333" w:rsidP="009A6333">
      <w:pPr>
        <w:spacing w:line="240" w:lineRule="auto"/>
        <w:rPr>
          <w:rFonts w:asciiTheme="majorHAnsi" w:hAnsiTheme="majorHAnsi" w:cstheme="majorHAnsi"/>
          <w:sz w:val="12"/>
          <w:szCs w:val="12"/>
        </w:rPr>
      </w:pPr>
    </w:p>
    <w:p w14:paraId="1A992533" w14:textId="77777777" w:rsidR="009A6333" w:rsidRPr="006667E6" w:rsidRDefault="009A6333" w:rsidP="009A6333">
      <w:pPr>
        <w:spacing w:line="240" w:lineRule="auto"/>
        <w:rPr>
          <w:rFonts w:asciiTheme="majorHAnsi" w:hAnsiTheme="majorHAnsi" w:cstheme="majorHAnsi"/>
          <w:sz w:val="16"/>
        </w:rPr>
      </w:pPr>
      <w:r w:rsidRPr="009A6333">
        <w:rPr>
          <w:rStyle w:val="StyleUnderline"/>
          <w:rFonts w:asciiTheme="majorHAnsi" w:hAnsiTheme="majorHAnsi" w:cstheme="majorHAnsi"/>
          <w:vanish/>
          <w:sz w:val="16"/>
          <w:u w:val="none"/>
        </w:rPr>
        <w:t>An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important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concern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emerges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when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Mitchell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describes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reflexive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fiat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contest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strategy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capable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of</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“eschewing</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power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directly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control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external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actors”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(1998b,</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20).</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Describing</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debates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about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what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our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government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should</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attempts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control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outside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actors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debilitating</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and</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disempowering</w:t>
      </w:r>
      <w:r w:rsidRPr="009A6333">
        <w:rPr>
          <w:rFonts w:asciiTheme="majorHAnsi" w:hAnsiTheme="majorHAnsi" w:cstheme="majorHAnsi"/>
          <w:vanish/>
          <w:sz w:val="16"/>
        </w:rPr>
        <w:t>.</w:t>
      </w:r>
      <w:r w:rsidRPr="006667E6">
        <w:rPr>
          <w:rFonts w:asciiTheme="majorHAnsi" w:hAnsiTheme="majorHAnsi" w:cstheme="majorHAnsi"/>
          <w:sz w:val="16"/>
        </w:rPr>
        <w:t xml:space="preserve"> </w:t>
      </w:r>
      <w:r w:rsidRPr="009A6333">
        <w:rPr>
          <w:rFonts w:asciiTheme="majorHAnsi" w:hAnsiTheme="majorHAnsi" w:cstheme="majorHAnsi"/>
          <w:vanish/>
          <w:sz w:val="16"/>
        </w:rPr>
        <w:t>Control</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US</w:t>
      </w:r>
      <w:r w:rsidRPr="006667E6">
        <w:rPr>
          <w:rFonts w:asciiTheme="majorHAnsi" w:hAnsiTheme="majorHAnsi" w:cstheme="majorHAnsi"/>
          <w:sz w:val="16"/>
        </w:rPr>
        <w:t xml:space="preserve"> </w:t>
      </w:r>
      <w:r w:rsidRPr="009A6333">
        <w:rPr>
          <w:rFonts w:asciiTheme="majorHAnsi" w:hAnsiTheme="majorHAnsi" w:cstheme="majorHAnsi"/>
          <w:vanish/>
          <w:sz w:val="16"/>
        </w:rPr>
        <w:t>government</w:t>
      </w:r>
      <w:r w:rsidRPr="006667E6">
        <w:rPr>
          <w:rFonts w:asciiTheme="majorHAnsi" w:hAnsiTheme="majorHAnsi" w:cstheme="majorHAnsi"/>
          <w:sz w:val="16"/>
        </w:rPr>
        <w:t xml:space="preserve"> </w:t>
      </w:r>
      <w:r w:rsidRPr="009A6333">
        <w:rPr>
          <w:rFonts w:asciiTheme="majorHAnsi" w:hAnsiTheme="majorHAnsi" w:cstheme="majorHAnsi"/>
          <w:vanish/>
          <w:sz w:val="16"/>
        </w:rPr>
        <w:t>is</w:t>
      </w:r>
      <w:r w:rsidRPr="006667E6">
        <w:rPr>
          <w:rFonts w:asciiTheme="majorHAnsi" w:hAnsiTheme="majorHAnsi" w:cstheme="majorHAnsi"/>
          <w:sz w:val="16"/>
        </w:rPr>
        <w:t xml:space="preserve"> </w:t>
      </w:r>
      <w:r w:rsidRPr="009A6333">
        <w:rPr>
          <w:rFonts w:asciiTheme="majorHAnsi" w:hAnsiTheme="majorHAnsi" w:cstheme="majorHAnsi"/>
          <w:vanish/>
          <w:sz w:val="16"/>
        </w:rPr>
        <w:t>exactly</w:t>
      </w:r>
      <w:r w:rsidRPr="006667E6">
        <w:rPr>
          <w:rFonts w:asciiTheme="majorHAnsi" w:hAnsiTheme="majorHAnsi" w:cstheme="majorHAnsi"/>
          <w:sz w:val="16"/>
        </w:rPr>
        <w:t xml:space="preserve"> </w:t>
      </w:r>
      <w:r w:rsidRPr="009A6333">
        <w:rPr>
          <w:rFonts w:asciiTheme="majorHAnsi" w:hAnsiTheme="majorHAnsi" w:cstheme="majorHAnsi"/>
          <w:vanish/>
          <w:sz w:val="16"/>
        </w:rPr>
        <w:t>what</w:t>
      </w:r>
      <w:r w:rsidRPr="006667E6">
        <w:rPr>
          <w:rFonts w:asciiTheme="majorHAnsi" w:hAnsiTheme="majorHAnsi" w:cstheme="majorHAnsi"/>
          <w:sz w:val="16"/>
        </w:rPr>
        <w:t xml:space="preserve"> </w:t>
      </w:r>
      <w:r w:rsidRPr="009A6333">
        <w:rPr>
          <w:rFonts w:asciiTheme="majorHAnsi" w:hAnsiTheme="majorHAnsi" w:cstheme="majorHAnsi"/>
          <w:vanish/>
          <w:sz w:val="16"/>
        </w:rPr>
        <w:t>an</w:t>
      </w:r>
      <w:r w:rsidRPr="006667E6">
        <w:rPr>
          <w:rFonts w:asciiTheme="majorHAnsi" w:hAnsiTheme="majorHAnsi" w:cstheme="majorHAnsi"/>
          <w:sz w:val="16"/>
        </w:rPr>
        <w:t xml:space="preserve"> </w:t>
      </w:r>
      <w:r w:rsidRPr="009A6333">
        <w:rPr>
          <w:rFonts w:asciiTheme="majorHAnsi" w:hAnsiTheme="majorHAnsi" w:cstheme="majorHAnsi"/>
          <w:vanish/>
          <w:sz w:val="16"/>
        </w:rPr>
        <w:t>active,</w:t>
      </w:r>
      <w:r w:rsidRPr="006667E6">
        <w:rPr>
          <w:rFonts w:asciiTheme="majorHAnsi" w:hAnsiTheme="majorHAnsi" w:cstheme="majorHAnsi"/>
          <w:sz w:val="16"/>
        </w:rPr>
        <w:t xml:space="preserve"> </w:t>
      </w:r>
      <w:r w:rsidRPr="009A6333">
        <w:rPr>
          <w:rFonts w:asciiTheme="majorHAnsi" w:hAnsiTheme="majorHAnsi" w:cstheme="majorHAnsi"/>
          <w:vanish/>
          <w:sz w:val="16"/>
        </w:rPr>
        <w:t>participatory</w:t>
      </w:r>
      <w:r w:rsidRPr="006667E6">
        <w:rPr>
          <w:rFonts w:asciiTheme="majorHAnsi" w:hAnsiTheme="majorHAnsi" w:cstheme="majorHAnsi"/>
          <w:sz w:val="16"/>
        </w:rPr>
        <w:t xml:space="preserve"> </w:t>
      </w:r>
      <w:r w:rsidRPr="009A6333">
        <w:rPr>
          <w:rFonts w:asciiTheme="majorHAnsi" w:hAnsiTheme="majorHAnsi" w:cstheme="majorHAnsi"/>
          <w:vanish/>
          <w:sz w:val="16"/>
        </w:rPr>
        <w:t>citizenry</w:t>
      </w:r>
      <w:r w:rsidRPr="006667E6">
        <w:rPr>
          <w:rFonts w:asciiTheme="majorHAnsi" w:hAnsiTheme="majorHAnsi" w:cstheme="majorHAnsi"/>
          <w:sz w:val="16"/>
        </w:rPr>
        <w:t xml:space="preserve"> </w:t>
      </w:r>
      <w:r w:rsidRPr="009A6333">
        <w:rPr>
          <w:rFonts w:asciiTheme="majorHAnsi" w:hAnsiTheme="majorHAnsi" w:cstheme="majorHAnsi"/>
          <w:vanish/>
          <w:sz w:val="16"/>
        </w:rPr>
        <w:t>is</w:t>
      </w:r>
      <w:r w:rsidRPr="006667E6">
        <w:rPr>
          <w:rFonts w:asciiTheme="majorHAnsi" w:hAnsiTheme="majorHAnsi" w:cstheme="majorHAnsi"/>
          <w:sz w:val="16"/>
        </w:rPr>
        <w:t xml:space="preserve"> </w:t>
      </w:r>
      <w:r w:rsidRPr="009A6333">
        <w:rPr>
          <w:rFonts w:asciiTheme="majorHAnsi" w:hAnsiTheme="majorHAnsi" w:cstheme="majorHAnsi"/>
          <w:vanish/>
          <w:sz w:val="16"/>
        </w:rPr>
        <w:t>supposed</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be</w:t>
      </w:r>
      <w:r w:rsidRPr="006667E6">
        <w:rPr>
          <w:rFonts w:asciiTheme="majorHAnsi" w:hAnsiTheme="majorHAnsi" w:cstheme="majorHAnsi"/>
          <w:sz w:val="16"/>
        </w:rPr>
        <w:t xml:space="preserve"> </w:t>
      </w:r>
      <w:r w:rsidRPr="009A6333">
        <w:rPr>
          <w:rFonts w:asciiTheme="majorHAnsi" w:hAnsiTheme="majorHAnsi" w:cstheme="majorHAnsi"/>
          <w:vanish/>
          <w:sz w:val="16"/>
        </w:rPr>
        <w:t>all</w:t>
      </w:r>
      <w:r w:rsidRPr="006667E6">
        <w:rPr>
          <w:rFonts w:asciiTheme="majorHAnsi" w:hAnsiTheme="majorHAnsi" w:cstheme="majorHAnsi"/>
          <w:sz w:val="16"/>
        </w:rPr>
        <w:t xml:space="preserve"> </w:t>
      </w:r>
      <w:r w:rsidRPr="009A6333">
        <w:rPr>
          <w:rFonts w:asciiTheme="majorHAnsi" w:hAnsiTheme="majorHAnsi" w:cstheme="majorHAnsi"/>
          <w:vanish/>
          <w:sz w:val="16"/>
        </w:rPr>
        <w:t>about.</w:t>
      </w:r>
      <w:r w:rsidRPr="006667E6">
        <w:rPr>
          <w:rFonts w:asciiTheme="majorHAnsi" w:hAnsiTheme="majorHAnsi" w:cstheme="majorHAnsi"/>
          <w:sz w:val="16"/>
        </w:rPr>
        <w:t xml:space="preserve"> </w:t>
      </w:r>
      <w:r w:rsidRPr="009A6333">
        <w:rPr>
          <w:rFonts w:asciiTheme="majorHAnsi" w:hAnsiTheme="majorHAnsi" w:cstheme="majorHAnsi"/>
          <w:vanish/>
          <w:sz w:val="16"/>
        </w:rPr>
        <w:t>After</w:t>
      </w:r>
      <w:r w:rsidRPr="006667E6">
        <w:rPr>
          <w:rFonts w:asciiTheme="majorHAnsi" w:hAnsiTheme="majorHAnsi" w:cstheme="majorHAnsi"/>
          <w:sz w:val="16"/>
        </w:rPr>
        <w:t xml:space="preserve"> </w:t>
      </w:r>
      <w:r w:rsidRPr="009A6333">
        <w:rPr>
          <w:rFonts w:asciiTheme="majorHAnsi" w:hAnsiTheme="majorHAnsi" w:cstheme="majorHAnsi"/>
          <w:vanish/>
          <w:sz w:val="16"/>
        </w:rPr>
        <w:t>all,</w:t>
      </w:r>
      <w:r w:rsidRPr="006667E6">
        <w:rPr>
          <w:rFonts w:asciiTheme="majorHAnsi" w:hAnsiTheme="majorHAnsi" w:cstheme="majorHAnsi"/>
          <w:sz w:val="16"/>
        </w:rPr>
        <w:t xml:space="preserve"> </w:t>
      </w:r>
      <w:r w:rsidRPr="009A6333">
        <w:rPr>
          <w:rFonts w:asciiTheme="majorHAnsi" w:hAnsiTheme="majorHAnsi" w:cstheme="majorHAnsi"/>
          <w:vanish/>
          <w:sz w:val="16"/>
        </w:rPr>
        <w:t>if</w:t>
      </w:r>
      <w:r w:rsidRPr="006667E6">
        <w:rPr>
          <w:rFonts w:asciiTheme="majorHAnsi" w:hAnsiTheme="majorHAnsi" w:cstheme="majorHAnsi"/>
          <w:sz w:val="16"/>
        </w:rPr>
        <w:t xml:space="preserve"> </w:t>
      </w:r>
      <w:r w:rsidRPr="009A6333">
        <w:rPr>
          <w:rFonts w:asciiTheme="majorHAnsi" w:hAnsiTheme="majorHAnsi" w:cstheme="majorHAnsi"/>
          <w:vanish/>
          <w:sz w:val="16"/>
        </w:rPr>
        <w:t>democracy</w:t>
      </w:r>
      <w:r w:rsidRPr="006667E6">
        <w:rPr>
          <w:rFonts w:asciiTheme="majorHAnsi" w:hAnsiTheme="majorHAnsi" w:cstheme="majorHAnsi"/>
          <w:sz w:val="16"/>
        </w:rPr>
        <w:t xml:space="preserve"> </w:t>
      </w:r>
      <w:r w:rsidRPr="009A6333">
        <w:rPr>
          <w:rFonts w:asciiTheme="majorHAnsi" w:hAnsiTheme="majorHAnsi" w:cstheme="majorHAnsi"/>
          <w:vanish/>
          <w:sz w:val="16"/>
        </w:rPr>
        <w:t>means</w:t>
      </w:r>
      <w:r w:rsidRPr="006667E6">
        <w:rPr>
          <w:rFonts w:asciiTheme="majorHAnsi" w:hAnsiTheme="majorHAnsi" w:cstheme="majorHAnsi"/>
          <w:sz w:val="16"/>
        </w:rPr>
        <w:t xml:space="preserve"> </w:t>
      </w:r>
      <w:r w:rsidRPr="009A6333">
        <w:rPr>
          <w:rFonts w:asciiTheme="majorHAnsi" w:hAnsiTheme="majorHAnsi" w:cstheme="majorHAnsi"/>
          <w:vanish/>
          <w:sz w:val="16"/>
        </w:rPr>
        <w:t>anything,</w:t>
      </w:r>
      <w:r w:rsidRPr="006667E6">
        <w:rPr>
          <w:rFonts w:asciiTheme="majorHAnsi" w:hAnsiTheme="majorHAnsi" w:cstheme="majorHAnsi"/>
          <w:sz w:val="16"/>
        </w:rPr>
        <w:t xml:space="preserve"> </w:t>
      </w:r>
      <w:r w:rsidRPr="009A6333">
        <w:rPr>
          <w:rFonts w:asciiTheme="majorHAnsi" w:hAnsiTheme="majorHAnsi" w:cstheme="majorHAnsi"/>
          <w:vanish/>
          <w:sz w:val="16"/>
        </w:rPr>
        <w:t>it</w:t>
      </w:r>
      <w:r w:rsidRPr="006667E6">
        <w:rPr>
          <w:rFonts w:asciiTheme="majorHAnsi" w:hAnsiTheme="majorHAnsi" w:cstheme="majorHAnsi"/>
          <w:sz w:val="16"/>
        </w:rPr>
        <w:t xml:space="preserve"> </w:t>
      </w:r>
      <w:r w:rsidRPr="009A6333">
        <w:rPr>
          <w:rFonts w:asciiTheme="majorHAnsi" w:hAnsiTheme="majorHAnsi" w:cstheme="majorHAnsi"/>
          <w:vanish/>
          <w:sz w:val="16"/>
        </w:rPr>
        <w:t>means</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citizens</w:t>
      </w:r>
      <w:r w:rsidRPr="006667E6">
        <w:rPr>
          <w:rFonts w:asciiTheme="majorHAnsi" w:hAnsiTheme="majorHAnsi" w:cstheme="majorHAnsi"/>
          <w:sz w:val="16"/>
        </w:rPr>
        <w:t xml:space="preserve"> </w:t>
      </w:r>
      <w:r w:rsidRPr="009A6333">
        <w:rPr>
          <w:rFonts w:asciiTheme="majorHAnsi" w:hAnsiTheme="majorHAnsi" w:cstheme="majorHAnsi"/>
          <w:vanish/>
          <w:sz w:val="16"/>
        </w:rPr>
        <w:t>not</w:t>
      </w:r>
      <w:r w:rsidRPr="006667E6">
        <w:rPr>
          <w:rFonts w:asciiTheme="majorHAnsi" w:hAnsiTheme="majorHAnsi" w:cstheme="majorHAnsi"/>
          <w:sz w:val="16"/>
        </w:rPr>
        <w:t xml:space="preserve"> </w:t>
      </w:r>
      <w:r w:rsidRPr="009A6333">
        <w:rPr>
          <w:rFonts w:asciiTheme="majorHAnsi" w:hAnsiTheme="majorHAnsi" w:cstheme="majorHAnsi"/>
          <w:vanish/>
          <w:sz w:val="16"/>
        </w:rPr>
        <w:t>only</w:t>
      </w:r>
      <w:r w:rsidRPr="006667E6">
        <w:rPr>
          <w:rFonts w:asciiTheme="majorHAnsi" w:hAnsiTheme="majorHAnsi" w:cstheme="majorHAnsi"/>
          <w:sz w:val="16"/>
        </w:rPr>
        <w:t xml:space="preserve"> </w:t>
      </w:r>
      <w:r w:rsidRPr="009A6333">
        <w:rPr>
          <w:rFonts w:asciiTheme="majorHAnsi" w:hAnsiTheme="majorHAnsi" w:cstheme="majorHAnsi"/>
          <w:vanish/>
          <w:sz w:val="16"/>
        </w:rPr>
        <w:t>have</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right,</w:t>
      </w:r>
      <w:r w:rsidRPr="006667E6">
        <w:rPr>
          <w:rFonts w:asciiTheme="majorHAnsi" w:hAnsiTheme="majorHAnsi" w:cstheme="majorHAnsi"/>
          <w:sz w:val="16"/>
        </w:rPr>
        <w:t xml:space="preserve"> </w:t>
      </w:r>
      <w:r w:rsidRPr="009A6333">
        <w:rPr>
          <w:rFonts w:asciiTheme="majorHAnsi" w:hAnsiTheme="majorHAnsi" w:cstheme="majorHAnsi"/>
          <w:vanish/>
          <w:sz w:val="16"/>
        </w:rPr>
        <w:t>they</w:t>
      </w:r>
      <w:r w:rsidRPr="006667E6">
        <w:rPr>
          <w:rFonts w:asciiTheme="majorHAnsi" w:hAnsiTheme="majorHAnsi" w:cstheme="majorHAnsi"/>
          <w:sz w:val="16"/>
        </w:rPr>
        <w:t xml:space="preserve"> </w:t>
      </w:r>
      <w:r w:rsidRPr="009A6333">
        <w:rPr>
          <w:rFonts w:asciiTheme="majorHAnsi" w:hAnsiTheme="majorHAnsi" w:cstheme="majorHAnsi"/>
          <w:vanish/>
          <w:sz w:val="16"/>
        </w:rPr>
        <w:t>also</w:t>
      </w:r>
      <w:r w:rsidRPr="006667E6">
        <w:rPr>
          <w:rFonts w:asciiTheme="majorHAnsi" w:hAnsiTheme="majorHAnsi" w:cstheme="majorHAnsi"/>
          <w:sz w:val="16"/>
        </w:rPr>
        <w:t xml:space="preserve"> </w:t>
      </w:r>
      <w:r w:rsidRPr="009A6333">
        <w:rPr>
          <w:rFonts w:asciiTheme="majorHAnsi" w:hAnsiTheme="majorHAnsi" w:cstheme="majorHAnsi"/>
          <w:vanish/>
          <w:sz w:val="16"/>
        </w:rPr>
        <w:t>bear</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obligation</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discuss</w:t>
      </w:r>
      <w:r w:rsidRPr="006667E6">
        <w:rPr>
          <w:rFonts w:asciiTheme="majorHAnsi" w:hAnsiTheme="majorHAnsi" w:cstheme="majorHAnsi"/>
          <w:sz w:val="16"/>
        </w:rPr>
        <w:t xml:space="preserve"> </w:t>
      </w:r>
      <w:r w:rsidRPr="009A6333">
        <w:rPr>
          <w:rFonts w:asciiTheme="majorHAnsi" w:hAnsiTheme="majorHAnsi" w:cstheme="majorHAnsi"/>
          <w:vanish/>
          <w:sz w:val="16"/>
        </w:rPr>
        <w:t>and</w:t>
      </w:r>
      <w:r w:rsidRPr="006667E6">
        <w:rPr>
          <w:rFonts w:asciiTheme="majorHAnsi" w:hAnsiTheme="majorHAnsi" w:cstheme="majorHAnsi"/>
          <w:sz w:val="16"/>
        </w:rPr>
        <w:t xml:space="preserve"> </w:t>
      </w:r>
      <w:r w:rsidRPr="009A6333">
        <w:rPr>
          <w:rFonts w:asciiTheme="majorHAnsi" w:hAnsiTheme="majorHAnsi" w:cstheme="majorHAnsi"/>
          <w:vanish/>
          <w:sz w:val="16"/>
        </w:rPr>
        <w:t>debate</w:t>
      </w:r>
      <w:r w:rsidRPr="006667E6">
        <w:rPr>
          <w:rFonts w:asciiTheme="majorHAnsi" w:hAnsiTheme="majorHAnsi" w:cstheme="majorHAnsi"/>
          <w:sz w:val="16"/>
        </w:rPr>
        <w:t xml:space="preserve"> </w:t>
      </w:r>
      <w:r w:rsidRPr="009A6333">
        <w:rPr>
          <w:rFonts w:asciiTheme="majorHAnsi" w:hAnsiTheme="majorHAnsi" w:cstheme="majorHAnsi"/>
          <w:vanish/>
          <w:sz w:val="16"/>
        </w:rPr>
        <w:t>what</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government</w:t>
      </w:r>
      <w:r w:rsidRPr="006667E6">
        <w:rPr>
          <w:rFonts w:asciiTheme="majorHAnsi" w:hAnsiTheme="majorHAnsi" w:cstheme="majorHAnsi"/>
          <w:sz w:val="16"/>
        </w:rPr>
        <w:t xml:space="preserve"> </w:t>
      </w:r>
      <w:r w:rsidRPr="009A6333">
        <w:rPr>
          <w:rFonts w:asciiTheme="majorHAnsi" w:hAnsiTheme="majorHAnsi" w:cstheme="majorHAnsi"/>
          <w:vanish/>
          <w:sz w:val="16"/>
        </w:rPr>
        <w:t>should</w:t>
      </w:r>
      <w:r w:rsidRPr="006667E6">
        <w:rPr>
          <w:rFonts w:asciiTheme="majorHAnsi" w:hAnsiTheme="majorHAnsi" w:cstheme="majorHAnsi"/>
          <w:sz w:val="16"/>
        </w:rPr>
        <w:t xml:space="preserve"> </w:t>
      </w:r>
      <w:r w:rsidRPr="009A6333">
        <w:rPr>
          <w:rFonts w:asciiTheme="majorHAnsi" w:hAnsiTheme="majorHAnsi" w:cstheme="majorHAnsi"/>
          <w:vanish/>
          <w:sz w:val="16"/>
        </w:rPr>
        <w:t>be</w:t>
      </w:r>
      <w:r w:rsidRPr="006667E6">
        <w:rPr>
          <w:rFonts w:asciiTheme="majorHAnsi" w:hAnsiTheme="majorHAnsi" w:cstheme="majorHAnsi"/>
          <w:sz w:val="16"/>
        </w:rPr>
        <w:t xml:space="preserve"> </w:t>
      </w:r>
      <w:r w:rsidRPr="009A6333">
        <w:rPr>
          <w:rFonts w:asciiTheme="majorHAnsi" w:hAnsiTheme="majorHAnsi" w:cstheme="majorHAnsi"/>
          <w:vanish/>
          <w:sz w:val="16"/>
        </w:rPr>
        <w:t>doing.</w:t>
      </w:r>
      <w:r w:rsidRPr="006667E6">
        <w:rPr>
          <w:rFonts w:asciiTheme="majorHAnsi" w:hAnsiTheme="majorHAnsi" w:cstheme="majorHAnsi"/>
          <w:sz w:val="16"/>
        </w:rPr>
        <w:t xml:space="preserve"> </w:t>
      </w:r>
      <w:r w:rsidRPr="009A6333">
        <w:rPr>
          <w:rStyle w:val="StyleUnderline"/>
          <w:rFonts w:asciiTheme="majorHAnsi" w:hAnsiTheme="majorHAnsi" w:cstheme="majorHAnsi"/>
          <w:vanish/>
          <w:sz w:val="16"/>
          <w:u w:val="none"/>
        </w:rPr>
        <w:t>Absent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that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discussion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and</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debate,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much</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of</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motivation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for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personal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political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activism</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also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lost</w:t>
      </w:r>
      <w:r w:rsidRPr="009A6333">
        <w:rPr>
          <w:rFonts w:asciiTheme="majorHAnsi" w:hAnsiTheme="majorHAnsi" w:cstheme="majorHAnsi"/>
          <w:vanish/>
          <w:sz w:val="16"/>
        </w:rPr>
        <w:t>.</w:t>
      </w:r>
      <w:r w:rsidRPr="006667E6">
        <w:rPr>
          <w:rFonts w:asciiTheme="majorHAnsi" w:hAnsiTheme="majorHAnsi" w:cstheme="majorHAnsi"/>
          <w:sz w:val="16"/>
        </w:rPr>
        <w:t xml:space="preserve"> </w:t>
      </w:r>
      <w:r w:rsidRPr="009A6333">
        <w:rPr>
          <w:rFonts w:asciiTheme="majorHAnsi" w:hAnsiTheme="majorHAnsi" w:cstheme="majorHAnsi"/>
          <w:vanish/>
          <w:sz w:val="16"/>
        </w:rPr>
        <w:t>Those</w:t>
      </w:r>
      <w:r w:rsidRPr="006667E6">
        <w:rPr>
          <w:rFonts w:asciiTheme="majorHAnsi" w:hAnsiTheme="majorHAnsi" w:cstheme="majorHAnsi"/>
          <w:sz w:val="16"/>
        </w:rPr>
        <w:t xml:space="preserve"> </w:t>
      </w:r>
      <w:r w:rsidRPr="009A6333">
        <w:rPr>
          <w:rFonts w:asciiTheme="majorHAnsi" w:hAnsiTheme="majorHAnsi" w:cstheme="majorHAnsi"/>
          <w:vanish/>
          <w:sz w:val="16"/>
        </w:rPr>
        <w:t>who</w:t>
      </w:r>
      <w:r w:rsidRPr="006667E6">
        <w:rPr>
          <w:rFonts w:asciiTheme="majorHAnsi" w:hAnsiTheme="majorHAnsi" w:cstheme="majorHAnsi"/>
          <w:sz w:val="16"/>
        </w:rPr>
        <w:t xml:space="preserve"> </w:t>
      </w:r>
      <w:r w:rsidRPr="009A6333">
        <w:rPr>
          <w:rFonts w:asciiTheme="majorHAnsi" w:hAnsiTheme="majorHAnsi" w:cstheme="majorHAnsi"/>
          <w:vanish/>
          <w:sz w:val="16"/>
        </w:rPr>
        <w:t>have</w:t>
      </w:r>
      <w:r w:rsidRPr="006667E6">
        <w:rPr>
          <w:rFonts w:asciiTheme="majorHAnsi" w:hAnsiTheme="majorHAnsi" w:cstheme="majorHAnsi"/>
          <w:sz w:val="16"/>
        </w:rPr>
        <w:t xml:space="preserve"> </w:t>
      </w:r>
      <w:r w:rsidRPr="009A6333">
        <w:rPr>
          <w:rFonts w:asciiTheme="majorHAnsi" w:hAnsiTheme="majorHAnsi" w:cstheme="majorHAnsi"/>
          <w:vanish/>
          <w:sz w:val="16"/>
        </w:rPr>
        <w:t>co-opted</w:t>
      </w:r>
      <w:r w:rsidRPr="006667E6">
        <w:rPr>
          <w:rFonts w:asciiTheme="majorHAnsi" w:hAnsiTheme="majorHAnsi" w:cstheme="majorHAnsi"/>
          <w:sz w:val="16"/>
        </w:rPr>
        <w:t xml:space="preserve"> </w:t>
      </w:r>
      <w:r w:rsidRPr="009A6333">
        <w:rPr>
          <w:rFonts w:asciiTheme="majorHAnsi" w:hAnsiTheme="majorHAnsi" w:cstheme="majorHAnsi"/>
          <w:vanish/>
          <w:sz w:val="16"/>
        </w:rPr>
        <w:t>Mitchell’s</w:t>
      </w:r>
      <w:r w:rsidRPr="006667E6">
        <w:rPr>
          <w:rFonts w:asciiTheme="majorHAnsi" w:hAnsiTheme="majorHAnsi" w:cstheme="majorHAnsi"/>
          <w:sz w:val="16"/>
        </w:rPr>
        <w:t xml:space="preserve"> </w:t>
      </w:r>
      <w:r w:rsidRPr="009A6333">
        <w:rPr>
          <w:rFonts w:asciiTheme="majorHAnsi" w:hAnsiTheme="majorHAnsi" w:cstheme="majorHAnsi"/>
          <w:vanish/>
          <w:sz w:val="16"/>
        </w:rPr>
        <w:t>argument</w:t>
      </w:r>
      <w:r w:rsidRPr="006667E6">
        <w:rPr>
          <w:rFonts w:asciiTheme="majorHAnsi" w:hAnsiTheme="majorHAnsi" w:cstheme="majorHAnsi"/>
          <w:sz w:val="16"/>
        </w:rPr>
        <w:t xml:space="preserve"> </w:t>
      </w:r>
      <w:r w:rsidRPr="009A6333">
        <w:rPr>
          <w:rFonts w:asciiTheme="majorHAnsi" w:hAnsiTheme="majorHAnsi" w:cstheme="majorHAnsi"/>
          <w:vanish/>
          <w:sz w:val="16"/>
        </w:rPr>
        <w:t>for</w:t>
      </w:r>
      <w:r w:rsidRPr="006667E6">
        <w:rPr>
          <w:rFonts w:asciiTheme="majorHAnsi" w:hAnsiTheme="majorHAnsi" w:cstheme="majorHAnsi"/>
          <w:sz w:val="16"/>
        </w:rPr>
        <w:t xml:space="preserve"> </w:t>
      </w:r>
      <w:r w:rsidRPr="009A6333">
        <w:rPr>
          <w:rFonts w:asciiTheme="majorHAnsi" w:hAnsiTheme="majorHAnsi" w:cstheme="majorHAnsi"/>
          <w:vanish/>
          <w:sz w:val="16"/>
        </w:rPr>
        <w:t>individual</w:t>
      </w:r>
      <w:r w:rsidRPr="006667E6">
        <w:rPr>
          <w:rFonts w:asciiTheme="majorHAnsi" w:hAnsiTheme="majorHAnsi" w:cstheme="majorHAnsi"/>
          <w:sz w:val="16"/>
        </w:rPr>
        <w:t xml:space="preserve"> </w:t>
      </w:r>
      <w:r w:rsidRPr="009A6333">
        <w:rPr>
          <w:rFonts w:asciiTheme="majorHAnsi" w:hAnsiTheme="majorHAnsi" w:cstheme="majorHAnsi"/>
          <w:vanish/>
          <w:sz w:val="16"/>
        </w:rPr>
        <w:t>advocacy</w:t>
      </w:r>
      <w:r w:rsidRPr="006667E6">
        <w:rPr>
          <w:rFonts w:asciiTheme="majorHAnsi" w:hAnsiTheme="majorHAnsi" w:cstheme="majorHAnsi"/>
          <w:sz w:val="16"/>
        </w:rPr>
        <w:t xml:space="preserve"> </w:t>
      </w:r>
      <w:r w:rsidRPr="009A6333">
        <w:rPr>
          <w:rFonts w:asciiTheme="majorHAnsi" w:hAnsiTheme="majorHAnsi" w:cstheme="majorHAnsi"/>
          <w:vanish/>
          <w:sz w:val="16"/>
        </w:rPr>
        <w:t>often</w:t>
      </w:r>
      <w:r w:rsidRPr="006667E6">
        <w:rPr>
          <w:rFonts w:asciiTheme="majorHAnsi" w:hAnsiTheme="majorHAnsi" w:cstheme="majorHAnsi"/>
          <w:sz w:val="16"/>
        </w:rPr>
        <w:t xml:space="preserve"> </w:t>
      </w:r>
      <w:r w:rsidRPr="009A6333">
        <w:rPr>
          <w:rFonts w:asciiTheme="majorHAnsi" w:hAnsiTheme="majorHAnsi" w:cstheme="majorHAnsi"/>
          <w:vanish/>
          <w:sz w:val="16"/>
        </w:rPr>
        <w:t>quickly</w:t>
      </w:r>
      <w:r w:rsidRPr="006667E6">
        <w:rPr>
          <w:rFonts w:asciiTheme="majorHAnsi" w:hAnsiTheme="majorHAnsi" w:cstheme="majorHAnsi"/>
          <w:sz w:val="16"/>
        </w:rPr>
        <w:t xml:space="preserve"> </w:t>
      </w:r>
      <w:r w:rsidRPr="009A6333">
        <w:rPr>
          <w:rFonts w:asciiTheme="majorHAnsi" w:hAnsiTheme="majorHAnsi" w:cstheme="majorHAnsi"/>
          <w:vanish/>
          <w:sz w:val="16"/>
        </w:rPr>
        <w:t>respond</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nothing</w:t>
      </w:r>
      <w:r w:rsidRPr="006667E6">
        <w:rPr>
          <w:rFonts w:asciiTheme="majorHAnsi" w:hAnsiTheme="majorHAnsi" w:cstheme="majorHAnsi"/>
          <w:sz w:val="16"/>
        </w:rPr>
        <w:t xml:space="preserve"> </w:t>
      </w:r>
      <w:r w:rsidRPr="009A6333">
        <w:rPr>
          <w:rFonts w:asciiTheme="majorHAnsi" w:hAnsiTheme="majorHAnsi" w:cstheme="majorHAnsi"/>
          <w:vanish/>
          <w:sz w:val="16"/>
        </w:rPr>
        <w:t>we</w:t>
      </w:r>
      <w:r w:rsidRPr="006667E6">
        <w:rPr>
          <w:rFonts w:asciiTheme="majorHAnsi" w:hAnsiTheme="majorHAnsi" w:cstheme="majorHAnsi"/>
          <w:sz w:val="16"/>
        </w:rPr>
        <w:t xml:space="preserve"> </w:t>
      </w:r>
      <w:r w:rsidRPr="009A6333">
        <w:rPr>
          <w:rFonts w:asciiTheme="majorHAnsi" w:hAnsiTheme="majorHAnsi" w:cstheme="majorHAnsi"/>
          <w:vanish/>
          <w:sz w:val="16"/>
        </w:rPr>
        <w:t>do</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debate</w:t>
      </w:r>
      <w:r w:rsidRPr="006667E6">
        <w:rPr>
          <w:rFonts w:asciiTheme="majorHAnsi" w:hAnsiTheme="majorHAnsi" w:cstheme="majorHAnsi"/>
          <w:sz w:val="16"/>
        </w:rPr>
        <w:t xml:space="preserve"> </w:t>
      </w:r>
      <w:r w:rsidRPr="009A6333">
        <w:rPr>
          <w:rFonts w:asciiTheme="majorHAnsi" w:hAnsiTheme="majorHAnsi" w:cstheme="majorHAnsi"/>
          <w:vanish/>
          <w:sz w:val="16"/>
        </w:rPr>
        <w:t>round</w:t>
      </w:r>
      <w:r w:rsidRPr="006667E6">
        <w:rPr>
          <w:rFonts w:asciiTheme="majorHAnsi" w:hAnsiTheme="majorHAnsi" w:cstheme="majorHAnsi"/>
          <w:sz w:val="16"/>
        </w:rPr>
        <w:t xml:space="preserve"> </w:t>
      </w:r>
      <w:r w:rsidRPr="009A6333">
        <w:rPr>
          <w:rFonts w:asciiTheme="majorHAnsi" w:hAnsiTheme="majorHAnsi" w:cstheme="majorHAnsi"/>
          <w:vanish/>
          <w:sz w:val="16"/>
        </w:rPr>
        <w:t>can</w:t>
      </w:r>
      <w:r w:rsidRPr="006667E6">
        <w:rPr>
          <w:rFonts w:asciiTheme="majorHAnsi" w:hAnsiTheme="majorHAnsi" w:cstheme="majorHAnsi"/>
          <w:sz w:val="16"/>
        </w:rPr>
        <w:t xml:space="preserve"> </w:t>
      </w:r>
      <w:r w:rsidRPr="009A6333">
        <w:rPr>
          <w:rFonts w:asciiTheme="majorHAnsi" w:hAnsiTheme="majorHAnsi" w:cstheme="majorHAnsi"/>
          <w:vanish/>
          <w:sz w:val="16"/>
        </w:rPr>
        <w:t>actually</w:t>
      </w:r>
      <w:r w:rsidRPr="006667E6">
        <w:rPr>
          <w:rFonts w:asciiTheme="majorHAnsi" w:hAnsiTheme="majorHAnsi" w:cstheme="majorHAnsi"/>
          <w:sz w:val="16"/>
        </w:rPr>
        <w:t xml:space="preserve"> </w:t>
      </w:r>
      <w:r w:rsidRPr="009A6333">
        <w:rPr>
          <w:rFonts w:asciiTheme="majorHAnsi" w:hAnsiTheme="majorHAnsi" w:cstheme="majorHAnsi"/>
          <w:vanish/>
          <w:sz w:val="16"/>
        </w:rPr>
        <w:t>change</w:t>
      </w:r>
      <w:r w:rsidRPr="006667E6">
        <w:rPr>
          <w:rFonts w:asciiTheme="majorHAnsi" w:hAnsiTheme="majorHAnsi" w:cstheme="majorHAnsi"/>
          <w:sz w:val="16"/>
        </w:rPr>
        <w:t xml:space="preserve"> </w:t>
      </w:r>
      <w:r w:rsidRPr="009A6333">
        <w:rPr>
          <w:rFonts w:asciiTheme="majorHAnsi" w:hAnsiTheme="majorHAnsi" w:cstheme="majorHAnsi"/>
          <w:vanish/>
          <w:sz w:val="16"/>
        </w:rPr>
        <w:t>government</w:t>
      </w:r>
      <w:r w:rsidRPr="006667E6">
        <w:rPr>
          <w:rFonts w:asciiTheme="majorHAnsi" w:hAnsiTheme="majorHAnsi" w:cstheme="majorHAnsi"/>
          <w:sz w:val="16"/>
        </w:rPr>
        <w:t xml:space="preserve"> </w:t>
      </w:r>
      <w:r w:rsidRPr="009A6333">
        <w:rPr>
          <w:rFonts w:asciiTheme="majorHAnsi" w:hAnsiTheme="majorHAnsi" w:cstheme="majorHAnsi"/>
          <w:vanish/>
          <w:sz w:val="16"/>
        </w:rPr>
        <w:t>policy,</w:t>
      </w:r>
      <w:r w:rsidRPr="006667E6">
        <w:rPr>
          <w:rFonts w:asciiTheme="majorHAnsi" w:hAnsiTheme="majorHAnsi" w:cstheme="majorHAnsi"/>
          <w:sz w:val="16"/>
        </w:rPr>
        <w:t xml:space="preserve"> </w:t>
      </w:r>
      <w:r w:rsidRPr="009A6333">
        <w:rPr>
          <w:rFonts w:asciiTheme="majorHAnsi" w:hAnsiTheme="majorHAnsi" w:cstheme="majorHAnsi"/>
          <w:vanish/>
          <w:sz w:val="16"/>
        </w:rPr>
        <w:t>and</w:t>
      </w:r>
      <w:r w:rsidRPr="006667E6">
        <w:rPr>
          <w:rFonts w:asciiTheme="majorHAnsi" w:hAnsiTheme="majorHAnsi" w:cstheme="majorHAnsi"/>
          <w:sz w:val="16"/>
        </w:rPr>
        <w:t xml:space="preserve"> </w:t>
      </w:r>
      <w:r w:rsidRPr="009A6333">
        <w:rPr>
          <w:rFonts w:asciiTheme="majorHAnsi" w:hAnsiTheme="majorHAnsi" w:cstheme="majorHAnsi"/>
          <w:vanish/>
          <w:sz w:val="16"/>
        </w:rPr>
        <w:t>unfortunately,</w:t>
      </w:r>
      <w:r w:rsidRPr="006667E6">
        <w:rPr>
          <w:rFonts w:asciiTheme="majorHAnsi" w:hAnsiTheme="majorHAnsi" w:cstheme="majorHAnsi"/>
          <w:sz w:val="16"/>
        </w:rPr>
        <w:t xml:space="preserve"> </w:t>
      </w:r>
      <w:r w:rsidRPr="009A6333">
        <w:rPr>
          <w:rFonts w:asciiTheme="majorHAnsi" w:hAnsiTheme="majorHAnsi" w:cstheme="majorHAnsi"/>
          <w:vanish/>
          <w:sz w:val="16"/>
        </w:rPr>
        <w:t>an</w:t>
      </w:r>
      <w:r w:rsidRPr="006667E6">
        <w:rPr>
          <w:rFonts w:asciiTheme="majorHAnsi" w:hAnsiTheme="majorHAnsi" w:cstheme="majorHAnsi"/>
          <w:sz w:val="16"/>
        </w:rPr>
        <w:t xml:space="preserve"> </w:t>
      </w:r>
      <w:r w:rsidRPr="009A6333">
        <w:rPr>
          <w:rFonts w:asciiTheme="majorHAnsi" w:hAnsiTheme="majorHAnsi" w:cstheme="majorHAnsi"/>
          <w:vanish/>
          <w:sz w:val="16"/>
        </w:rPr>
        <w:t>entire</w:t>
      </w:r>
      <w:r w:rsidRPr="006667E6">
        <w:rPr>
          <w:rFonts w:asciiTheme="majorHAnsi" w:hAnsiTheme="majorHAnsi" w:cstheme="majorHAnsi"/>
          <w:sz w:val="16"/>
        </w:rPr>
        <w:t xml:space="preserve"> </w:t>
      </w:r>
      <w:r w:rsidRPr="009A6333">
        <w:rPr>
          <w:rFonts w:asciiTheme="majorHAnsi" w:hAnsiTheme="majorHAnsi" w:cstheme="majorHAnsi"/>
          <w:vanish/>
          <w:sz w:val="16"/>
        </w:rPr>
        <w:t>generation</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debaters</w:t>
      </w:r>
      <w:r w:rsidRPr="006667E6">
        <w:rPr>
          <w:rFonts w:asciiTheme="majorHAnsi" w:hAnsiTheme="majorHAnsi" w:cstheme="majorHAnsi"/>
          <w:sz w:val="16"/>
        </w:rPr>
        <w:t xml:space="preserve"> </w:t>
      </w:r>
      <w:r w:rsidRPr="009A6333">
        <w:rPr>
          <w:rFonts w:asciiTheme="majorHAnsi" w:hAnsiTheme="majorHAnsi" w:cstheme="majorHAnsi"/>
          <w:vanish/>
          <w:sz w:val="16"/>
        </w:rPr>
        <w:t>has</w:t>
      </w:r>
      <w:r w:rsidRPr="006667E6">
        <w:rPr>
          <w:rFonts w:asciiTheme="majorHAnsi" w:hAnsiTheme="majorHAnsi" w:cstheme="majorHAnsi"/>
          <w:sz w:val="16"/>
        </w:rPr>
        <w:t xml:space="preserve"> </w:t>
      </w:r>
      <w:r w:rsidRPr="009A6333">
        <w:rPr>
          <w:rFonts w:asciiTheme="majorHAnsi" w:hAnsiTheme="majorHAnsi" w:cstheme="majorHAnsi"/>
          <w:vanish/>
          <w:sz w:val="16"/>
        </w:rPr>
        <w:t>now</w:t>
      </w:r>
      <w:r w:rsidRPr="006667E6">
        <w:rPr>
          <w:rFonts w:asciiTheme="majorHAnsi" w:hAnsiTheme="majorHAnsi" w:cstheme="majorHAnsi"/>
          <w:sz w:val="16"/>
        </w:rPr>
        <w:t xml:space="preserve"> </w:t>
      </w:r>
      <w:r w:rsidRPr="009A6333">
        <w:rPr>
          <w:rFonts w:asciiTheme="majorHAnsi" w:hAnsiTheme="majorHAnsi" w:cstheme="majorHAnsi"/>
          <w:vanish/>
          <w:sz w:val="16"/>
        </w:rPr>
        <w:t>swallowed</w:t>
      </w:r>
      <w:r w:rsidRPr="006667E6">
        <w:rPr>
          <w:rFonts w:asciiTheme="majorHAnsi" w:hAnsiTheme="majorHAnsi" w:cstheme="majorHAnsi"/>
          <w:sz w:val="16"/>
        </w:rPr>
        <w:t xml:space="preserve"> </w:t>
      </w:r>
      <w:r w:rsidRPr="009A6333">
        <w:rPr>
          <w:rFonts w:asciiTheme="majorHAnsi" w:hAnsiTheme="majorHAnsi" w:cstheme="majorHAnsi"/>
          <w:vanish/>
          <w:sz w:val="16"/>
        </w:rPr>
        <w:t>this</w:t>
      </w:r>
      <w:r w:rsidRPr="006667E6">
        <w:rPr>
          <w:rFonts w:asciiTheme="majorHAnsi" w:hAnsiTheme="majorHAnsi" w:cstheme="majorHAnsi"/>
          <w:sz w:val="16"/>
        </w:rPr>
        <w:t xml:space="preserve"> </w:t>
      </w:r>
      <w:r w:rsidRPr="009A6333">
        <w:rPr>
          <w:rFonts w:asciiTheme="majorHAnsi" w:hAnsiTheme="majorHAnsi" w:cstheme="majorHAnsi"/>
          <w:vanish/>
          <w:sz w:val="16"/>
        </w:rPr>
        <w:t>assertion</w:t>
      </w:r>
      <w:r w:rsidRPr="006667E6">
        <w:rPr>
          <w:rFonts w:asciiTheme="majorHAnsi" w:hAnsiTheme="majorHAnsi" w:cstheme="majorHAnsi"/>
          <w:sz w:val="16"/>
        </w:rPr>
        <w:t xml:space="preserve"> </w:t>
      </w:r>
      <w:r w:rsidRPr="009A6333">
        <w:rPr>
          <w:rFonts w:asciiTheme="majorHAnsi" w:hAnsiTheme="majorHAnsi" w:cstheme="majorHAnsi"/>
          <w:vanish/>
          <w:sz w:val="16"/>
        </w:rPr>
        <w:t>as</w:t>
      </w:r>
      <w:r w:rsidRPr="006667E6">
        <w:rPr>
          <w:rFonts w:asciiTheme="majorHAnsi" w:hAnsiTheme="majorHAnsi" w:cstheme="majorHAnsi"/>
          <w:sz w:val="16"/>
        </w:rPr>
        <w:t xml:space="preserve"> </w:t>
      </w:r>
      <w:r w:rsidRPr="009A6333">
        <w:rPr>
          <w:rFonts w:asciiTheme="majorHAnsi" w:hAnsiTheme="majorHAnsi" w:cstheme="majorHAnsi"/>
          <w:vanish/>
          <w:sz w:val="16"/>
        </w:rPr>
        <w:t>an</w:t>
      </w:r>
      <w:r w:rsidRPr="006667E6">
        <w:rPr>
          <w:rFonts w:asciiTheme="majorHAnsi" w:hAnsiTheme="majorHAnsi" w:cstheme="majorHAnsi"/>
          <w:sz w:val="16"/>
        </w:rPr>
        <w:t xml:space="preserve"> </w:t>
      </w:r>
      <w:r w:rsidRPr="009A6333">
        <w:rPr>
          <w:rFonts w:asciiTheme="majorHAnsi" w:hAnsiTheme="majorHAnsi" w:cstheme="majorHAnsi"/>
          <w:vanish/>
          <w:sz w:val="16"/>
        </w:rPr>
        <w:t>article</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faith.</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best</w:t>
      </w:r>
      <w:r w:rsidRPr="006667E6">
        <w:rPr>
          <w:rFonts w:asciiTheme="majorHAnsi" w:hAnsiTheme="majorHAnsi" w:cstheme="majorHAnsi"/>
          <w:sz w:val="16"/>
        </w:rPr>
        <w:t xml:space="preserve"> </w:t>
      </w:r>
      <w:r w:rsidRPr="009A6333">
        <w:rPr>
          <w:rFonts w:asciiTheme="majorHAnsi" w:hAnsiTheme="majorHAnsi" w:cstheme="majorHAnsi"/>
          <w:vanish/>
          <w:sz w:val="16"/>
        </w:rPr>
        <w:t>most</w:t>
      </w:r>
      <w:r w:rsidRPr="006667E6">
        <w:rPr>
          <w:rFonts w:asciiTheme="majorHAnsi" w:hAnsiTheme="majorHAnsi" w:cstheme="majorHAnsi"/>
          <w:sz w:val="16"/>
        </w:rPr>
        <w:t xml:space="preserve"> </w:t>
      </w:r>
      <w:r w:rsidRPr="009A6333">
        <w:rPr>
          <w:rFonts w:asciiTheme="majorHAnsi" w:hAnsiTheme="majorHAnsi" w:cstheme="majorHAnsi"/>
          <w:vanish/>
          <w:sz w:val="16"/>
        </w:rPr>
        <w:t>will</w:t>
      </w:r>
      <w:r w:rsidRPr="006667E6">
        <w:rPr>
          <w:rFonts w:asciiTheme="majorHAnsi" w:hAnsiTheme="majorHAnsi" w:cstheme="majorHAnsi"/>
          <w:sz w:val="16"/>
        </w:rPr>
        <w:t xml:space="preserve"> </w:t>
      </w:r>
      <w:r w:rsidRPr="009A6333">
        <w:rPr>
          <w:rFonts w:asciiTheme="majorHAnsi" w:hAnsiTheme="majorHAnsi" w:cstheme="majorHAnsi"/>
          <w:vanish/>
          <w:sz w:val="16"/>
        </w:rPr>
        <w:t>muster</w:t>
      </w:r>
      <w:r w:rsidRPr="006667E6">
        <w:rPr>
          <w:rFonts w:asciiTheme="majorHAnsi" w:hAnsiTheme="majorHAnsi" w:cstheme="majorHAnsi"/>
          <w:sz w:val="16"/>
        </w:rPr>
        <w:t xml:space="preserve"> </w:t>
      </w:r>
      <w:r w:rsidRPr="009A6333">
        <w:rPr>
          <w:rFonts w:asciiTheme="majorHAnsi" w:hAnsiTheme="majorHAnsi" w:cstheme="majorHAnsi"/>
          <w:vanish/>
          <w:sz w:val="16"/>
        </w:rPr>
        <w:t>is,</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course</w:t>
      </w:r>
      <w:r w:rsidRPr="006667E6">
        <w:rPr>
          <w:rFonts w:asciiTheme="majorHAnsi" w:hAnsiTheme="majorHAnsi" w:cstheme="majorHAnsi"/>
          <w:sz w:val="16"/>
        </w:rPr>
        <w:t xml:space="preserve"> </w:t>
      </w:r>
      <w:r w:rsidRPr="009A6333">
        <w:rPr>
          <w:rFonts w:asciiTheme="majorHAnsi" w:hAnsiTheme="majorHAnsi" w:cstheme="majorHAnsi"/>
          <w:vanish/>
          <w:sz w:val="16"/>
        </w:rPr>
        <w:t>not,</w:t>
      </w:r>
      <w:r w:rsidRPr="006667E6">
        <w:rPr>
          <w:rFonts w:asciiTheme="majorHAnsi" w:hAnsiTheme="majorHAnsi" w:cstheme="majorHAnsi"/>
          <w:sz w:val="16"/>
        </w:rPr>
        <w:t xml:space="preserve"> </w:t>
      </w:r>
      <w:r w:rsidRPr="009A6333">
        <w:rPr>
          <w:rFonts w:asciiTheme="majorHAnsi" w:hAnsiTheme="majorHAnsi" w:cstheme="majorHAnsi"/>
          <w:vanish/>
          <w:sz w:val="16"/>
        </w:rPr>
        <w:t>but</w:t>
      </w:r>
      <w:r w:rsidRPr="006667E6">
        <w:rPr>
          <w:rFonts w:asciiTheme="majorHAnsi" w:hAnsiTheme="majorHAnsi" w:cstheme="majorHAnsi"/>
          <w:sz w:val="16"/>
        </w:rPr>
        <w:t xml:space="preserve"> </w:t>
      </w:r>
      <w:r w:rsidRPr="009A6333">
        <w:rPr>
          <w:rFonts w:asciiTheme="majorHAnsi" w:hAnsiTheme="majorHAnsi" w:cstheme="majorHAnsi"/>
          <w:vanish/>
          <w:sz w:val="16"/>
        </w:rPr>
        <w:t>you</w:t>
      </w:r>
      <w:r w:rsidRPr="006667E6">
        <w:rPr>
          <w:rFonts w:asciiTheme="majorHAnsi" w:hAnsiTheme="majorHAnsi" w:cstheme="majorHAnsi"/>
          <w:sz w:val="16"/>
        </w:rPr>
        <w:t xml:space="preserve"> </w:t>
      </w:r>
      <w:r w:rsidRPr="009A6333">
        <w:rPr>
          <w:rFonts w:asciiTheme="majorHAnsi" w:hAnsiTheme="majorHAnsi" w:cstheme="majorHAnsi"/>
          <w:vanish/>
          <w:sz w:val="16"/>
        </w:rPr>
        <w:t>don’t</w:t>
      </w:r>
      <w:r w:rsidRPr="006667E6">
        <w:rPr>
          <w:rFonts w:asciiTheme="majorHAnsi" w:hAnsiTheme="majorHAnsi" w:cstheme="majorHAnsi"/>
          <w:sz w:val="16"/>
        </w:rPr>
        <w:t xml:space="preserve"> </w:t>
      </w:r>
      <w:r w:rsidRPr="009A6333">
        <w:rPr>
          <w:rFonts w:asciiTheme="majorHAnsi" w:hAnsiTheme="majorHAnsi" w:cstheme="majorHAnsi"/>
          <w:vanish/>
          <w:sz w:val="16"/>
        </w:rPr>
        <w:t>either!”</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assertion</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nothing</w:t>
      </w:r>
      <w:r w:rsidRPr="006667E6">
        <w:rPr>
          <w:rFonts w:asciiTheme="majorHAnsi" w:hAnsiTheme="majorHAnsi" w:cstheme="majorHAnsi"/>
          <w:sz w:val="16"/>
        </w:rPr>
        <w:t xml:space="preserve"> </w:t>
      </w:r>
      <w:r w:rsidRPr="009A6333">
        <w:rPr>
          <w:rFonts w:asciiTheme="majorHAnsi" w:hAnsiTheme="majorHAnsi" w:cstheme="majorHAnsi"/>
          <w:vanish/>
          <w:sz w:val="16"/>
        </w:rPr>
        <w:t>we</w:t>
      </w:r>
      <w:r w:rsidRPr="006667E6">
        <w:rPr>
          <w:rFonts w:asciiTheme="majorHAnsi" w:hAnsiTheme="majorHAnsi" w:cstheme="majorHAnsi"/>
          <w:sz w:val="16"/>
        </w:rPr>
        <w:t xml:space="preserve"> </w:t>
      </w:r>
      <w:r w:rsidRPr="009A6333">
        <w:rPr>
          <w:rFonts w:asciiTheme="majorHAnsi" w:hAnsiTheme="majorHAnsi" w:cstheme="majorHAnsi"/>
          <w:vanish/>
          <w:sz w:val="16"/>
        </w:rPr>
        <w:t>do</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debate</w:t>
      </w:r>
      <w:r w:rsidRPr="006667E6">
        <w:rPr>
          <w:rFonts w:asciiTheme="majorHAnsi" w:hAnsiTheme="majorHAnsi" w:cstheme="majorHAnsi"/>
          <w:sz w:val="16"/>
        </w:rPr>
        <w:t xml:space="preserve"> </w:t>
      </w:r>
      <w:r w:rsidRPr="009A6333">
        <w:rPr>
          <w:rFonts w:asciiTheme="majorHAnsi" w:hAnsiTheme="majorHAnsi" w:cstheme="majorHAnsi"/>
          <w:vanish/>
          <w:sz w:val="16"/>
        </w:rPr>
        <w:t>has</w:t>
      </w:r>
      <w:r w:rsidRPr="006667E6">
        <w:rPr>
          <w:rFonts w:asciiTheme="majorHAnsi" w:hAnsiTheme="majorHAnsi" w:cstheme="majorHAnsi"/>
          <w:sz w:val="16"/>
        </w:rPr>
        <w:t xml:space="preserve"> </w:t>
      </w:r>
      <w:r w:rsidRPr="009A6333">
        <w:rPr>
          <w:rFonts w:asciiTheme="majorHAnsi" w:hAnsiTheme="majorHAnsi" w:cstheme="majorHAnsi"/>
          <w:vanish/>
          <w:sz w:val="16"/>
        </w:rPr>
        <w:t>any</w:t>
      </w:r>
      <w:r w:rsidRPr="006667E6">
        <w:rPr>
          <w:rFonts w:asciiTheme="majorHAnsi" w:hAnsiTheme="majorHAnsi" w:cstheme="majorHAnsi"/>
          <w:sz w:val="16"/>
        </w:rPr>
        <w:t xml:space="preserve"> </w:t>
      </w:r>
      <w:r w:rsidRPr="009A6333">
        <w:rPr>
          <w:rFonts w:asciiTheme="majorHAnsi" w:hAnsiTheme="majorHAnsi" w:cstheme="majorHAnsi"/>
          <w:vanish/>
          <w:sz w:val="16"/>
        </w:rPr>
        <w:t>impact</w:t>
      </w:r>
      <w:r w:rsidRPr="006667E6">
        <w:rPr>
          <w:rFonts w:asciiTheme="majorHAnsi" w:hAnsiTheme="majorHAnsi" w:cstheme="majorHAnsi"/>
          <w:sz w:val="16"/>
        </w:rPr>
        <w:t xml:space="preserve"> </w:t>
      </w:r>
      <w:r w:rsidRPr="009A6333">
        <w:rPr>
          <w:rFonts w:asciiTheme="majorHAnsi" w:hAnsiTheme="majorHAnsi" w:cstheme="majorHAnsi"/>
          <w:vanish/>
          <w:sz w:val="16"/>
        </w:rPr>
        <w:t>on</w:t>
      </w:r>
      <w:r w:rsidRPr="006667E6">
        <w:rPr>
          <w:rFonts w:asciiTheme="majorHAnsi" w:hAnsiTheme="majorHAnsi" w:cstheme="majorHAnsi"/>
          <w:sz w:val="16"/>
        </w:rPr>
        <w:t xml:space="preserve"> </w:t>
      </w:r>
      <w:r w:rsidRPr="009A6333">
        <w:rPr>
          <w:rFonts w:asciiTheme="majorHAnsi" w:hAnsiTheme="majorHAnsi" w:cstheme="majorHAnsi"/>
          <w:vanish/>
          <w:sz w:val="16"/>
        </w:rPr>
        <w:t>government</w:t>
      </w:r>
      <w:r w:rsidRPr="006667E6">
        <w:rPr>
          <w:rFonts w:asciiTheme="majorHAnsi" w:hAnsiTheme="majorHAnsi" w:cstheme="majorHAnsi"/>
          <w:sz w:val="16"/>
        </w:rPr>
        <w:t xml:space="preserve"> </w:t>
      </w:r>
      <w:r w:rsidRPr="009A6333">
        <w:rPr>
          <w:rFonts w:asciiTheme="majorHAnsi" w:hAnsiTheme="majorHAnsi" w:cstheme="majorHAnsi"/>
          <w:vanish/>
          <w:sz w:val="16"/>
        </w:rPr>
        <w:t>policy</w:t>
      </w:r>
      <w:r w:rsidRPr="006667E6">
        <w:rPr>
          <w:rFonts w:asciiTheme="majorHAnsi" w:hAnsiTheme="majorHAnsi" w:cstheme="majorHAnsi"/>
          <w:sz w:val="16"/>
        </w:rPr>
        <w:t xml:space="preserve"> </w:t>
      </w:r>
      <w:r w:rsidRPr="009A6333">
        <w:rPr>
          <w:rFonts w:asciiTheme="majorHAnsi" w:hAnsiTheme="majorHAnsi" w:cstheme="majorHAnsi"/>
          <w:vanish/>
          <w:sz w:val="16"/>
        </w:rPr>
        <w:t>is</w:t>
      </w:r>
      <w:r w:rsidRPr="006667E6">
        <w:rPr>
          <w:rFonts w:asciiTheme="majorHAnsi" w:hAnsiTheme="majorHAnsi" w:cstheme="majorHAnsi"/>
          <w:sz w:val="16"/>
        </w:rPr>
        <w:t xml:space="preserve"> </w:t>
      </w:r>
      <w:r w:rsidRPr="009A6333">
        <w:rPr>
          <w:rFonts w:asciiTheme="majorHAnsi" w:hAnsiTheme="majorHAnsi" w:cstheme="majorHAnsi"/>
          <w:vanish/>
          <w:sz w:val="16"/>
        </w:rPr>
        <w:t>one</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carries</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potential</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undermine</w:t>
      </w:r>
      <w:r w:rsidRPr="006667E6">
        <w:rPr>
          <w:rFonts w:asciiTheme="majorHAnsi" w:hAnsiTheme="majorHAnsi" w:cstheme="majorHAnsi"/>
          <w:sz w:val="16"/>
        </w:rPr>
        <w:t xml:space="preserve"> </w:t>
      </w:r>
      <w:r w:rsidRPr="009A6333">
        <w:rPr>
          <w:rFonts w:asciiTheme="majorHAnsi" w:hAnsiTheme="majorHAnsi" w:cstheme="majorHAnsi"/>
          <w:vanish/>
          <w:sz w:val="16"/>
        </w:rPr>
        <w:t>Mitchell’s</w:t>
      </w:r>
      <w:r w:rsidRPr="006667E6">
        <w:rPr>
          <w:rFonts w:asciiTheme="majorHAnsi" w:hAnsiTheme="majorHAnsi" w:cstheme="majorHAnsi"/>
          <w:sz w:val="16"/>
        </w:rPr>
        <w:t xml:space="preserve"> </w:t>
      </w:r>
      <w:r w:rsidRPr="009A6333">
        <w:rPr>
          <w:rFonts w:asciiTheme="majorHAnsi" w:hAnsiTheme="majorHAnsi" w:cstheme="majorHAnsi"/>
          <w:vanish/>
          <w:sz w:val="16"/>
        </w:rPr>
        <w:t>entire</w:t>
      </w:r>
      <w:r w:rsidRPr="006667E6">
        <w:rPr>
          <w:rFonts w:asciiTheme="majorHAnsi" w:hAnsiTheme="majorHAnsi" w:cstheme="majorHAnsi"/>
          <w:sz w:val="16"/>
        </w:rPr>
        <w:t xml:space="preserve"> </w:t>
      </w:r>
      <w:r w:rsidRPr="009A6333">
        <w:rPr>
          <w:rFonts w:asciiTheme="majorHAnsi" w:hAnsiTheme="majorHAnsi" w:cstheme="majorHAnsi"/>
          <w:vanish/>
          <w:sz w:val="16"/>
        </w:rPr>
        <w:t>project.</w:t>
      </w:r>
      <w:r w:rsidRPr="006667E6">
        <w:rPr>
          <w:rFonts w:asciiTheme="majorHAnsi" w:hAnsiTheme="majorHAnsi" w:cstheme="majorHAnsi"/>
          <w:sz w:val="16"/>
        </w:rPr>
        <w:t xml:space="preserve"> </w:t>
      </w:r>
      <w:r w:rsidRPr="009A6333">
        <w:rPr>
          <w:rFonts w:asciiTheme="majorHAnsi" w:hAnsiTheme="majorHAnsi" w:cstheme="majorHAnsi"/>
          <w:vanish/>
          <w:sz w:val="16"/>
        </w:rPr>
        <w:t>If</w:t>
      </w:r>
      <w:r w:rsidRPr="006667E6">
        <w:rPr>
          <w:rFonts w:asciiTheme="majorHAnsi" w:hAnsiTheme="majorHAnsi" w:cstheme="majorHAnsi"/>
          <w:sz w:val="16"/>
        </w:rPr>
        <w:t xml:space="preserve"> </w:t>
      </w:r>
      <w:r w:rsidRPr="009A6333">
        <w:rPr>
          <w:rFonts w:asciiTheme="majorHAnsi" w:hAnsiTheme="majorHAnsi" w:cstheme="majorHAnsi"/>
          <w:vanish/>
          <w:sz w:val="16"/>
        </w:rPr>
        <w:t>there</w:t>
      </w:r>
      <w:r w:rsidRPr="006667E6">
        <w:rPr>
          <w:rFonts w:asciiTheme="majorHAnsi" w:hAnsiTheme="majorHAnsi" w:cstheme="majorHAnsi"/>
          <w:sz w:val="16"/>
        </w:rPr>
        <w:t xml:space="preserve"> </w:t>
      </w:r>
      <w:r w:rsidRPr="009A6333">
        <w:rPr>
          <w:rFonts w:asciiTheme="majorHAnsi" w:hAnsiTheme="majorHAnsi" w:cstheme="majorHAnsi"/>
          <w:vanish/>
          <w:sz w:val="16"/>
        </w:rPr>
        <w:t>is</w:t>
      </w:r>
      <w:r w:rsidRPr="006667E6">
        <w:rPr>
          <w:rFonts w:asciiTheme="majorHAnsi" w:hAnsiTheme="majorHAnsi" w:cstheme="majorHAnsi"/>
          <w:sz w:val="16"/>
        </w:rPr>
        <w:t xml:space="preserve"> </w:t>
      </w:r>
      <w:r w:rsidRPr="009A6333">
        <w:rPr>
          <w:rFonts w:asciiTheme="majorHAnsi" w:hAnsiTheme="majorHAnsi" w:cstheme="majorHAnsi"/>
          <w:vanish/>
          <w:sz w:val="16"/>
        </w:rPr>
        <w:t>nothing</w:t>
      </w:r>
      <w:r w:rsidRPr="006667E6">
        <w:rPr>
          <w:rFonts w:asciiTheme="majorHAnsi" w:hAnsiTheme="majorHAnsi" w:cstheme="majorHAnsi"/>
          <w:sz w:val="16"/>
        </w:rPr>
        <w:t xml:space="preserve"> </w:t>
      </w:r>
      <w:r w:rsidRPr="009A6333">
        <w:rPr>
          <w:rFonts w:asciiTheme="majorHAnsi" w:hAnsiTheme="majorHAnsi" w:cstheme="majorHAnsi"/>
          <w:vanish/>
          <w:sz w:val="16"/>
        </w:rPr>
        <w:t>we</w:t>
      </w:r>
      <w:r w:rsidRPr="006667E6">
        <w:rPr>
          <w:rFonts w:asciiTheme="majorHAnsi" w:hAnsiTheme="majorHAnsi" w:cstheme="majorHAnsi"/>
          <w:sz w:val="16"/>
        </w:rPr>
        <w:t xml:space="preserve"> </w:t>
      </w:r>
      <w:r w:rsidRPr="009A6333">
        <w:rPr>
          <w:rFonts w:asciiTheme="majorHAnsi" w:hAnsiTheme="majorHAnsi" w:cstheme="majorHAnsi"/>
          <w:vanish/>
          <w:sz w:val="16"/>
        </w:rPr>
        <w:t>can</w:t>
      </w:r>
      <w:r w:rsidRPr="006667E6">
        <w:rPr>
          <w:rFonts w:asciiTheme="majorHAnsi" w:hAnsiTheme="majorHAnsi" w:cstheme="majorHAnsi"/>
          <w:sz w:val="16"/>
        </w:rPr>
        <w:t xml:space="preserve"> </w:t>
      </w:r>
      <w:r w:rsidRPr="009A6333">
        <w:rPr>
          <w:rFonts w:asciiTheme="majorHAnsi" w:hAnsiTheme="majorHAnsi" w:cstheme="majorHAnsi"/>
          <w:vanish/>
          <w:sz w:val="16"/>
        </w:rPr>
        <w:t>do</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debate</w:t>
      </w:r>
      <w:r w:rsidRPr="006667E6">
        <w:rPr>
          <w:rFonts w:asciiTheme="majorHAnsi" w:hAnsiTheme="majorHAnsi" w:cstheme="majorHAnsi"/>
          <w:sz w:val="16"/>
        </w:rPr>
        <w:t xml:space="preserve"> </w:t>
      </w:r>
      <w:r w:rsidRPr="009A6333">
        <w:rPr>
          <w:rFonts w:asciiTheme="majorHAnsi" w:hAnsiTheme="majorHAnsi" w:cstheme="majorHAnsi"/>
          <w:vanish/>
          <w:sz w:val="16"/>
        </w:rPr>
        <w:t>round</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change</w:t>
      </w:r>
      <w:r w:rsidRPr="006667E6">
        <w:rPr>
          <w:rFonts w:asciiTheme="majorHAnsi" w:hAnsiTheme="majorHAnsi" w:cstheme="majorHAnsi"/>
          <w:sz w:val="16"/>
        </w:rPr>
        <w:t xml:space="preserve"> </w:t>
      </w:r>
      <w:r w:rsidRPr="009A6333">
        <w:rPr>
          <w:rFonts w:asciiTheme="majorHAnsi" w:hAnsiTheme="majorHAnsi" w:cstheme="majorHAnsi"/>
          <w:vanish/>
          <w:sz w:val="16"/>
        </w:rPr>
        <w:t>government</w:t>
      </w:r>
      <w:r w:rsidRPr="006667E6">
        <w:rPr>
          <w:rFonts w:asciiTheme="majorHAnsi" w:hAnsiTheme="majorHAnsi" w:cstheme="majorHAnsi"/>
          <w:sz w:val="16"/>
        </w:rPr>
        <w:t xml:space="preserve"> </w:t>
      </w:r>
      <w:r w:rsidRPr="009A6333">
        <w:rPr>
          <w:rFonts w:asciiTheme="majorHAnsi" w:hAnsiTheme="majorHAnsi" w:cstheme="majorHAnsi"/>
          <w:vanish/>
          <w:sz w:val="16"/>
        </w:rPr>
        <w:t>policy,</w:t>
      </w:r>
      <w:r w:rsidRPr="006667E6">
        <w:rPr>
          <w:rFonts w:asciiTheme="majorHAnsi" w:hAnsiTheme="majorHAnsi" w:cstheme="majorHAnsi"/>
          <w:sz w:val="16"/>
        </w:rPr>
        <w:t xml:space="preserve"> </w:t>
      </w:r>
      <w:r w:rsidRPr="009A6333">
        <w:rPr>
          <w:rFonts w:asciiTheme="majorHAnsi" w:hAnsiTheme="majorHAnsi" w:cstheme="majorHAnsi"/>
          <w:vanish/>
          <w:sz w:val="16"/>
        </w:rPr>
        <w:t>then</w:t>
      </w:r>
      <w:r w:rsidRPr="006667E6">
        <w:rPr>
          <w:rFonts w:asciiTheme="majorHAnsi" w:hAnsiTheme="majorHAnsi" w:cstheme="majorHAnsi"/>
          <w:sz w:val="16"/>
        </w:rPr>
        <w:t xml:space="preserve"> </w:t>
      </w:r>
      <w:r w:rsidRPr="009A6333">
        <w:rPr>
          <w:rFonts w:asciiTheme="majorHAnsi" w:hAnsiTheme="majorHAnsi" w:cstheme="majorHAnsi"/>
          <w:vanish/>
          <w:sz w:val="16"/>
        </w:rPr>
        <w:t>we</w:t>
      </w:r>
      <w:r w:rsidRPr="006667E6">
        <w:rPr>
          <w:rFonts w:asciiTheme="majorHAnsi" w:hAnsiTheme="majorHAnsi" w:cstheme="majorHAnsi"/>
          <w:sz w:val="16"/>
        </w:rPr>
        <w:t xml:space="preserve"> </w:t>
      </w:r>
      <w:r w:rsidRPr="009A6333">
        <w:rPr>
          <w:rFonts w:asciiTheme="majorHAnsi" w:hAnsiTheme="majorHAnsi" w:cstheme="majorHAnsi"/>
          <w:vanish/>
          <w:sz w:val="16"/>
        </w:rPr>
        <w:t>are</w:t>
      </w:r>
      <w:r w:rsidRPr="006667E6">
        <w:rPr>
          <w:rFonts w:asciiTheme="majorHAnsi" w:hAnsiTheme="majorHAnsi" w:cstheme="majorHAnsi"/>
          <w:sz w:val="16"/>
        </w:rPr>
        <w:t xml:space="preserve"> </w:t>
      </w:r>
      <w:r w:rsidRPr="009A6333">
        <w:rPr>
          <w:rFonts w:asciiTheme="majorHAnsi" w:hAnsiTheme="majorHAnsi" w:cstheme="majorHAnsi"/>
          <w:vanish/>
          <w:sz w:val="16"/>
        </w:rPr>
        <w:t>left</w:t>
      </w:r>
      <w:r w:rsidRPr="006667E6">
        <w:rPr>
          <w:rFonts w:asciiTheme="majorHAnsi" w:hAnsiTheme="majorHAnsi" w:cstheme="majorHAnsi"/>
          <w:sz w:val="16"/>
        </w:rPr>
        <w:t xml:space="preserve"> </w:t>
      </w:r>
      <w:r w:rsidRPr="009A6333">
        <w:rPr>
          <w:rFonts w:asciiTheme="majorHAnsi" w:hAnsiTheme="majorHAnsi" w:cstheme="majorHAnsi"/>
          <w:vanish/>
          <w:sz w:val="16"/>
        </w:rPr>
        <w:t>with</w:t>
      </w:r>
      <w:r w:rsidRPr="006667E6">
        <w:rPr>
          <w:rFonts w:asciiTheme="majorHAnsi" w:hAnsiTheme="majorHAnsi" w:cstheme="majorHAnsi"/>
          <w:sz w:val="16"/>
        </w:rPr>
        <w:t xml:space="preserve"> </w:t>
      </w:r>
      <w:r w:rsidRPr="009A6333">
        <w:rPr>
          <w:rFonts w:asciiTheme="majorHAnsi" w:hAnsiTheme="majorHAnsi" w:cstheme="majorHAnsi"/>
          <w:vanish/>
          <w:sz w:val="16"/>
        </w:rPr>
        <w:t>precious</w:t>
      </w:r>
      <w:r w:rsidRPr="006667E6">
        <w:rPr>
          <w:rFonts w:asciiTheme="majorHAnsi" w:hAnsiTheme="majorHAnsi" w:cstheme="majorHAnsi"/>
          <w:sz w:val="16"/>
        </w:rPr>
        <w:t xml:space="preserve"> </w:t>
      </w:r>
      <w:r w:rsidRPr="009A6333">
        <w:rPr>
          <w:rFonts w:asciiTheme="majorHAnsi" w:hAnsiTheme="majorHAnsi" w:cstheme="majorHAnsi"/>
          <w:vanish/>
          <w:sz w:val="16"/>
        </w:rPr>
        <w:t>little</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way</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pro-social</w:t>
      </w:r>
      <w:r w:rsidRPr="006667E6">
        <w:rPr>
          <w:rFonts w:asciiTheme="majorHAnsi" w:hAnsiTheme="majorHAnsi" w:cstheme="majorHAnsi"/>
          <w:sz w:val="16"/>
        </w:rPr>
        <w:t xml:space="preserve"> </w:t>
      </w:r>
      <w:r w:rsidRPr="009A6333">
        <w:rPr>
          <w:rFonts w:asciiTheme="majorHAnsi" w:hAnsiTheme="majorHAnsi" w:cstheme="majorHAnsi"/>
          <w:vanish/>
          <w:sz w:val="16"/>
        </w:rPr>
        <w:t>options</w:t>
      </w:r>
      <w:r w:rsidRPr="006667E6">
        <w:rPr>
          <w:rFonts w:asciiTheme="majorHAnsi" w:hAnsiTheme="majorHAnsi" w:cstheme="majorHAnsi"/>
          <w:sz w:val="16"/>
        </w:rPr>
        <w:t xml:space="preserve"> </w:t>
      </w:r>
      <w:r w:rsidRPr="009A6333">
        <w:rPr>
          <w:rFonts w:asciiTheme="majorHAnsi" w:hAnsiTheme="majorHAnsi" w:cstheme="majorHAnsi"/>
          <w:vanish/>
          <w:sz w:val="16"/>
        </w:rPr>
        <w:t>for</w:t>
      </w:r>
      <w:r w:rsidRPr="006667E6">
        <w:rPr>
          <w:rFonts w:asciiTheme="majorHAnsi" w:hAnsiTheme="majorHAnsi" w:cstheme="majorHAnsi"/>
          <w:sz w:val="16"/>
        </w:rPr>
        <w:t xml:space="preserve"> </w:t>
      </w:r>
      <w:r w:rsidRPr="009A6333">
        <w:rPr>
          <w:rFonts w:asciiTheme="majorHAnsi" w:hAnsiTheme="majorHAnsi" w:cstheme="majorHAnsi"/>
          <w:vanish/>
          <w:sz w:val="16"/>
        </w:rPr>
        <w:t>addressing</w:t>
      </w:r>
      <w:r w:rsidRPr="006667E6">
        <w:rPr>
          <w:rFonts w:asciiTheme="majorHAnsi" w:hAnsiTheme="majorHAnsi" w:cstheme="majorHAnsi"/>
          <w:sz w:val="16"/>
        </w:rPr>
        <w:t xml:space="preserve"> </w:t>
      </w:r>
      <w:r w:rsidRPr="009A6333">
        <w:rPr>
          <w:rFonts w:asciiTheme="majorHAnsi" w:hAnsiTheme="majorHAnsi" w:cstheme="majorHAnsi"/>
          <w:vanish/>
          <w:sz w:val="16"/>
        </w:rPr>
        <w:t>problems</w:t>
      </w:r>
      <w:r w:rsidRPr="006667E6">
        <w:rPr>
          <w:rFonts w:asciiTheme="majorHAnsi" w:hAnsiTheme="majorHAnsi" w:cstheme="majorHAnsi"/>
          <w:sz w:val="16"/>
        </w:rPr>
        <w:t xml:space="preserve"> </w:t>
      </w:r>
      <w:r w:rsidRPr="009A6333">
        <w:rPr>
          <w:rFonts w:asciiTheme="majorHAnsi" w:hAnsiTheme="majorHAnsi" w:cstheme="majorHAnsi"/>
          <w:vanish/>
          <w:sz w:val="16"/>
        </w:rPr>
        <w:t>we</w:t>
      </w:r>
      <w:r w:rsidRPr="006667E6">
        <w:rPr>
          <w:rFonts w:asciiTheme="majorHAnsi" w:hAnsiTheme="majorHAnsi" w:cstheme="majorHAnsi"/>
          <w:sz w:val="16"/>
        </w:rPr>
        <w:t xml:space="preserve"> </w:t>
      </w:r>
      <w:r w:rsidRPr="009A6333">
        <w:rPr>
          <w:rFonts w:asciiTheme="majorHAnsi" w:hAnsiTheme="majorHAnsi" w:cstheme="majorHAnsi"/>
          <w:vanish/>
          <w:sz w:val="16"/>
        </w:rPr>
        <w:t>face.</w:t>
      </w:r>
      <w:r w:rsidRPr="006667E6">
        <w:rPr>
          <w:rFonts w:asciiTheme="majorHAnsi" w:hAnsiTheme="majorHAnsi" w:cstheme="majorHAnsi"/>
          <w:sz w:val="16"/>
        </w:rPr>
        <w:t xml:space="preserve"> </w:t>
      </w:r>
      <w:r w:rsidRPr="009A6333">
        <w:rPr>
          <w:rFonts w:asciiTheme="majorHAnsi" w:hAnsiTheme="majorHAnsi" w:cstheme="majorHAnsi"/>
          <w:vanish/>
          <w:sz w:val="16"/>
        </w:rPr>
        <w:t>At</w:t>
      </w:r>
      <w:r w:rsidRPr="006667E6">
        <w:rPr>
          <w:rFonts w:asciiTheme="majorHAnsi" w:hAnsiTheme="majorHAnsi" w:cstheme="majorHAnsi"/>
          <w:sz w:val="16"/>
        </w:rPr>
        <w:t xml:space="preserve"> </w:t>
      </w:r>
      <w:r w:rsidRPr="009A6333">
        <w:rPr>
          <w:rFonts w:asciiTheme="majorHAnsi" w:hAnsiTheme="majorHAnsi" w:cstheme="majorHAnsi"/>
          <w:vanish/>
          <w:sz w:val="16"/>
        </w:rPr>
        <w:t>best,</w:t>
      </w:r>
      <w:r w:rsidRPr="006667E6">
        <w:rPr>
          <w:rFonts w:asciiTheme="majorHAnsi" w:hAnsiTheme="majorHAnsi" w:cstheme="majorHAnsi"/>
          <w:sz w:val="16"/>
        </w:rPr>
        <w:t xml:space="preserve"> </w:t>
      </w:r>
      <w:r w:rsidRPr="009A6333">
        <w:rPr>
          <w:rFonts w:asciiTheme="majorHAnsi" w:hAnsiTheme="majorHAnsi" w:cstheme="majorHAnsi"/>
          <w:vanish/>
          <w:sz w:val="16"/>
        </w:rPr>
        <w:t>we</w:t>
      </w:r>
      <w:r w:rsidRPr="006667E6">
        <w:rPr>
          <w:rFonts w:asciiTheme="majorHAnsi" w:hAnsiTheme="majorHAnsi" w:cstheme="majorHAnsi"/>
          <w:sz w:val="16"/>
        </w:rPr>
        <w:t xml:space="preserve"> </w:t>
      </w:r>
      <w:r w:rsidRPr="009A6333">
        <w:rPr>
          <w:rFonts w:asciiTheme="majorHAnsi" w:hAnsiTheme="majorHAnsi" w:cstheme="majorHAnsi"/>
          <w:vanish/>
          <w:sz w:val="16"/>
        </w:rPr>
        <w:t>can</w:t>
      </w:r>
      <w:r w:rsidRPr="006667E6">
        <w:rPr>
          <w:rFonts w:asciiTheme="majorHAnsi" w:hAnsiTheme="majorHAnsi" w:cstheme="majorHAnsi"/>
          <w:sz w:val="16"/>
        </w:rPr>
        <w:t xml:space="preserve"> </w:t>
      </w:r>
      <w:r w:rsidRPr="009A6333">
        <w:rPr>
          <w:rFonts w:asciiTheme="majorHAnsi" w:hAnsiTheme="majorHAnsi" w:cstheme="majorHAnsi"/>
          <w:vanish/>
          <w:sz w:val="16"/>
        </w:rPr>
        <w:t>pursue</w:t>
      </w:r>
      <w:r w:rsidRPr="006667E6">
        <w:rPr>
          <w:rFonts w:asciiTheme="majorHAnsi" w:hAnsiTheme="majorHAnsi" w:cstheme="majorHAnsi"/>
          <w:sz w:val="16"/>
        </w:rPr>
        <w:t xml:space="preserve"> </w:t>
      </w:r>
      <w:r w:rsidRPr="009A6333">
        <w:rPr>
          <w:rFonts w:asciiTheme="majorHAnsi" w:hAnsiTheme="majorHAnsi" w:cstheme="majorHAnsi"/>
          <w:vanish/>
          <w:sz w:val="16"/>
        </w:rPr>
        <w:t>some</w:t>
      </w:r>
      <w:r w:rsidRPr="006667E6">
        <w:rPr>
          <w:rFonts w:asciiTheme="majorHAnsi" w:hAnsiTheme="majorHAnsi" w:cstheme="majorHAnsi"/>
          <w:sz w:val="16"/>
        </w:rPr>
        <w:t xml:space="preserve"> </w:t>
      </w:r>
      <w:r w:rsidRPr="009A6333">
        <w:rPr>
          <w:rFonts w:asciiTheme="majorHAnsi" w:hAnsiTheme="majorHAnsi" w:cstheme="majorHAnsi"/>
          <w:vanish/>
          <w:sz w:val="16"/>
        </w:rPr>
        <w:t>Pilot-like</w:t>
      </w:r>
      <w:r w:rsidRPr="006667E6">
        <w:rPr>
          <w:rFonts w:asciiTheme="majorHAnsi" w:hAnsiTheme="majorHAnsi" w:cstheme="majorHAnsi"/>
          <w:sz w:val="16"/>
        </w:rPr>
        <w:t xml:space="preserve"> </w:t>
      </w:r>
      <w:r w:rsidRPr="009A6333">
        <w:rPr>
          <w:rFonts w:asciiTheme="majorHAnsi" w:hAnsiTheme="majorHAnsi" w:cstheme="majorHAnsi"/>
          <w:vanish/>
          <w:sz w:val="16"/>
        </w:rPr>
        <w:t>hand</w:t>
      </w:r>
      <w:r w:rsidRPr="006667E6">
        <w:rPr>
          <w:rFonts w:asciiTheme="majorHAnsi" w:hAnsiTheme="majorHAnsi" w:cstheme="majorHAnsi"/>
          <w:sz w:val="16"/>
        </w:rPr>
        <w:t xml:space="preserve"> </w:t>
      </w:r>
      <w:r w:rsidRPr="009A6333">
        <w:rPr>
          <w:rFonts w:asciiTheme="majorHAnsi" w:hAnsiTheme="majorHAnsi" w:cstheme="majorHAnsi"/>
          <w:vanish/>
          <w:sz w:val="16"/>
        </w:rPr>
        <w:t>washing</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can</w:t>
      </w:r>
      <w:r w:rsidRPr="006667E6">
        <w:rPr>
          <w:rFonts w:asciiTheme="majorHAnsi" w:hAnsiTheme="majorHAnsi" w:cstheme="majorHAnsi"/>
          <w:sz w:val="16"/>
        </w:rPr>
        <w:t xml:space="preserve"> </w:t>
      </w:r>
      <w:r w:rsidRPr="009A6333">
        <w:rPr>
          <w:rFonts w:asciiTheme="majorHAnsi" w:hAnsiTheme="majorHAnsi" w:cstheme="majorHAnsi"/>
          <w:vanish/>
          <w:sz w:val="16"/>
        </w:rPr>
        <w:t>purify</w:t>
      </w:r>
      <w:r w:rsidRPr="006667E6">
        <w:rPr>
          <w:rFonts w:asciiTheme="majorHAnsi" w:hAnsiTheme="majorHAnsi" w:cstheme="majorHAnsi"/>
          <w:sz w:val="16"/>
        </w:rPr>
        <w:t xml:space="preserve"> </w:t>
      </w:r>
      <w:r w:rsidRPr="009A6333">
        <w:rPr>
          <w:rFonts w:asciiTheme="majorHAnsi" w:hAnsiTheme="majorHAnsi" w:cstheme="majorHAnsi"/>
          <w:vanish/>
          <w:sz w:val="16"/>
        </w:rPr>
        <w:t>us</w:t>
      </w:r>
      <w:r w:rsidRPr="006667E6">
        <w:rPr>
          <w:rFonts w:asciiTheme="majorHAnsi" w:hAnsiTheme="majorHAnsi" w:cstheme="majorHAnsi"/>
          <w:sz w:val="16"/>
        </w:rPr>
        <w:t xml:space="preserve"> </w:t>
      </w:r>
      <w:r w:rsidRPr="009A6333">
        <w:rPr>
          <w:rFonts w:asciiTheme="majorHAnsi" w:hAnsiTheme="majorHAnsi" w:cstheme="majorHAnsi"/>
          <w:vanish/>
          <w:sz w:val="16"/>
        </w:rPr>
        <w:t>as</w:t>
      </w:r>
      <w:r w:rsidRPr="006667E6">
        <w:rPr>
          <w:rFonts w:asciiTheme="majorHAnsi" w:hAnsiTheme="majorHAnsi" w:cstheme="majorHAnsi"/>
          <w:sz w:val="16"/>
        </w:rPr>
        <w:t xml:space="preserve"> </w:t>
      </w:r>
      <w:r w:rsidRPr="009A6333">
        <w:rPr>
          <w:rFonts w:asciiTheme="majorHAnsi" w:hAnsiTheme="majorHAnsi" w:cstheme="majorHAnsi"/>
          <w:vanish/>
          <w:sz w:val="16"/>
        </w:rPr>
        <w:t>individuals</w:t>
      </w:r>
      <w:r w:rsidRPr="006667E6">
        <w:rPr>
          <w:rFonts w:asciiTheme="majorHAnsi" w:hAnsiTheme="majorHAnsi" w:cstheme="majorHAnsi"/>
          <w:sz w:val="16"/>
        </w:rPr>
        <w:t xml:space="preserve"> </w:t>
      </w:r>
      <w:r w:rsidRPr="009A6333">
        <w:rPr>
          <w:rFonts w:asciiTheme="majorHAnsi" w:hAnsiTheme="majorHAnsi" w:cstheme="majorHAnsi"/>
          <w:vanish/>
          <w:sz w:val="16"/>
        </w:rPr>
        <w:t>through</w:t>
      </w:r>
      <w:r w:rsidRPr="006667E6">
        <w:rPr>
          <w:rFonts w:asciiTheme="majorHAnsi" w:hAnsiTheme="majorHAnsi" w:cstheme="majorHAnsi"/>
          <w:sz w:val="16"/>
        </w:rPr>
        <w:t xml:space="preserve"> </w:t>
      </w:r>
      <w:r w:rsidRPr="009A6333">
        <w:rPr>
          <w:rFonts w:asciiTheme="majorHAnsi" w:hAnsiTheme="majorHAnsi" w:cstheme="majorHAnsi"/>
          <w:vanish/>
          <w:sz w:val="16"/>
        </w:rPr>
        <w:t>quixotic</w:t>
      </w:r>
      <w:r w:rsidRPr="006667E6">
        <w:rPr>
          <w:rFonts w:asciiTheme="majorHAnsi" w:hAnsiTheme="majorHAnsi" w:cstheme="majorHAnsi"/>
          <w:sz w:val="16"/>
        </w:rPr>
        <w:t xml:space="preserve"> </w:t>
      </w:r>
      <w:r w:rsidRPr="009A6333">
        <w:rPr>
          <w:rFonts w:asciiTheme="majorHAnsi" w:hAnsiTheme="majorHAnsi" w:cstheme="majorHAnsi"/>
          <w:vanish/>
          <w:sz w:val="16"/>
        </w:rPr>
        <w:t>activism</w:t>
      </w:r>
      <w:r w:rsidRPr="006667E6">
        <w:rPr>
          <w:rFonts w:asciiTheme="majorHAnsi" w:hAnsiTheme="majorHAnsi" w:cstheme="majorHAnsi"/>
          <w:sz w:val="16"/>
        </w:rPr>
        <w:t xml:space="preserve"> </w:t>
      </w:r>
      <w:r w:rsidRPr="009A6333">
        <w:rPr>
          <w:rFonts w:asciiTheme="majorHAnsi" w:hAnsiTheme="majorHAnsi" w:cstheme="majorHAnsi"/>
          <w:vanish/>
          <w:sz w:val="16"/>
        </w:rPr>
        <w:t>but</w:t>
      </w:r>
      <w:r w:rsidRPr="006667E6">
        <w:rPr>
          <w:rFonts w:asciiTheme="majorHAnsi" w:hAnsiTheme="majorHAnsi" w:cstheme="majorHAnsi"/>
          <w:sz w:val="16"/>
        </w:rPr>
        <w:t xml:space="preserve"> </w:t>
      </w:r>
      <w:r w:rsidRPr="009A6333">
        <w:rPr>
          <w:rFonts w:asciiTheme="majorHAnsi" w:hAnsiTheme="majorHAnsi" w:cstheme="majorHAnsi"/>
          <w:vanish/>
          <w:sz w:val="16"/>
        </w:rPr>
        <w:t>offer</w:t>
      </w:r>
      <w:r w:rsidRPr="006667E6">
        <w:rPr>
          <w:rFonts w:asciiTheme="majorHAnsi" w:hAnsiTheme="majorHAnsi" w:cstheme="majorHAnsi"/>
          <w:sz w:val="16"/>
        </w:rPr>
        <w:t xml:space="preserve"> </w:t>
      </w:r>
      <w:r w:rsidRPr="009A6333">
        <w:rPr>
          <w:rFonts w:asciiTheme="majorHAnsi" w:hAnsiTheme="majorHAnsi" w:cstheme="majorHAnsi"/>
          <w:vanish/>
          <w:sz w:val="16"/>
        </w:rPr>
        <w:t>little</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society</w:t>
      </w:r>
      <w:r w:rsidRPr="006667E6">
        <w:rPr>
          <w:rFonts w:asciiTheme="majorHAnsi" w:hAnsiTheme="majorHAnsi" w:cstheme="majorHAnsi"/>
          <w:sz w:val="16"/>
        </w:rPr>
        <w:t xml:space="preserve"> </w:t>
      </w:r>
      <w:r w:rsidRPr="009A6333">
        <w:rPr>
          <w:rFonts w:asciiTheme="majorHAnsi" w:hAnsiTheme="majorHAnsi" w:cstheme="majorHAnsi"/>
          <w:vanish/>
          <w:sz w:val="16"/>
        </w:rPr>
        <w:t>as</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whole.</w:t>
      </w:r>
      <w:r w:rsidRPr="006667E6">
        <w:rPr>
          <w:rFonts w:asciiTheme="majorHAnsi" w:hAnsiTheme="majorHAnsi" w:cstheme="majorHAnsi"/>
          <w:sz w:val="16"/>
        </w:rPr>
        <w:t xml:space="preserve"> </w:t>
      </w:r>
      <w:r w:rsidRPr="009A6333">
        <w:rPr>
          <w:rFonts w:asciiTheme="majorHAnsi" w:hAnsiTheme="majorHAnsi" w:cstheme="majorHAnsi"/>
          <w:vanish/>
          <w:sz w:val="16"/>
        </w:rPr>
        <w:t>It</w:t>
      </w:r>
      <w:r w:rsidRPr="006667E6">
        <w:rPr>
          <w:rFonts w:asciiTheme="majorHAnsi" w:hAnsiTheme="majorHAnsi" w:cstheme="majorHAnsi"/>
          <w:sz w:val="16"/>
        </w:rPr>
        <w:t xml:space="preserve"> </w:t>
      </w:r>
      <w:r w:rsidRPr="009A6333">
        <w:rPr>
          <w:rFonts w:asciiTheme="majorHAnsi" w:hAnsiTheme="majorHAnsi" w:cstheme="majorHAnsi"/>
          <w:vanish/>
          <w:sz w:val="16"/>
        </w:rPr>
        <w:t>is</w:t>
      </w:r>
      <w:r w:rsidRPr="006667E6">
        <w:rPr>
          <w:rFonts w:asciiTheme="majorHAnsi" w:hAnsiTheme="majorHAnsi" w:cstheme="majorHAnsi"/>
          <w:sz w:val="16"/>
        </w:rPr>
        <w:t xml:space="preserve"> </w:t>
      </w:r>
      <w:r w:rsidRPr="009A6333">
        <w:rPr>
          <w:rFonts w:asciiTheme="majorHAnsi" w:hAnsiTheme="majorHAnsi" w:cstheme="majorHAnsi"/>
          <w:vanish/>
          <w:sz w:val="16"/>
        </w:rPr>
        <w:t>very</w:t>
      </w:r>
      <w:r w:rsidRPr="006667E6">
        <w:rPr>
          <w:rFonts w:asciiTheme="majorHAnsi" w:hAnsiTheme="majorHAnsi" w:cstheme="majorHAnsi"/>
          <w:sz w:val="16"/>
        </w:rPr>
        <w:t xml:space="preserve"> </w:t>
      </w:r>
      <w:r w:rsidRPr="009A6333">
        <w:rPr>
          <w:rFonts w:asciiTheme="majorHAnsi" w:hAnsiTheme="majorHAnsi" w:cstheme="majorHAnsi"/>
          <w:vanish/>
          <w:sz w:val="16"/>
        </w:rPr>
        <w:t>important</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note</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Mitchell</w:t>
      </w:r>
      <w:r w:rsidRPr="006667E6">
        <w:rPr>
          <w:rFonts w:asciiTheme="majorHAnsi" w:hAnsiTheme="majorHAnsi" w:cstheme="majorHAnsi"/>
          <w:sz w:val="16"/>
        </w:rPr>
        <w:t xml:space="preserve"> </w:t>
      </w:r>
      <w:r w:rsidRPr="009A6333">
        <w:rPr>
          <w:rFonts w:asciiTheme="majorHAnsi" w:hAnsiTheme="majorHAnsi" w:cstheme="majorHAnsi"/>
          <w:vanish/>
          <w:sz w:val="16"/>
        </w:rPr>
        <w:t>(1998b)</w:t>
      </w:r>
      <w:r w:rsidRPr="006667E6">
        <w:rPr>
          <w:rFonts w:asciiTheme="majorHAnsi" w:hAnsiTheme="majorHAnsi" w:cstheme="majorHAnsi"/>
          <w:sz w:val="16"/>
        </w:rPr>
        <w:t xml:space="preserve"> </w:t>
      </w:r>
      <w:r w:rsidRPr="009A6333">
        <w:rPr>
          <w:rFonts w:asciiTheme="majorHAnsi" w:hAnsiTheme="majorHAnsi" w:cstheme="majorHAnsi"/>
          <w:vanish/>
          <w:sz w:val="16"/>
        </w:rPr>
        <w:t>tries</w:t>
      </w:r>
      <w:r w:rsidRPr="006667E6">
        <w:rPr>
          <w:rFonts w:asciiTheme="majorHAnsi" w:hAnsiTheme="majorHAnsi" w:cstheme="majorHAnsi"/>
          <w:sz w:val="16"/>
        </w:rPr>
        <w:t xml:space="preserve"> </w:t>
      </w:r>
      <w:r w:rsidRPr="009A6333">
        <w:rPr>
          <w:rFonts w:asciiTheme="majorHAnsi" w:hAnsiTheme="majorHAnsi" w:cstheme="majorHAnsi"/>
          <w:vanish/>
          <w:sz w:val="16"/>
        </w:rPr>
        <w:t>carefully</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limit</w:t>
      </w:r>
      <w:r w:rsidRPr="006667E6">
        <w:rPr>
          <w:rFonts w:asciiTheme="majorHAnsi" w:hAnsiTheme="majorHAnsi" w:cstheme="majorHAnsi"/>
          <w:sz w:val="16"/>
        </w:rPr>
        <w:t xml:space="preserve"> </w:t>
      </w:r>
      <w:r w:rsidRPr="009A6333">
        <w:rPr>
          <w:rFonts w:asciiTheme="majorHAnsi" w:hAnsiTheme="majorHAnsi" w:cstheme="majorHAnsi"/>
          <w:vanish/>
          <w:sz w:val="16"/>
        </w:rPr>
        <w:t>and</w:t>
      </w:r>
      <w:r w:rsidRPr="006667E6">
        <w:rPr>
          <w:rFonts w:asciiTheme="majorHAnsi" w:hAnsiTheme="majorHAnsi" w:cstheme="majorHAnsi"/>
          <w:sz w:val="16"/>
        </w:rPr>
        <w:t xml:space="preserve"> </w:t>
      </w:r>
      <w:r w:rsidRPr="009A6333">
        <w:rPr>
          <w:rFonts w:asciiTheme="majorHAnsi" w:hAnsiTheme="majorHAnsi" w:cstheme="majorHAnsi"/>
          <w:vanish/>
          <w:sz w:val="16"/>
        </w:rPr>
        <w:t>bound</w:t>
      </w:r>
      <w:r w:rsidRPr="006667E6">
        <w:rPr>
          <w:rFonts w:asciiTheme="majorHAnsi" w:hAnsiTheme="majorHAnsi" w:cstheme="majorHAnsi"/>
          <w:sz w:val="16"/>
        </w:rPr>
        <w:t xml:space="preserve"> </w:t>
      </w:r>
      <w:r w:rsidRPr="009A6333">
        <w:rPr>
          <w:rFonts w:asciiTheme="majorHAnsi" w:hAnsiTheme="majorHAnsi" w:cstheme="majorHAnsi"/>
          <w:vanish/>
          <w:sz w:val="16"/>
        </w:rPr>
        <w:t>his</w:t>
      </w:r>
      <w:r w:rsidRPr="006667E6">
        <w:rPr>
          <w:rFonts w:asciiTheme="majorHAnsi" w:hAnsiTheme="majorHAnsi" w:cstheme="majorHAnsi"/>
          <w:sz w:val="16"/>
        </w:rPr>
        <w:t xml:space="preserve"> </w:t>
      </w:r>
      <w:r w:rsidRPr="009A6333">
        <w:rPr>
          <w:rFonts w:asciiTheme="majorHAnsi" w:hAnsiTheme="majorHAnsi" w:cstheme="majorHAnsi"/>
          <w:vanish/>
          <w:sz w:val="16"/>
        </w:rPr>
        <w:t>notion</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reflexive</w:t>
      </w:r>
      <w:r w:rsidRPr="006667E6">
        <w:rPr>
          <w:rFonts w:asciiTheme="majorHAnsi" w:hAnsiTheme="majorHAnsi" w:cstheme="majorHAnsi"/>
          <w:sz w:val="16"/>
        </w:rPr>
        <w:t xml:space="preserve"> </w:t>
      </w:r>
      <w:r w:rsidRPr="009A6333">
        <w:rPr>
          <w:rFonts w:asciiTheme="majorHAnsi" w:hAnsiTheme="majorHAnsi" w:cstheme="majorHAnsi"/>
          <w:vanish/>
          <w:sz w:val="16"/>
        </w:rPr>
        <w:t>fiat</w:t>
      </w:r>
      <w:r w:rsidRPr="006667E6">
        <w:rPr>
          <w:rFonts w:asciiTheme="majorHAnsi" w:hAnsiTheme="majorHAnsi" w:cstheme="majorHAnsi"/>
          <w:sz w:val="16"/>
        </w:rPr>
        <w:t xml:space="preserve"> </w:t>
      </w:r>
      <w:r w:rsidRPr="009A6333">
        <w:rPr>
          <w:rFonts w:asciiTheme="majorHAnsi" w:hAnsiTheme="majorHAnsi" w:cstheme="majorHAnsi"/>
          <w:vanish/>
          <w:sz w:val="16"/>
        </w:rPr>
        <w:t>by</w:t>
      </w:r>
      <w:r w:rsidRPr="006667E6">
        <w:rPr>
          <w:rFonts w:asciiTheme="majorHAnsi" w:hAnsiTheme="majorHAnsi" w:cstheme="majorHAnsi"/>
          <w:sz w:val="16"/>
        </w:rPr>
        <w:t xml:space="preserve"> </w:t>
      </w:r>
      <w:r w:rsidRPr="009A6333">
        <w:rPr>
          <w:rFonts w:asciiTheme="majorHAnsi" w:hAnsiTheme="majorHAnsi" w:cstheme="majorHAnsi"/>
          <w:vanish/>
          <w:sz w:val="16"/>
        </w:rPr>
        <w:t>maintaining</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because</w:t>
      </w:r>
      <w:r w:rsidRPr="006667E6">
        <w:rPr>
          <w:rFonts w:asciiTheme="majorHAnsi" w:hAnsiTheme="majorHAnsi" w:cstheme="majorHAnsi"/>
          <w:sz w:val="16"/>
        </w:rPr>
        <w:t xml:space="preserve"> </w:t>
      </w:r>
      <w:r w:rsidRPr="009A6333">
        <w:rPr>
          <w:rFonts w:asciiTheme="majorHAnsi" w:hAnsiTheme="majorHAnsi" w:cstheme="majorHAnsi"/>
          <w:vanish/>
          <w:sz w:val="16"/>
        </w:rPr>
        <w:t>it</w:t>
      </w:r>
      <w:r w:rsidRPr="006667E6">
        <w:rPr>
          <w:rFonts w:asciiTheme="majorHAnsi" w:hAnsiTheme="majorHAnsi" w:cstheme="majorHAnsi"/>
          <w:sz w:val="16"/>
        </w:rPr>
        <w:t xml:space="preserve"> </w:t>
      </w:r>
      <w:r w:rsidRPr="009A6333">
        <w:rPr>
          <w:rFonts w:asciiTheme="majorHAnsi" w:hAnsiTheme="majorHAnsi" w:cstheme="majorHAnsi"/>
          <w:vanish/>
          <w:sz w:val="16"/>
        </w:rPr>
        <w:t>“views</w:t>
      </w:r>
      <w:r w:rsidRPr="006667E6">
        <w:rPr>
          <w:rFonts w:asciiTheme="majorHAnsi" w:hAnsiTheme="majorHAnsi" w:cstheme="majorHAnsi"/>
          <w:sz w:val="16"/>
        </w:rPr>
        <w:t xml:space="preserve"> </w:t>
      </w:r>
      <w:r w:rsidRPr="009A6333">
        <w:rPr>
          <w:rFonts w:asciiTheme="majorHAnsi" w:hAnsiTheme="majorHAnsi" w:cstheme="majorHAnsi"/>
          <w:vanish/>
          <w:sz w:val="16"/>
        </w:rPr>
        <w:t>fiat</w:t>
      </w:r>
      <w:r w:rsidRPr="006667E6">
        <w:rPr>
          <w:rFonts w:asciiTheme="majorHAnsi" w:hAnsiTheme="majorHAnsi" w:cstheme="majorHAnsi"/>
          <w:sz w:val="16"/>
        </w:rPr>
        <w:t xml:space="preserve"> </w:t>
      </w:r>
      <w:r w:rsidRPr="009A6333">
        <w:rPr>
          <w:rFonts w:asciiTheme="majorHAnsi" w:hAnsiTheme="majorHAnsi" w:cstheme="majorHAnsi"/>
          <w:vanish/>
          <w:sz w:val="16"/>
        </w:rPr>
        <w:t>as</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concrete</w:t>
      </w:r>
      <w:r w:rsidRPr="006667E6">
        <w:rPr>
          <w:rFonts w:asciiTheme="majorHAnsi" w:hAnsiTheme="majorHAnsi" w:cstheme="majorHAnsi"/>
          <w:sz w:val="16"/>
        </w:rPr>
        <w:t xml:space="preserve"> </w:t>
      </w:r>
      <w:r w:rsidRPr="009A6333">
        <w:rPr>
          <w:rFonts w:asciiTheme="majorHAnsi" w:hAnsiTheme="majorHAnsi" w:cstheme="majorHAnsi"/>
          <w:vanish/>
          <w:sz w:val="16"/>
        </w:rPr>
        <w:t>course</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action,</w:t>
      </w:r>
      <w:r w:rsidRPr="006667E6">
        <w:rPr>
          <w:rFonts w:asciiTheme="majorHAnsi" w:hAnsiTheme="majorHAnsi" w:cstheme="majorHAnsi"/>
          <w:sz w:val="16"/>
        </w:rPr>
        <w:t xml:space="preserve"> </w:t>
      </w:r>
      <w:r w:rsidRPr="009A6333">
        <w:rPr>
          <w:rFonts w:asciiTheme="majorHAnsi" w:hAnsiTheme="majorHAnsi" w:cstheme="majorHAnsi"/>
          <w:vanish/>
          <w:sz w:val="16"/>
        </w:rPr>
        <w:t>it</w:t>
      </w:r>
      <w:r w:rsidRPr="006667E6">
        <w:rPr>
          <w:rFonts w:asciiTheme="majorHAnsi" w:hAnsiTheme="majorHAnsi" w:cstheme="majorHAnsi"/>
          <w:sz w:val="16"/>
        </w:rPr>
        <w:t xml:space="preserve"> </w:t>
      </w:r>
      <w:r w:rsidRPr="009A6333">
        <w:rPr>
          <w:rFonts w:asciiTheme="majorHAnsi" w:hAnsiTheme="majorHAnsi" w:cstheme="majorHAnsi"/>
          <w:vanish/>
          <w:sz w:val="16"/>
        </w:rPr>
        <w:t>is</w:t>
      </w:r>
      <w:r w:rsidRPr="006667E6">
        <w:rPr>
          <w:rFonts w:asciiTheme="majorHAnsi" w:hAnsiTheme="majorHAnsi" w:cstheme="majorHAnsi"/>
          <w:sz w:val="16"/>
        </w:rPr>
        <w:t xml:space="preserve"> </w:t>
      </w:r>
      <w:r w:rsidRPr="009A6333">
        <w:rPr>
          <w:rFonts w:asciiTheme="majorHAnsi" w:hAnsiTheme="majorHAnsi" w:cstheme="majorHAnsi"/>
          <w:vanish/>
          <w:sz w:val="16"/>
        </w:rPr>
        <w:t>bounded</w:t>
      </w:r>
      <w:r w:rsidRPr="006667E6">
        <w:rPr>
          <w:rFonts w:asciiTheme="majorHAnsi" w:hAnsiTheme="majorHAnsi" w:cstheme="majorHAnsi"/>
          <w:sz w:val="16"/>
        </w:rPr>
        <w:t xml:space="preserve"> </w:t>
      </w:r>
      <w:r w:rsidRPr="009A6333">
        <w:rPr>
          <w:rFonts w:asciiTheme="majorHAnsi" w:hAnsiTheme="majorHAnsi" w:cstheme="majorHAnsi"/>
          <w:vanish/>
          <w:sz w:val="16"/>
        </w:rPr>
        <w:t>by</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limits</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pragmatism”</w:t>
      </w:r>
      <w:r w:rsidRPr="006667E6">
        <w:rPr>
          <w:rFonts w:asciiTheme="majorHAnsi" w:hAnsiTheme="majorHAnsi" w:cstheme="majorHAnsi"/>
          <w:sz w:val="16"/>
        </w:rPr>
        <w:t xml:space="preserve"> </w:t>
      </w:r>
      <w:r w:rsidRPr="009A6333">
        <w:rPr>
          <w:rFonts w:asciiTheme="majorHAnsi" w:hAnsiTheme="majorHAnsi" w:cstheme="majorHAnsi"/>
          <w:vanish/>
          <w:sz w:val="16"/>
        </w:rPr>
        <w:t>(p.</w:t>
      </w:r>
      <w:r w:rsidRPr="006667E6">
        <w:rPr>
          <w:rFonts w:asciiTheme="majorHAnsi" w:hAnsiTheme="majorHAnsi" w:cstheme="majorHAnsi"/>
          <w:sz w:val="16"/>
        </w:rPr>
        <w:t xml:space="preserve"> </w:t>
      </w:r>
      <w:r w:rsidRPr="009A6333">
        <w:rPr>
          <w:rFonts w:asciiTheme="majorHAnsi" w:hAnsiTheme="majorHAnsi" w:cstheme="majorHAnsi"/>
          <w:vanish/>
          <w:sz w:val="16"/>
        </w:rPr>
        <w:t>20).</w:t>
      </w:r>
      <w:r w:rsidRPr="006667E6">
        <w:rPr>
          <w:rFonts w:asciiTheme="majorHAnsi" w:hAnsiTheme="majorHAnsi" w:cstheme="majorHAnsi"/>
          <w:sz w:val="16"/>
        </w:rPr>
        <w:t xml:space="preserve"> </w:t>
      </w:r>
      <w:r w:rsidRPr="009A6333">
        <w:rPr>
          <w:rFonts w:asciiTheme="majorHAnsi" w:hAnsiTheme="majorHAnsi" w:cstheme="majorHAnsi"/>
          <w:vanish/>
          <w:sz w:val="16"/>
        </w:rPr>
        <w:t>Pursued</w:t>
      </w:r>
      <w:r w:rsidRPr="006667E6">
        <w:rPr>
          <w:rFonts w:asciiTheme="majorHAnsi" w:hAnsiTheme="majorHAnsi" w:cstheme="majorHAnsi"/>
          <w:sz w:val="16"/>
        </w:rPr>
        <w:t xml:space="preserve"> </w:t>
      </w:r>
      <w:r w:rsidRPr="009A6333">
        <w:rPr>
          <w:rFonts w:asciiTheme="majorHAnsi" w:hAnsiTheme="majorHAnsi" w:cstheme="majorHAnsi"/>
          <w:vanish/>
          <w:sz w:val="16"/>
        </w:rPr>
        <w:t>properly,</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debates</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Mitchell</w:t>
      </w:r>
      <w:r w:rsidRPr="006667E6">
        <w:rPr>
          <w:rFonts w:asciiTheme="majorHAnsi" w:hAnsiTheme="majorHAnsi" w:cstheme="majorHAnsi"/>
          <w:sz w:val="16"/>
        </w:rPr>
        <w:t xml:space="preserve"> </w:t>
      </w:r>
      <w:r w:rsidRPr="009A6333">
        <w:rPr>
          <w:rFonts w:asciiTheme="majorHAnsi" w:hAnsiTheme="majorHAnsi" w:cstheme="majorHAnsi"/>
          <w:vanish/>
          <w:sz w:val="16"/>
        </w:rPr>
        <w:t>would</w:t>
      </w:r>
      <w:r w:rsidRPr="006667E6">
        <w:rPr>
          <w:rFonts w:asciiTheme="majorHAnsi" w:hAnsiTheme="majorHAnsi" w:cstheme="majorHAnsi"/>
          <w:sz w:val="16"/>
        </w:rPr>
        <w:t xml:space="preserve"> </w:t>
      </w:r>
      <w:r w:rsidRPr="009A6333">
        <w:rPr>
          <w:rFonts w:asciiTheme="majorHAnsi" w:hAnsiTheme="majorHAnsi" w:cstheme="majorHAnsi"/>
          <w:vanish/>
          <w:sz w:val="16"/>
        </w:rPr>
        <w:t>like</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see</w:t>
      </w:r>
      <w:r w:rsidRPr="006667E6">
        <w:rPr>
          <w:rFonts w:asciiTheme="majorHAnsi" w:hAnsiTheme="majorHAnsi" w:cstheme="majorHAnsi"/>
          <w:sz w:val="16"/>
        </w:rPr>
        <w:t xml:space="preserve"> </w:t>
      </w:r>
      <w:r w:rsidRPr="009A6333">
        <w:rPr>
          <w:rFonts w:asciiTheme="majorHAnsi" w:hAnsiTheme="majorHAnsi" w:cstheme="majorHAnsi"/>
          <w:vanish/>
          <w:sz w:val="16"/>
        </w:rPr>
        <w:t>are</w:t>
      </w:r>
      <w:r w:rsidRPr="006667E6">
        <w:rPr>
          <w:rFonts w:asciiTheme="majorHAnsi" w:hAnsiTheme="majorHAnsi" w:cstheme="majorHAnsi"/>
          <w:sz w:val="16"/>
        </w:rPr>
        <w:t xml:space="preserve"> </w:t>
      </w:r>
      <w:r w:rsidRPr="009A6333">
        <w:rPr>
          <w:rFonts w:asciiTheme="majorHAnsi" w:hAnsiTheme="majorHAnsi" w:cstheme="majorHAnsi"/>
          <w:vanish/>
          <w:sz w:val="16"/>
        </w:rPr>
        <w:t>those</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which</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relative</w:t>
      </w:r>
      <w:r w:rsidRPr="006667E6">
        <w:rPr>
          <w:rFonts w:asciiTheme="majorHAnsi" w:hAnsiTheme="majorHAnsi" w:cstheme="majorHAnsi"/>
          <w:sz w:val="16"/>
        </w:rPr>
        <w:t xml:space="preserve"> </w:t>
      </w:r>
      <w:r w:rsidRPr="009A6333">
        <w:rPr>
          <w:rFonts w:asciiTheme="majorHAnsi" w:hAnsiTheme="majorHAnsi" w:cstheme="majorHAnsi"/>
          <w:vanish/>
          <w:sz w:val="16"/>
        </w:rPr>
        <w:t>efficacy</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concrete</w:t>
      </w:r>
      <w:r w:rsidRPr="006667E6">
        <w:rPr>
          <w:rFonts w:asciiTheme="majorHAnsi" w:hAnsiTheme="majorHAnsi" w:cstheme="majorHAnsi"/>
          <w:sz w:val="16"/>
        </w:rPr>
        <w:t xml:space="preserve"> </w:t>
      </w:r>
      <w:r w:rsidRPr="009A6333">
        <w:rPr>
          <w:rFonts w:asciiTheme="majorHAnsi" w:hAnsiTheme="majorHAnsi" w:cstheme="majorHAnsi"/>
          <w:vanish/>
          <w:sz w:val="16"/>
        </w:rPr>
        <w:t>political</w:t>
      </w:r>
      <w:r w:rsidRPr="006667E6">
        <w:rPr>
          <w:rFonts w:asciiTheme="majorHAnsi" w:hAnsiTheme="majorHAnsi" w:cstheme="majorHAnsi"/>
          <w:sz w:val="16"/>
        </w:rPr>
        <w:t xml:space="preserve"> </w:t>
      </w:r>
      <w:r w:rsidRPr="009A6333">
        <w:rPr>
          <w:rFonts w:asciiTheme="majorHAnsi" w:hAnsiTheme="majorHAnsi" w:cstheme="majorHAnsi"/>
          <w:vanish/>
          <w:sz w:val="16"/>
        </w:rPr>
        <w:t>strategies</w:t>
      </w:r>
      <w:r w:rsidRPr="006667E6">
        <w:rPr>
          <w:rFonts w:asciiTheme="majorHAnsi" w:hAnsiTheme="majorHAnsi" w:cstheme="majorHAnsi"/>
          <w:sz w:val="16"/>
        </w:rPr>
        <w:t xml:space="preserve"> </w:t>
      </w:r>
      <w:r w:rsidRPr="009A6333">
        <w:rPr>
          <w:rFonts w:asciiTheme="majorHAnsi" w:hAnsiTheme="majorHAnsi" w:cstheme="majorHAnsi"/>
          <w:vanish/>
          <w:sz w:val="16"/>
        </w:rPr>
        <w:t>for</w:t>
      </w:r>
      <w:r w:rsidRPr="006667E6">
        <w:rPr>
          <w:rFonts w:asciiTheme="majorHAnsi" w:hAnsiTheme="majorHAnsi" w:cstheme="majorHAnsi"/>
          <w:sz w:val="16"/>
        </w:rPr>
        <w:t xml:space="preserve"> </w:t>
      </w:r>
      <w:r w:rsidRPr="009A6333">
        <w:rPr>
          <w:rFonts w:asciiTheme="majorHAnsi" w:hAnsiTheme="majorHAnsi" w:cstheme="majorHAnsi"/>
          <w:vanish/>
          <w:sz w:val="16"/>
        </w:rPr>
        <w:t>pro-social</w:t>
      </w:r>
      <w:r w:rsidRPr="006667E6">
        <w:rPr>
          <w:rFonts w:asciiTheme="majorHAnsi" w:hAnsiTheme="majorHAnsi" w:cstheme="majorHAnsi"/>
          <w:sz w:val="16"/>
        </w:rPr>
        <w:t xml:space="preserve"> </w:t>
      </w:r>
      <w:r w:rsidRPr="009A6333">
        <w:rPr>
          <w:rFonts w:asciiTheme="majorHAnsi" w:hAnsiTheme="majorHAnsi" w:cstheme="majorHAnsi"/>
          <w:vanish/>
          <w:sz w:val="16"/>
        </w:rPr>
        <w:t>change</w:t>
      </w:r>
      <w:r w:rsidRPr="006667E6">
        <w:rPr>
          <w:rFonts w:asciiTheme="majorHAnsi" w:hAnsiTheme="majorHAnsi" w:cstheme="majorHAnsi"/>
          <w:sz w:val="16"/>
        </w:rPr>
        <w:t xml:space="preserve"> </w:t>
      </w:r>
      <w:r w:rsidRPr="009A6333">
        <w:rPr>
          <w:rFonts w:asciiTheme="majorHAnsi" w:hAnsiTheme="majorHAnsi" w:cstheme="majorHAnsi"/>
          <w:vanish/>
          <w:sz w:val="16"/>
        </w:rPr>
        <w:t>is</w:t>
      </w:r>
      <w:r w:rsidRPr="006667E6">
        <w:rPr>
          <w:rFonts w:asciiTheme="majorHAnsi" w:hAnsiTheme="majorHAnsi" w:cstheme="majorHAnsi"/>
          <w:sz w:val="16"/>
        </w:rPr>
        <w:t xml:space="preserve"> </w:t>
      </w:r>
      <w:r w:rsidRPr="009A6333">
        <w:rPr>
          <w:rFonts w:asciiTheme="majorHAnsi" w:hAnsiTheme="majorHAnsi" w:cstheme="majorHAnsi"/>
          <w:vanish/>
          <w:sz w:val="16"/>
        </w:rPr>
        <w:t>debated.</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few</w:t>
      </w:r>
      <w:r w:rsidRPr="006667E6">
        <w:rPr>
          <w:rFonts w:asciiTheme="majorHAnsi" w:hAnsiTheme="majorHAnsi" w:cstheme="majorHAnsi"/>
          <w:sz w:val="16"/>
        </w:rPr>
        <w:t xml:space="preserve"> </w:t>
      </w:r>
      <w:r w:rsidRPr="009A6333">
        <w:rPr>
          <w:rFonts w:asciiTheme="majorHAnsi" w:hAnsiTheme="majorHAnsi" w:cstheme="majorHAnsi"/>
          <w:vanish/>
          <w:sz w:val="16"/>
        </w:rPr>
        <w:t>noteworthy</w:t>
      </w:r>
      <w:r w:rsidRPr="006667E6">
        <w:rPr>
          <w:rFonts w:asciiTheme="majorHAnsi" w:hAnsiTheme="majorHAnsi" w:cstheme="majorHAnsi"/>
          <w:sz w:val="16"/>
        </w:rPr>
        <w:t xml:space="preserve"> </w:t>
      </w:r>
      <w:r w:rsidRPr="009A6333">
        <w:rPr>
          <w:rFonts w:asciiTheme="majorHAnsi" w:hAnsiTheme="majorHAnsi" w:cstheme="majorHAnsi"/>
          <w:vanish/>
          <w:sz w:val="16"/>
        </w:rPr>
        <w:t>examples,</w:t>
      </w:r>
      <w:r w:rsidRPr="006667E6">
        <w:rPr>
          <w:rFonts w:asciiTheme="majorHAnsi" w:hAnsiTheme="majorHAnsi" w:cstheme="majorHAnsi"/>
          <w:sz w:val="16"/>
        </w:rPr>
        <w:t xml:space="preserve"> </w:t>
      </w:r>
      <w:r w:rsidRPr="009A6333">
        <w:rPr>
          <w:rFonts w:asciiTheme="majorHAnsi" w:hAnsiTheme="majorHAnsi" w:cstheme="majorHAnsi"/>
          <w:vanish/>
          <w:sz w:val="16"/>
        </w:rPr>
        <w:t>this</w:t>
      </w:r>
      <w:r w:rsidRPr="006667E6">
        <w:rPr>
          <w:rFonts w:asciiTheme="majorHAnsi" w:hAnsiTheme="majorHAnsi" w:cstheme="majorHAnsi"/>
          <w:sz w:val="16"/>
        </w:rPr>
        <w:t xml:space="preserve"> </w:t>
      </w:r>
      <w:r w:rsidRPr="009A6333">
        <w:rPr>
          <w:rFonts w:asciiTheme="majorHAnsi" w:hAnsiTheme="majorHAnsi" w:cstheme="majorHAnsi"/>
          <w:vanish/>
          <w:sz w:val="16"/>
        </w:rPr>
        <w:t>approach</w:t>
      </w:r>
      <w:r w:rsidRPr="006667E6">
        <w:rPr>
          <w:rFonts w:asciiTheme="majorHAnsi" w:hAnsiTheme="majorHAnsi" w:cstheme="majorHAnsi"/>
          <w:sz w:val="16"/>
        </w:rPr>
        <w:t xml:space="preserve"> </w:t>
      </w:r>
      <w:r w:rsidRPr="009A6333">
        <w:rPr>
          <w:rFonts w:asciiTheme="majorHAnsi" w:hAnsiTheme="majorHAnsi" w:cstheme="majorHAnsi"/>
          <w:vanish/>
          <w:sz w:val="16"/>
        </w:rPr>
        <w:t>has</w:t>
      </w:r>
      <w:r w:rsidRPr="006667E6">
        <w:rPr>
          <w:rFonts w:asciiTheme="majorHAnsi" w:hAnsiTheme="majorHAnsi" w:cstheme="majorHAnsi"/>
          <w:sz w:val="16"/>
        </w:rPr>
        <w:t xml:space="preserve"> </w:t>
      </w:r>
      <w:r w:rsidRPr="009A6333">
        <w:rPr>
          <w:rFonts w:asciiTheme="majorHAnsi" w:hAnsiTheme="majorHAnsi" w:cstheme="majorHAnsi"/>
          <w:vanish/>
          <w:sz w:val="16"/>
        </w:rPr>
        <w:t>been</w:t>
      </w:r>
      <w:r w:rsidRPr="006667E6">
        <w:rPr>
          <w:rFonts w:asciiTheme="majorHAnsi" w:hAnsiTheme="majorHAnsi" w:cstheme="majorHAnsi"/>
          <w:sz w:val="16"/>
        </w:rPr>
        <w:t xml:space="preserve"> </w:t>
      </w:r>
      <w:r w:rsidRPr="009A6333">
        <w:rPr>
          <w:rFonts w:asciiTheme="majorHAnsi" w:hAnsiTheme="majorHAnsi" w:cstheme="majorHAnsi"/>
          <w:vanish/>
          <w:sz w:val="16"/>
        </w:rPr>
        <w:t>employed</w:t>
      </w:r>
      <w:r w:rsidRPr="006667E6">
        <w:rPr>
          <w:rFonts w:asciiTheme="majorHAnsi" w:hAnsiTheme="majorHAnsi" w:cstheme="majorHAnsi"/>
          <w:sz w:val="16"/>
        </w:rPr>
        <w:t xml:space="preserve"> </w:t>
      </w:r>
      <w:r w:rsidRPr="009A6333">
        <w:rPr>
          <w:rFonts w:asciiTheme="majorHAnsi" w:hAnsiTheme="majorHAnsi" w:cstheme="majorHAnsi"/>
          <w:vanish/>
          <w:sz w:val="16"/>
        </w:rPr>
        <w:t>successfully,</w:t>
      </w:r>
      <w:r w:rsidRPr="006667E6">
        <w:rPr>
          <w:rFonts w:asciiTheme="majorHAnsi" w:hAnsiTheme="majorHAnsi" w:cstheme="majorHAnsi"/>
          <w:sz w:val="16"/>
        </w:rPr>
        <w:t xml:space="preserve"> </w:t>
      </w:r>
      <w:r w:rsidRPr="009A6333">
        <w:rPr>
          <w:rFonts w:asciiTheme="majorHAnsi" w:hAnsiTheme="majorHAnsi" w:cstheme="majorHAnsi"/>
          <w:vanish/>
          <w:sz w:val="16"/>
        </w:rPr>
        <w:t>and</w:t>
      </w:r>
      <w:r w:rsidRPr="006667E6">
        <w:rPr>
          <w:rFonts w:asciiTheme="majorHAnsi" w:hAnsiTheme="majorHAnsi" w:cstheme="majorHAnsi"/>
          <w:sz w:val="16"/>
        </w:rPr>
        <w:t xml:space="preserve"> </w:t>
      </w:r>
      <w:r w:rsidRPr="009A6333">
        <w:rPr>
          <w:rFonts w:asciiTheme="majorHAnsi" w:hAnsiTheme="majorHAnsi" w:cstheme="majorHAnsi"/>
          <w:vanish/>
          <w:sz w:val="16"/>
        </w:rPr>
        <w:t>I</w:t>
      </w:r>
      <w:r w:rsidRPr="006667E6">
        <w:rPr>
          <w:rFonts w:asciiTheme="majorHAnsi" w:hAnsiTheme="majorHAnsi" w:cstheme="majorHAnsi"/>
          <w:sz w:val="16"/>
        </w:rPr>
        <w:t xml:space="preserve"> </w:t>
      </w:r>
      <w:r w:rsidRPr="009A6333">
        <w:rPr>
          <w:rFonts w:asciiTheme="majorHAnsi" w:hAnsiTheme="majorHAnsi" w:cstheme="majorHAnsi"/>
          <w:vanish/>
          <w:sz w:val="16"/>
        </w:rPr>
        <w:t>must</w:t>
      </w:r>
      <w:r w:rsidRPr="006667E6">
        <w:rPr>
          <w:rFonts w:asciiTheme="majorHAnsi" w:hAnsiTheme="majorHAnsi" w:cstheme="majorHAnsi"/>
          <w:sz w:val="16"/>
        </w:rPr>
        <w:t xml:space="preserve"> </w:t>
      </w:r>
      <w:r w:rsidRPr="009A6333">
        <w:rPr>
          <w:rFonts w:asciiTheme="majorHAnsi" w:hAnsiTheme="majorHAnsi" w:cstheme="majorHAnsi"/>
          <w:vanish/>
          <w:sz w:val="16"/>
        </w:rPr>
        <w:t>say</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I</w:t>
      </w:r>
      <w:r w:rsidRPr="006667E6">
        <w:rPr>
          <w:rFonts w:asciiTheme="majorHAnsi" w:hAnsiTheme="majorHAnsi" w:cstheme="majorHAnsi"/>
          <w:sz w:val="16"/>
        </w:rPr>
        <w:t xml:space="preserve"> </w:t>
      </w:r>
      <w:r w:rsidRPr="009A6333">
        <w:rPr>
          <w:rFonts w:asciiTheme="majorHAnsi" w:hAnsiTheme="majorHAnsi" w:cstheme="majorHAnsi"/>
          <w:vanish/>
          <w:sz w:val="16"/>
        </w:rPr>
        <w:t>have</w:t>
      </w:r>
      <w:r w:rsidRPr="006667E6">
        <w:rPr>
          <w:rFonts w:asciiTheme="majorHAnsi" w:hAnsiTheme="majorHAnsi" w:cstheme="majorHAnsi"/>
          <w:sz w:val="16"/>
        </w:rPr>
        <w:t xml:space="preserve"> </w:t>
      </w:r>
      <w:r w:rsidRPr="009A6333">
        <w:rPr>
          <w:rFonts w:asciiTheme="majorHAnsi" w:hAnsiTheme="majorHAnsi" w:cstheme="majorHAnsi"/>
          <w:vanish/>
          <w:sz w:val="16"/>
        </w:rPr>
        <w:t>thoroughly</w:t>
      </w:r>
      <w:r w:rsidRPr="006667E6">
        <w:rPr>
          <w:rFonts w:asciiTheme="majorHAnsi" w:hAnsiTheme="majorHAnsi" w:cstheme="majorHAnsi"/>
          <w:sz w:val="16"/>
        </w:rPr>
        <w:t xml:space="preserve"> </w:t>
      </w:r>
      <w:r w:rsidRPr="009A6333">
        <w:rPr>
          <w:rFonts w:asciiTheme="majorHAnsi" w:hAnsiTheme="majorHAnsi" w:cstheme="majorHAnsi"/>
          <w:vanish/>
          <w:sz w:val="16"/>
        </w:rPr>
        <w:t>enjoyed</w:t>
      </w:r>
      <w:r w:rsidRPr="006667E6">
        <w:rPr>
          <w:rFonts w:asciiTheme="majorHAnsi" w:hAnsiTheme="majorHAnsi" w:cstheme="majorHAnsi"/>
          <w:sz w:val="16"/>
        </w:rPr>
        <w:t xml:space="preserve"> </w:t>
      </w:r>
      <w:r w:rsidRPr="009A6333">
        <w:rPr>
          <w:rFonts w:asciiTheme="majorHAnsi" w:hAnsiTheme="majorHAnsi" w:cstheme="majorHAnsi"/>
          <w:vanish/>
          <w:sz w:val="16"/>
        </w:rPr>
        <w:t>judging</w:t>
      </w:r>
      <w:r w:rsidRPr="006667E6">
        <w:rPr>
          <w:rFonts w:asciiTheme="majorHAnsi" w:hAnsiTheme="majorHAnsi" w:cstheme="majorHAnsi"/>
          <w:sz w:val="16"/>
        </w:rPr>
        <w:t xml:space="preserve"> </w:t>
      </w:r>
      <w:r w:rsidRPr="009A6333">
        <w:rPr>
          <w:rFonts w:asciiTheme="majorHAnsi" w:hAnsiTheme="majorHAnsi" w:cstheme="majorHAnsi"/>
          <w:vanish/>
          <w:sz w:val="16"/>
        </w:rPr>
        <w:t>and</w:t>
      </w:r>
      <w:r w:rsidRPr="006667E6">
        <w:rPr>
          <w:rFonts w:asciiTheme="majorHAnsi" w:hAnsiTheme="majorHAnsi" w:cstheme="majorHAnsi"/>
          <w:sz w:val="16"/>
        </w:rPr>
        <w:t xml:space="preserve"> </w:t>
      </w:r>
      <w:r w:rsidRPr="009A6333">
        <w:rPr>
          <w:rFonts w:asciiTheme="majorHAnsi" w:hAnsiTheme="majorHAnsi" w:cstheme="majorHAnsi"/>
          <w:vanish/>
          <w:sz w:val="16"/>
        </w:rPr>
        <w:t>coaching</w:t>
      </w:r>
      <w:r w:rsidRPr="006667E6">
        <w:rPr>
          <w:rFonts w:asciiTheme="majorHAnsi" w:hAnsiTheme="majorHAnsi" w:cstheme="majorHAnsi"/>
          <w:sz w:val="16"/>
        </w:rPr>
        <w:t xml:space="preserve"> </w:t>
      </w:r>
      <w:r w:rsidRPr="009A6333">
        <w:rPr>
          <w:rFonts w:asciiTheme="majorHAnsi" w:hAnsiTheme="majorHAnsi" w:cstheme="majorHAnsi"/>
          <w:vanish/>
          <w:sz w:val="16"/>
        </w:rPr>
        <w:t>those</w:t>
      </w:r>
      <w:r w:rsidRPr="006667E6">
        <w:rPr>
          <w:rFonts w:asciiTheme="majorHAnsi" w:hAnsiTheme="majorHAnsi" w:cstheme="majorHAnsi"/>
          <w:sz w:val="16"/>
        </w:rPr>
        <w:t xml:space="preserve"> </w:t>
      </w:r>
      <w:r w:rsidRPr="009A6333">
        <w:rPr>
          <w:rFonts w:asciiTheme="majorHAnsi" w:hAnsiTheme="majorHAnsi" w:cstheme="majorHAnsi"/>
          <w:vanish/>
          <w:sz w:val="16"/>
        </w:rPr>
        <w:t>debates.</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students</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my</w:t>
      </w:r>
      <w:r w:rsidRPr="006667E6">
        <w:rPr>
          <w:rFonts w:asciiTheme="majorHAnsi" w:hAnsiTheme="majorHAnsi" w:cstheme="majorHAnsi"/>
          <w:sz w:val="16"/>
        </w:rPr>
        <w:t xml:space="preserve"> </w:t>
      </w:r>
      <w:r w:rsidRPr="009A6333">
        <w:rPr>
          <w:rFonts w:asciiTheme="majorHAnsi" w:hAnsiTheme="majorHAnsi" w:cstheme="majorHAnsi"/>
          <w:vanish/>
          <w:sz w:val="16"/>
        </w:rPr>
        <w:t>program</w:t>
      </w:r>
      <w:r w:rsidRPr="006667E6">
        <w:rPr>
          <w:rFonts w:asciiTheme="majorHAnsi" w:hAnsiTheme="majorHAnsi" w:cstheme="majorHAnsi"/>
          <w:sz w:val="16"/>
        </w:rPr>
        <w:t xml:space="preserve"> </w:t>
      </w:r>
      <w:r w:rsidRPr="009A6333">
        <w:rPr>
          <w:rFonts w:asciiTheme="majorHAnsi" w:hAnsiTheme="majorHAnsi" w:cstheme="majorHAnsi"/>
          <w:vanish/>
          <w:sz w:val="16"/>
        </w:rPr>
        <w:t>have</w:t>
      </w:r>
      <w:r w:rsidRPr="006667E6">
        <w:rPr>
          <w:rFonts w:asciiTheme="majorHAnsi" w:hAnsiTheme="majorHAnsi" w:cstheme="majorHAnsi"/>
          <w:sz w:val="16"/>
        </w:rPr>
        <w:t xml:space="preserve"> </w:t>
      </w:r>
      <w:r w:rsidRPr="009A6333">
        <w:rPr>
          <w:rFonts w:asciiTheme="majorHAnsi" w:hAnsiTheme="majorHAnsi" w:cstheme="majorHAnsi"/>
          <w:vanish/>
          <w:sz w:val="16"/>
        </w:rPr>
        <w:t>learned</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stretch</w:t>
      </w:r>
      <w:r w:rsidRPr="006667E6">
        <w:rPr>
          <w:rFonts w:asciiTheme="majorHAnsi" w:hAnsiTheme="majorHAnsi" w:cstheme="majorHAnsi"/>
          <w:sz w:val="16"/>
        </w:rPr>
        <w:t xml:space="preserve"> </w:t>
      </w:r>
      <w:r w:rsidRPr="009A6333">
        <w:rPr>
          <w:rFonts w:asciiTheme="majorHAnsi" w:hAnsiTheme="majorHAnsi" w:cstheme="majorHAnsi"/>
          <w:vanish/>
          <w:sz w:val="16"/>
        </w:rPr>
        <w:t>their</w:t>
      </w:r>
      <w:r w:rsidRPr="006667E6">
        <w:rPr>
          <w:rFonts w:asciiTheme="majorHAnsi" w:hAnsiTheme="majorHAnsi" w:cstheme="majorHAnsi"/>
          <w:sz w:val="16"/>
        </w:rPr>
        <w:t xml:space="preserve"> </w:t>
      </w:r>
      <w:r w:rsidRPr="009A6333">
        <w:rPr>
          <w:rFonts w:asciiTheme="majorHAnsi" w:hAnsiTheme="majorHAnsi" w:cstheme="majorHAnsi"/>
          <w:vanish/>
          <w:sz w:val="16"/>
        </w:rPr>
        <w:t>understanding</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their</w:t>
      </w:r>
      <w:r w:rsidRPr="006667E6">
        <w:rPr>
          <w:rFonts w:asciiTheme="majorHAnsi" w:hAnsiTheme="majorHAnsi" w:cstheme="majorHAnsi"/>
          <w:sz w:val="16"/>
        </w:rPr>
        <w:t xml:space="preserve"> </w:t>
      </w:r>
      <w:r w:rsidRPr="009A6333">
        <w:rPr>
          <w:rFonts w:asciiTheme="majorHAnsi" w:hAnsiTheme="majorHAnsi" w:cstheme="majorHAnsi"/>
          <w:vanish/>
          <w:sz w:val="16"/>
        </w:rPr>
        <w:t>role</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political</w:t>
      </w:r>
      <w:r w:rsidRPr="006667E6">
        <w:rPr>
          <w:rFonts w:asciiTheme="majorHAnsi" w:hAnsiTheme="majorHAnsi" w:cstheme="majorHAnsi"/>
          <w:sz w:val="16"/>
        </w:rPr>
        <w:t xml:space="preserve"> </w:t>
      </w:r>
      <w:r w:rsidRPr="009A6333">
        <w:rPr>
          <w:rFonts w:asciiTheme="majorHAnsi" w:hAnsiTheme="majorHAnsi" w:cstheme="majorHAnsi"/>
          <w:vanish/>
          <w:sz w:val="16"/>
        </w:rPr>
        <w:t>process</w:t>
      </w:r>
      <w:r w:rsidRPr="006667E6">
        <w:rPr>
          <w:rFonts w:asciiTheme="majorHAnsi" w:hAnsiTheme="majorHAnsi" w:cstheme="majorHAnsi"/>
          <w:sz w:val="16"/>
        </w:rPr>
        <w:t xml:space="preserve"> </w:t>
      </w:r>
      <w:r w:rsidRPr="009A6333">
        <w:rPr>
          <w:rFonts w:asciiTheme="majorHAnsi" w:hAnsiTheme="majorHAnsi" w:cstheme="majorHAnsi"/>
          <w:vanish/>
          <w:sz w:val="16"/>
        </w:rPr>
        <w:t>because</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experience.</w:t>
      </w:r>
      <w:r w:rsidRPr="006667E6">
        <w:rPr>
          <w:rFonts w:asciiTheme="majorHAnsi" w:hAnsiTheme="majorHAnsi" w:cstheme="majorHAnsi"/>
          <w:sz w:val="16"/>
        </w:rPr>
        <w:t xml:space="preserve"> </w:t>
      </w:r>
      <w:r w:rsidRPr="009A6333">
        <w:rPr>
          <w:rFonts w:asciiTheme="majorHAnsi" w:hAnsiTheme="majorHAnsi" w:cstheme="majorHAnsi"/>
          <w:vanish/>
          <w:sz w:val="16"/>
        </w:rPr>
        <w:t>Therefore,</w:t>
      </w:r>
      <w:r w:rsidRPr="006667E6">
        <w:rPr>
          <w:rFonts w:asciiTheme="majorHAnsi" w:hAnsiTheme="majorHAnsi" w:cstheme="majorHAnsi"/>
          <w:sz w:val="16"/>
        </w:rPr>
        <w:t xml:space="preserve"> </w:t>
      </w:r>
      <w:r w:rsidRPr="009A6333">
        <w:rPr>
          <w:rFonts w:asciiTheme="majorHAnsi" w:hAnsiTheme="majorHAnsi" w:cstheme="majorHAnsi"/>
          <w:vanish/>
          <w:sz w:val="16"/>
        </w:rPr>
        <w:t>those</w:t>
      </w:r>
      <w:r w:rsidRPr="006667E6">
        <w:rPr>
          <w:rFonts w:asciiTheme="majorHAnsi" w:hAnsiTheme="majorHAnsi" w:cstheme="majorHAnsi"/>
          <w:sz w:val="16"/>
        </w:rPr>
        <w:t xml:space="preserve"> </w:t>
      </w:r>
      <w:r w:rsidRPr="009A6333">
        <w:rPr>
          <w:rFonts w:asciiTheme="majorHAnsi" w:hAnsiTheme="majorHAnsi" w:cstheme="majorHAnsi"/>
          <w:vanish/>
          <w:sz w:val="16"/>
        </w:rPr>
        <w:t>who</w:t>
      </w:r>
      <w:r w:rsidRPr="006667E6">
        <w:rPr>
          <w:rFonts w:asciiTheme="majorHAnsi" w:hAnsiTheme="majorHAnsi" w:cstheme="majorHAnsi"/>
          <w:sz w:val="16"/>
        </w:rPr>
        <w:t xml:space="preserve"> </w:t>
      </w:r>
      <w:r w:rsidRPr="009A6333">
        <w:rPr>
          <w:rFonts w:asciiTheme="majorHAnsi" w:hAnsiTheme="majorHAnsi" w:cstheme="majorHAnsi"/>
          <w:vanish/>
          <w:sz w:val="16"/>
        </w:rPr>
        <w:t>say</w:t>
      </w:r>
      <w:r w:rsidRPr="006667E6">
        <w:rPr>
          <w:rFonts w:asciiTheme="majorHAnsi" w:hAnsiTheme="majorHAnsi" w:cstheme="majorHAnsi"/>
          <w:sz w:val="16"/>
        </w:rPr>
        <w:t xml:space="preserve"> </w:t>
      </w:r>
      <w:r w:rsidRPr="009A6333">
        <w:rPr>
          <w:rFonts w:asciiTheme="majorHAnsi" w:hAnsiTheme="majorHAnsi" w:cstheme="majorHAnsi"/>
          <w:vanish/>
          <w:sz w:val="16"/>
        </w:rPr>
        <w:t>I</w:t>
      </w:r>
      <w:r w:rsidRPr="006667E6">
        <w:rPr>
          <w:rFonts w:asciiTheme="majorHAnsi" w:hAnsiTheme="majorHAnsi" w:cstheme="majorHAnsi"/>
          <w:sz w:val="16"/>
        </w:rPr>
        <w:t xml:space="preserve"> </w:t>
      </w:r>
      <w:r w:rsidRPr="009A6333">
        <w:rPr>
          <w:rFonts w:asciiTheme="majorHAnsi" w:hAnsiTheme="majorHAnsi" w:cstheme="majorHAnsi"/>
          <w:vanish/>
          <w:sz w:val="16"/>
        </w:rPr>
        <w:t>am</w:t>
      </w:r>
      <w:r w:rsidRPr="006667E6">
        <w:rPr>
          <w:rFonts w:asciiTheme="majorHAnsi" w:hAnsiTheme="majorHAnsi" w:cstheme="majorHAnsi"/>
          <w:sz w:val="16"/>
        </w:rPr>
        <w:t xml:space="preserve"> </w:t>
      </w:r>
      <w:r w:rsidRPr="009A6333">
        <w:rPr>
          <w:rFonts w:asciiTheme="majorHAnsi" w:hAnsiTheme="majorHAnsi" w:cstheme="majorHAnsi"/>
          <w:vanish/>
          <w:sz w:val="16"/>
        </w:rPr>
        <w:t>opposed</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Mitchell’s</w:t>
      </w:r>
      <w:r w:rsidRPr="006667E6">
        <w:rPr>
          <w:rFonts w:asciiTheme="majorHAnsi" w:hAnsiTheme="majorHAnsi" w:cstheme="majorHAnsi"/>
          <w:sz w:val="16"/>
        </w:rPr>
        <w:t xml:space="preserve"> </w:t>
      </w:r>
      <w:r w:rsidRPr="009A6333">
        <w:rPr>
          <w:rFonts w:asciiTheme="majorHAnsi" w:hAnsiTheme="majorHAnsi" w:cstheme="majorHAnsi"/>
          <w:vanish/>
          <w:sz w:val="16"/>
        </w:rPr>
        <w:t>goals</w:t>
      </w:r>
      <w:r w:rsidRPr="006667E6">
        <w:rPr>
          <w:rFonts w:asciiTheme="majorHAnsi" w:hAnsiTheme="majorHAnsi" w:cstheme="majorHAnsi"/>
          <w:sz w:val="16"/>
        </w:rPr>
        <w:t xml:space="preserve"> </w:t>
      </w:r>
      <w:r w:rsidRPr="009A6333">
        <w:rPr>
          <w:rFonts w:asciiTheme="majorHAnsi" w:hAnsiTheme="majorHAnsi" w:cstheme="majorHAnsi"/>
          <w:vanish/>
          <w:sz w:val="16"/>
        </w:rPr>
        <w:t>here</w:t>
      </w:r>
      <w:r w:rsidRPr="006667E6">
        <w:rPr>
          <w:rFonts w:asciiTheme="majorHAnsi" w:hAnsiTheme="majorHAnsi" w:cstheme="majorHAnsi"/>
          <w:sz w:val="16"/>
        </w:rPr>
        <w:t xml:space="preserve"> </w:t>
      </w:r>
      <w:r w:rsidRPr="009A6333">
        <w:rPr>
          <w:rFonts w:asciiTheme="majorHAnsi" w:hAnsiTheme="majorHAnsi" w:cstheme="majorHAnsi"/>
          <w:vanish/>
          <w:sz w:val="16"/>
        </w:rPr>
        <w:t>should</w:t>
      </w:r>
      <w:r w:rsidRPr="006667E6">
        <w:rPr>
          <w:rFonts w:asciiTheme="majorHAnsi" w:hAnsiTheme="majorHAnsi" w:cstheme="majorHAnsi"/>
          <w:sz w:val="16"/>
        </w:rPr>
        <w:t xml:space="preserve"> </w:t>
      </w:r>
      <w:r w:rsidRPr="009A6333">
        <w:rPr>
          <w:rFonts w:asciiTheme="majorHAnsi" w:hAnsiTheme="majorHAnsi" w:cstheme="majorHAnsi"/>
          <w:vanish/>
          <w:sz w:val="16"/>
        </w:rPr>
        <w:t>take</w:t>
      </w:r>
      <w:r w:rsidRPr="006667E6">
        <w:rPr>
          <w:rFonts w:asciiTheme="majorHAnsi" w:hAnsiTheme="majorHAnsi" w:cstheme="majorHAnsi"/>
          <w:sz w:val="16"/>
        </w:rPr>
        <w:t xml:space="preserve"> </w:t>
      </w:r>
      <w:r w:rsidRPr="009A6333">
        <w:rPr>
          <w:rFonts w:asciiTheme="majorHAnsi" w:hAnsiTheme="majorHAnsi" w:cstheme="majorHAnsi"/>
          <w:vanish/>
          <w:sz w:val="16"/>
        </w:rPr>
        <w:t>care</w:t>
      </w:r>
      <w:r w:rsidRPr="006667E6">
        <w:rPr>
          <w:rFonts w:asciiTheme="majorHAnsi" w:hAnsiTheme="majorHAnsi" w:cstheme="majorHAnsi"/>
          <w:sz w:val="16"/>
        </w:rPr>
        <w:t xml:space="preserve"> </w:t>
      </w:r>
      <w:r w:rsidRPr="009A6333">
        <w:rPr>
          <w:rFonts w:asciiTheme="majorHAnsi" w:hAnsiTheme="majorHAnsi" w:cstheme="majorHAnsi"/>
          <w:vanish/>
          <w:sz w:val="16"/>
        </w:rPr>
        <w:t>at</w:t>
      </w:r>
      <w:r w:rsidRPr="006667E6">
        <w:rPr>
          <w:rFonts w:asciiTheme="majorHAnsi" w:hAnsiTheme="majorHAnsi" w:cstheme="majorHAnsi"/>
          <w:sz w:val="16"/>
        </w:rPr>
        <w:t xml:space="preserve"> </w:t>
      </w:r>
      <w:r w:rsidRPr="009A6333">
        <w:rPr>
          <w:rFonts w:asciiTheme="majorHAnsi" w:hAnsiTheme="majorHAnsi" w:cstheme="majorHAnsi"/>
          <w:vanish/>
          <w:sz w:val="16"/>
        </w:rPr>
        <w:t>such</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blanket</w:t>
      </w:r>
      <w:r w:rsidRPr="006667E6">
        <w:rPr>
          <w:rFonts w:asciiTheme="majorHAnsi" w:hAnsiTheme="majorHAnsi" w:cstheme="majorHAnsi"/>
          <w:sz w:val="16"/>
        </w:rPr>
        <w:t xml:space="preserve"> </w:t>
      </w:r>
      <w:r w:rsidRPr="009A6333">
        <w:rPr>
          <w:rFonts w:asciiTheme="majorHAnsi" w:hAnsiTheme="majorHAnsi" w:cstheme="majorHAnsi"/>
          <w:vanish/>
          <w:sz w:val="16"/>
        </w:rPr>
        <w:t>assertion.</w:t>
      </w:r>
      <w:r w:rsidRPr="006667E6">
        <w:rPr>
          <w:rFonts w:asciiTheme="majorHAnsi" w:hAnsiTheme="majorHAnsi" w:cstheme="majorHAnsi"/>
          <w:sz w:val="16"/>
        </w:rPr>
        <w:t xml:space="preserve"> </w:t>
      </w:r>
      <w:r w:rsidRPr="009A6333">
        <w:rPr>
          <w:rStyle w:val="StyleUnderline"/>
          <w:rFonts w:asciiTheme="majorHAnsi" w:hAnsiTheme="majorHAnsi" w:cstheme="majorHAnsi"/>
          <w:vanish/>
          <w:sz w:val="16"/>
          <w:u w:val="none"/>
        </w:rPr>
        <w:t>However,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contest</w:t>
      </w:r>
      <w:r w:rsidRPr="006667E6">
        <w:rPr>
          <w:rStyle w:val="StyleUnderline"/>
          <w:rFonts w:asciiTheme="majorHAnsi" w:hAnsiTheme="majorHAnsi" w:cstheme="majorHAnsi"/>
          <w:sz w:val="16"/>
          <w:u w:val="none"/>
        </w:rPr>
        <w:t xml:space="preserve"> </w:t>
      </w:r>
      <w:r w:rsidRPr="006667E6">
        <w:rPr>
          <w:rStyle w:val="Emphasis"/>
          <w:rFonts w:asciiTheme="majorHAnsi" w:hAnsiTheme="majorHAnsi"/>
          <w:highlight w:val="cyan"/>
        </w:rPr>
        <w:t>debate teaches students to combine personal experience with the language of political power</w:t>
      </w:r>
      <w:r w:rsidRPr="009A6333">
        <w:rPr>
          <w:rFonts w:asciiTheme="majorHAnsi" w:hAnsiTheme="majorHAnsi" w:cstheme="majorHAnsi"/>
          <w:vanish/>
          <w:sz w:val="16"/>
        </w:rPr>
        <w:t>.</w:t>
      </w:r>
      <w:r w:rsidRPr="006667E6">
        <w:rPr>
          <w:rFonts w:asciiTheme="majorHAnsi" w:hAnsiTheme="majorHAnsi" w:cstheme="majorHAnsi"/>
          <w:sz w:val="16"/>
        </w:rPr>
        <w:t xml:space="preserve"> </w:t>
      </w:r>
      <w:r w:rsidRPr="009A6333">
        <w:rPr>
          <w:rStyle w:val="StyleUnderline"/>
          <w:rFonts w:asciiTheme="majorHAnsi" w:hAnsiTheme="majorHAnsi" w:cstheme="majorHAnsi"/>
          <w:vanish/>
          <w:sz w:val="16"/>
          <w:u w:val="none"/>
        </w:rPr>
        <w:t>Powerful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personal</w:t>
      </w:r>
      <w:r w:rsidRPr="006667E6">
        <w:rPr>
          <w:rStyle w:val="StyleUnderline"/>
          <w:rFonts w:asciiTheme="majorHAnsi" w:hAnsiTheme="majorHAnsi" w:cstheme="majorHAnsi"/>
          <w:sz w:val="16"/>
          <w:u w:val="none"/>
        </w:rPr>
        <w:t xml:space="preserve"> </w:t>
      </w:r>
      <w:r w:rsidRPr="006667E6">
        <w:rPr>
          <w:rStyle w:val="Emphasis"/>
          <w:rFonts w:asciiTheme="majorHAnsi" w:hAnsiTheme="majorHAnsi"/>
          <w:highlight w:val="cyan"/>
        </w:rPr>
        <w:t xml:space="preserve">narratives unconnected to political power are </w:t>
      </w:r>
      <w:r w:rsidRPr="009A6333">
        <w:rPr>
          <w:rStyle w:val="StyleUnderline"/>
          <w:rFonts w:asciiTheme="majorHAnsi" w:hAnsiTheme="majorHAnsi" w:cstheme="majorHAnsi"/>
          <w:vanish/>
          <w:sz w:val="16"/>
          <w:u w:val="none"/>
        </w:rPr>
        <w:t>regularly</w:t>
      </w:r>
      <w:r w:rsidRPr="006667E6">
        <w:rPr>
          <w:rStyle w:val="StyleUnderline"/>
          <w:rFonts w:asciiTheme="majorHAnsi" w:hAnsiTheme="majorHAnsi" w:cstheme="majorHAnsi"/>
          <w:sz w:val="16"/>
          <w:u w:val="none"/>
        </w:rPr>
        <w:t xml:space="preserve"> </w:t>
      </w:r>
      <w:r w:rsidRPr="006667E6">
        <w:rPr>
          <w:rStyle w:val="Emphasis"/>
          <w:rFonts w:asciiTheme="majorHAnsi" w:hAnsiTheme="majorHAnsi"/>
          <w:highlight w:val="cyan"/>
        </w:rPr>
        <w:t>co-opted</w:t>
      </w:r>
      <w:r w:rsidRPr="006667E6">
        <w:rPr>
          <w:rStyle w:val="StyleUnderline"/>
          <w:rFonts w:asciiTheme="majorHAnsi" w:hAnsiTheme="majorHAnsi" w:cstheme="majorHAnsi"/>
          <w:sz w:val="16"/>
          <w:highlight w:val="cyan"/>
          <w:u w:val="none"/>
        </w:rPr>
        <w:t xml:space="preserve"> </w:t>
      </w:r>
      <w:r w:rsidRPr="009A6333">
        <w:rPr>
          <w:rStyle w:val="StyleUnderline"/>
          <w:rFonts w:asciiTheme="majorHAnsi" w:hAnsiTheme="majorHAnsi" w:cstheme="majorHAnsi"/>
          <w:vanish/>
          <w:sz w:val="16"/>
          <w:u w:val="none"/>
        </w:rPr>
        <w:t>by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those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who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learn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language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of</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power.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One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need</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look</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no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further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than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annual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state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of</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Union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Address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where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personal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story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after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personal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story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used</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support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political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agenda</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of</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those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power.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so-called</w:t>
      </w:r>
      <w:r w:rsidRPr="006667E6">
        <w:rPr>
          <w:rStyle w:val="StyleUnderline"/>
          <w:rFonts w:asciiTheme="majorHAnsi" w:hAnsiTheme="majorHAnsi" w:cstheme="majorHAnsi"/>
          <w:sz w:val="16"/>
          <w:u w:val="none"/>
        </w:rPr>
        <w:t xml:space="preserve"> </w:t>
      </w:r>
      <w:r w:rsidRPr="006667E6">
        <w:rPr>
          <w:rStyle w:val="Emphasis"/>
          <w:rFonts w:asciiTheme="majorHAnsi" w:hAnsiTheme="majorHAnsi"/>
          <w:highlight w:val="cyan"/>
        </w:rPr>
        <w:t>role-playing</w:t>
      </w:r>
      <w:r w:rsidRPr="006667E6">
        <w:rPr>
          <w:rStyle w:val="StyleUnderline"/>
          <w:rFonts w:asciiTheme="majorHAnsi" w:hAnsiTheme="majorHAnsi" w:cstheme="majorHAnsi"/>
          <w:sz w:val="16"/>
          <w:highlight w:val="cyan"/>
          <w:u w:val="none"/>
        </w:rPr>
        <w:t xml:space="preserve"> </w:t>
      </w:r>
      <w:r w:rsidRPr="009A6333">
        <w:rPr>
          <w:rStyle w:val="StyleUnderline"/>
          <w:rFonts w:asciiTheme="majorHAnsi" w:hAnsiTheme="majorHAnsi" w:cstheme="majorHAnsi"/>
          <w:vanish/>
          <w:sz w:val="16"/>
          <w:u w:val="none"/>
        </w:rPr>
        <w:t>that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public</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policy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contest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debates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encourage</w:t>
      </w:r>
      <w:r w:rsidRPr="006667E6">
        <w:rPr>
          <w:rStyle w:val="StyleUnderline"/>
          <w:rFonts w:asciiTheme="majorHAnsi" w:hAnsiTheme="majorHAnsi" w:cstheme="majorHAnsi"/>
          <w:sz w:val="16"/>
          <w:u w:val="none"/>
        </w:rPr>
        <w:t xml:space="preserve"> </w:t>
      </w:r>
      <w:r w:rsidRPr="006667E6">
        <w:rPr>
          <w:rStyle w:val="Emphasis"/>
          <w:rFonts w:asciiTheme="majorHAnsi" w:hAnsiTheme="majorHAnsi"/>
          <w:highlight w:val="cyan"/>
        </w:rPr>
        <w:t>promotes active learning of the vocabulary and levers of power</w:t>
      </w:r>
      <w:r w:rsidRPr="006667E6">
        <w:rPr>
          <w:rStyle w:val="StyleUnderline"/>
          <w:rFonts w:asciiTheme="majorHAnsi" w:hAnsiTheme="majorHAnsi" w:cstheme="majorHAnsi"/>
          <w:sz w:val="16"/>
          <w:highlight w:val="cyan"/>
          <w:u w:val="none"/>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America</w:t>
      </w:r>
      <w:r w:rsidRPr="009A6333">
        <w:rPr>
          <w:rStyle w:val="StyleUnderline"/>
          <w:rFonts w:asciiTheme="majorHAnsi" w:hAnsiTheme="majorHAnsi" w:cstheme="majorHAnsi"/>
          <w:vanish/>
          <w:sz w:val="16"/>
          <w:u w:val="none"/>
        </w:rPr>
        <w: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Imagining</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ability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use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our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own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arguments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influence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government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action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one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of</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great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virtues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of</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academic</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debate</w:t>
      </w:r>
      <w:r w:rsidRPr="009A6333">
        <w:rPr>
          <w:rFonts w:asciiTheme="majorHAnsi" w:hAnsiTheme="majorHAnsi" w:cstheme="majorHAnsi"/>
          <w:vanish/>
          <w:sz w:val="16"/>
        </w:rPr>
        <w:t>.</w:t>
      </w:r>
      <w:r w:rsidRPr="006667E6">
        <w:rPr>
          <w:rFonts w:asciiTheme="majorHAnsi" w:hAnsiTheme="majorHAnsi" w:cstheme="majorHAnsi"/>
          <w:sz w:val="16"/>
        </w:rPr>
        <w:t xml:space="preserve"> </w:t>
      </w:r>
      <w:r w:rsidRPr="009A6333">
        <w:rPr>
          <w:rFonts w:asciiTheme="majorHAnsi" w:hAnsiTheme="majorHAnsi" w:cstheme="majorHAnsi"/>
          <w:vanish/>
          <w:sz w:val="16"/>
        </w:rPr>
        <w:t>Gerald</w:t>
      </w:r>
      <w:r w:rsidRPr="006667E6">
        <w:rPr>
          <w:rFonts w:asciiTheme="majorHAnsi" w:hAnsiTheme="majorHAnsi" w:cstheme="majorHAnsi"/>
          <w:sz w:val="16"/>
        </w:rPr>
        <w:t xml:space="preserve"> </w:t>
      </w:r>
      <w:r w:rsidRPr="009A6333">
        <w:rPr>
          <w:rFonts w:asciiTheme="majorHAnsi" w:hAnsiTheme="majorHAnsi" w:cstheme="majorHAnsi"/>
          <w:vanish/>
          <w:sz w:val="16"/>
        </w:rPr>
        <w:t>Graff</w:t>
      </w:r>
      <w:r w:rsidRPr="006667E6">
        <w:rPr>
          <w:rFonts w:asciiTheme="majorHAnsi" w:hAnsiTheme="majorHAnsi" w:cstheme="majorHAnsi"/>
          <w:sz w:val="16"/>
        </w:rPr>
        <w:t xml:space="preserve"> </w:t>
      </w:r>
      <w:r w:rsidRPr="009A6333">
        <w:rPr>
          <w:rFonts w:asciiTheme="majorHAnsi" w:hAnsiTheme="majorHAnsi" w:cstheme="majorHAnsi"/>
          <w:vanish/>
          <w:sz w:val="16"/>
        </w:rPr>
        <w:t>(2003)</w:t>
      </w:r>
      <w:r w:rsidRPr="006667E6">
        <w:rPr>
          <w:rFonts w:asciiTheme="majorHAnsi" w:hAnsiTheme="majorHAnsi" w:cstheme="majorHAnsi"/>
          <w:sz w:val="16"/>
        </w:rPr>
        <w:t xml:space="preserve"> </w:t>
      </w:r>
      <w:r w:rsidRPr="009A6333">
        <w:rPr>
          <w:rFonts w:asciiTheme="majorHAnsi" w:hAnsiTheme="majorHAnsi" w:cstheme="majorHAnsi"/>
          <w:vanish/>
          <w:sz w:val="16"/>
        </w:rPr>
        <w:t>analyzed</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decline</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argumentation</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academic</w:t>
      </w:r>
      <w:r w:rsidRPr="006667E6">
        <w:rPr>
          <w:rFonts w:asciiTheme="majorHAnsi" w:hAnsiTheme="majorHAnsi" w:cstheme="majorHAnsi"/>
          <w:sz w:val="16"/>
        </w:rPr>
        <w:t xml:space="preserve"> </w:t>
      </w:r>
      <w:r w:rsidRPr="009A6333">
        <w:rPr>
          <w:rFonts w:asciiTheme="majorHAnsi" w:hAnsiTheme="majorHAnsi" w:cstheme="majorHAnsi"/>
          <w:vanish/>
          <w:sz w:val="16"/>
        </w:rPr>
        <w:t>discourse</w:t>
      </w:r>
      <w:r w:rsidRPr="006667E6">
        <w:rPr>
          <w:rFonts w:asciiTheme="majorHAnsi" w:hAnsiTheme="majorHAnsi" w:cstheme="majorHAnsi"/>
          <w:sz w:val="16"/>
        </w:rPr>
        <w:t xml:space="preserve"> </w:t>
      </w:r>
      <w:r w:rsidRPr="009A6333">
        <w:rPr>
          <w:rFonts w:asciiTheme="majorHAnsi" w:hAnsiTheme="majorHAnsi" w:cstheme="majorHAnsi"/>
          <w:vanish/>
          <w:sz w:val="16"/>
        </w:rPr>
        <w:t>and</w:t>
      </w:r>
      <w:r w:rsidRPr="006667E6">
        <w:rPr>
          <w:rFonts w:asciiTheme="majorHAnsi" w:hAnsiTheme="majorHAnsi" w:cstheme="majorHAnsi"/>
          <w:sz w:val="16"/>
        </w:rPr>
        <w:t xml:space="preserve"> </w:t>
      </w:r>
      <w:r w:rsidRPr="009A6333">
        <w:rPr>
          <w:rFonts w:asciiTheme="majorHAnsi" w:hAnsiTheme="majorHAnsi" w:cstheme="majorHAnsi"/>
          <w:vanish/>
          <w:sz w:val="16"/>
        </w:rPr>
        <w:t>found</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source</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student</w:t>
      </w:r>
      <w:r w:rsidRPr="006667E6">
        <w:rPr>
          <w:rFonts w:asciiTheme="majorHAnsi" w:hAnsiTheme="majorHAnsi" w:cstheme="majorHAnsi"/>
          <w:sz w:val="16"/>
        </w:rPr>
        <w:t xml:space="preserve"> </w:t>
      </w:r>
      <w:r w:rsidRPr="009A6333">
        <w:rPr>
          <w:rFonts w:asciiTheme="majorHAnsi" w:hAnsiTheme="majorHAnsi" w:cstheme="majorHAnsi"/>
          <w:vanish/>
          <w:sz w:val="16"/>
        </w:rPr>
        <w:t>antipathy</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public</w:t>
      </w:r>
      <w:r w:rsidRPr="006667E6">
        <w:rPr>
          <w:rFonts w:asciiTheme="majorHAnsi" w:hAnsiTheme="majorHAnsi" w:cstheme="majorHAnsi"/>
          <w:sz w:val="16"/>
        </w:rPr>
        <w:t xml:space="preserve"> </w:t>
      </w:r>
      <w:r w:rsidRPr="009A6333">
        <w:rPr>
          <w:rFonts w:asciiTheme="majorHAnsi" w:hAnsiTheme="majorHAnsi" w:cstheme="majorHAnsi"/>
          <w:vanish/>
          <w:sz w:val="16"/>
        </w:rPr>
        <w:t>argument</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an</w:t>
      </w:r>
      <w:r w:rsidRPr="006667E6">
        <w:rPr>
          <w:rFonts w:asciiTheme="majorHAnsi" w:hAnsiTheme="majorHAnsi" w:cstheme="majorHAnsi"/>
          <w:sz w:val="16"/>
        </w:rPr>
        <w:t xml:space="preserve"> </w:t>
      </w:r>
      <w:r w:rsidRPr="009A6333">
        <w:rPr>
          <w:rFonts w:asciiTheme="majorHAnsi" w:hAnsiTheme="majorHAnsi" w:cstheme="majorHAnsi"/>
          <w:vanish/>
          <w:sz w:val="16"/>
        </w:rPr>
        <w:t>interesting</w:t>
      </w:r>
      <w:r w:rsidRPr="006667E6">
        <w:rPr>
          <w:rFonts w:asciiTheme="majorHAnsi" w:hAnsiTheme="majorHAnsi" w:cstheme="majorHAnsi"/>
          <w:sz w:val="16"/>
        </w:rPr>
        <w:t xml:space="preserve"> </w:t>
      </w:r>
      <w:r w:rsidRPr="009A6333">
        <w:rPr>
          <w:rFonts w:asciiTheme="majorHAnsi" w:hAnsiTheme="majorHAnsi" w:cstheme="majorHAnsi"/>
          <w:vanish/>
          <w:sz w:val="16"/>
        </w:rPr>
        <w:t>place.</w:t>
      </w:r>
      <w:r w:rsidRPr="006667E6">
        <w:rPr>
          <w:rFonts w:asciiTheme="majorHAnsi" w:hAnsiTheme="majorHAnsi" w:cstheme="majorHAnsi"/>
          <w:sz w:val="16"/>
        </w:rPr>
        <w:t xml:space="preserve"> </w:t>
      </w:r>
      <w:r w:rsidRPr="009A6333">
        <w:rPr>
          <w:rFonts w:asciiTheme="majorHAnsi" w:hAnsiTheme="majorHAnsi" w:cstheme="majorHAnsi"/>
          <w:vanish/>
          <w:sz w:val="16"/>
        </w:rPr>
        <w:t>I’m</w:t>
      </w:r>
      <w:r w:rsidRPr="006667E6">
        <w:rPr>
          <w:rFonts w:asciiTheme="majorHAnsi" w:hAnsiTheme="majorHAnsi" w:cstheme="majorHAnsi"/>
          <w:sz w:val="16"/>
        </w:rPr>
        <w:t xml:space="preserve"> </w:t>
      </w:r>
      <w:r w:rsidRPr="009A6333">
        <w:rPr>
          <w:rFonts w:asciiTheme="majorHAnsi" w:hAnsiTheme="majorHAnsi" w:cstheme="majorHAnsi"/>
          <w:vanish/>
          <w:sz w:val="16"/>
        </w:rPr>
        <w:t>up</w:t>
      </w:r>
      <w:r w:rsidRPr="006667E6">
        <w:rPr>
          <w:rFonts w:asciiTheme="majorHAnsi" w:hAnsiTheme="majorHAnsi" w:cstheme="majorHAnsi"/>
          <w:sz w:val="16"/>
        </w:rPr>
        <w:t xml:space="preserve"> </w:t>
      </w:r>
      <w:r w:rsidRPr="009A6333">
        <w:rPr>
          <w:rFonts w:asciiTheme="majorHAnsi" w:hAnsiTheme="majorHAnsi" w:cstheme="majorHAnsi"/>
          <w:vanish/>
          <w:sz w:val="16"/>
        </w:rPr>
        <w:t>against…their</w:t>
      </w:r>
      <w:r w:rsidRPr="006667E6">
        <w:rPr>
          <w:rFonts w:asciiTheme="majorHAnsi" w:hAnsiTheme="majorHAnsi" w:cstheme="majorHAnsi"/>
          <w:sz w:val="16"/>
        </w:rPr>
        <w:t xml:space="preserve"> </w:t>
      </w:r>
      <w:r w:rsidRPr="009A6333">
        <w:rPr>
          <w:rFonts w:asciiTheme="majorHAnsi" w:hAnsiTheme="majorHAnsi" w:cstheme="majorHAnsi"/>
          <w:vanish/>
          <w:sz w:val="16"/>
        </w:rPr>
        <w:t>aversion</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role</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public</w:t>
      </w:r>
      <w:r w:rsidRPr="006667E6">
        <w:rPr>
          <w:rFonts w:asciiTheme="majorHAnsi" w:hAnsiTheme="majorHAnsi" w:cstheme="majorHAnsi"/>
          <w:sz w:val="16"/>
        </w:rPr>
        <w:t xml:space="preserve"> </w:t>
      </w:r>
      <w:r w:rsidRPr="009A6333">
        <w:rPr>
          <w:rFonts w:asciiTheme="majorHAnsi" w:hAnsiTheme="majorHAnsi" w:cstheme="majorHAnsi"/>
          <w:vanish/>
          <w:sz w:val="16"/>
        </w:rPr>
        <w:t>spokesperson</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formal</w:t>
      </w:r>
      <w:r w:rsidRPr="006667E6">
        <w:rPr>
          <w:rFonts w:asciiTheme="majorHAnsi" w:hAnsiTheme="majorHAnsi" w:cstheme="majorHAnsi"/>
          <w:sz w:val="16"/>
        </w:rPr>
        <w:t xml:space="preserve"> </w:t>
      </w:r>
      <w:r w:rsidRPr="009A6333">
        <w:rPr>
          <w:rFonts w:asciiTheme="majorHAnsi" w:hAnsiTheme="majorHAnsi" w:cstheme="majorHAnsi"/>
          <w:vanish/>
          <w:sz w:val="16"/>
        </w:rPr>
        <w:t>writing</w:t>
      </w:r>
      <w:r w:rsidRPr="006667E6">
        <w:rPr>
          <w:rFonts w:asciiTheme="majorHAnsi" w:hAnsiTheme="majorHAnsi" w:cstheme="majorHAnsi"/>
          <w:sz w:val="16"/>
        </w:rPr>
        <w:t xml:space="preserve"> </w:t>
      </w:r>
      <w:r w:rsidRPr="009A6333">
        <w:rPr>
          <w:rFonts w:asciiTheme="majorHAnsi" w:hAnsiTheme="majorHAnsi" w:cstheme="majorHAnsi"/>
          <w:vanish/>
          <w:sz w:val="16"/>
        </w:rPr>
        <w:t>presupposes.</w:t>
      </w:r>
      <w:r w:rsidRPr="006667E6">
        <w:rPr>
          <w:rFonts w:asciiTheme="majorHAnsi" w:hAnsiTheme="majorHAnsi" w:cstheme="majorHAnsi"/>
          <w:sz w:val="16"/>
        </w:rPr>
        <w:t xml:space="preserve"> </w:t>
      </w:r>
      <w:r w:rsidRPr="009A6333">
        <w:rPr>
          <w:rFonts w:asciiTheme="majorHAnsi" w:hAnsiTheme="majorHAnsi" w:cstheme="majorHAnsi"/>
          <w:vanish/>
          <w:sz w:val="16"/>
        </w:rPr>
        <w:t>It’s</w:t>
      </w:r>
      <w:r w:rsidRPr="006667E6">
        <w:rPr>
          <w:rFonts w:asciiTheme="majorHAnsi" w:hAnsiTheme="majorHAnsi" w:cstheme="majorHAnsi"/>
          <w:sz w:val="16"/>
        </w:rPr>
        <w:t xml:space="preserve"> </w:t>
      </w:r>
      <w:r w:rsidRPr="009A6333">
        <w:rPr>
          <w:rFonts w:asciiTheme="majorHAnsi" w:hAnsiTheme="majorHAnsi" w:cstheme="majorHAnsi"/>
          <w:vanish/>
          <w:sz w:val="16"/>
        </w:rPr>
        <w:t>as</w:t>
      </w:r>
      <w:r w:rsidRPr="006667E6">
        <w:rPr>
          <w:rFonts w:asciiTheme="majorHAnsi" w:hAnsiTheme="majorHAnsi" w:cstheme="majorHAnsi"/>
          <w:sz w:val="16"/>
        </w:rPr>
        <w:t xml:space="preserve"> </w:t>
      </w:r>
      <w:r w:rsidRPr="009A6333">
        <w:rPr>
          <w:rFonts w:asciiTheme="majorHAnsi" w:hAnsiTheme="majorHAnsi" w:cstheme="majorHAnsi"/>
          <w:vanish/>
          <w:sz w:val="16"/>
        </w:rPr>
        <w:t>if</w:t>
      </w:r>
      <w:r w:rsidRPr="006667E6">
        <w:rPr>
          <w:rFonts w:asciiTheme="majorHAnsi" w:hAnsiTheme="majorHAnsi" w:cstheme="majorHAnsi"/>
          <w:sz w:val="16"/>
        </w:rPr>
        <w:t xml:space="preserve"> </w:t>
      </w:r>
      <w:r w:rsidRPr="009A6333">
        <w:rPr>
          <w:rFonts w:asciiTheme="majorHAnsi" w:hAnsiTheme="majorHAnsi" w:cstheme="majorHAnsi"/>
          <w:vanish/>
          <w:sz w:val="16"/>
        </w:rPr>
        <w:t>such</w:t>
      </w:r>
      <w:r w:rsidRPr="006667E6">
        <w:rPr>
          <w:rFonts w:asciiTheme="majorHAnsi" w:hAnsiTheme="majorHAnsi" w:cstheme="majorHAnsi"/>
          <w:sz w:val="16"/>
        </w:rPr>
        <w:t xml:space="preserve"> </w:t>
      </w:r>
      <w:r w:rsidRPr="009A6333">
        <w:rPr>
          <w:rFonts w:asciiTheme="majorHAnsi" w:hAnsiTheme="majorHAnsi" w:cstheme="majorHAnsi"/>
          <w:vanish/>
          <w:sz w:val="16"/>
        </w:rPr>
        <w:t>students</w:t>
      </w:r>
      <w:r w:rsidRPr="006667E6">
        <w:rPr>
          <w:rFonts w:asciiTheme="majorHAnsi" w:hAnsiTheme="majorHAnsi" w:cstheme="majorHAnsi"/>
          <w:sz w:val="16"/>
        </w:rPr>
        <w:t xml:space="preserve"> </w:t>
      </w:r>
      <w:r w:rsidRPr="009A6333">
        <w:rPr>
          <w:rFonts w:asciiTheme="majorHAnsi" w:hAnsiTheme="majorHAnsi" w:cstheme="majorHAnsi"/>
          <w:vanish/>
          <w:sz w:val="16"/>
        </w:rPr>
        <w:t>can’t</w:t>
      </w:r>
      <w:r w:rsidRPr="006667E6">
        <w:rPr>
          <w:rFonts w:asciiTheme="majorHAnsi" w:hAnsiTheme="majorHAnsi" w:cstheme="majorHAnsi"/>
          <w:sz w:val="16"/>
        </w:rPr>
        <w:t xml:space="preserve"> </w:t>
      </w:r>
      <w:r w:rsidRPr="009A6333">
        <w:rPr>
          <w:rFonts w:asciiTheme="majorHAnsi" w:hAnsiTheme="majorHAnsi" w:cstheme="majorHAnsi"/>
          <w:vanish/>
          <w:sz w:val="16"/>
        </w:rPr>
        <w:t>imagine</w:t>
      </w:r>
      <w:r w:rsidRPr="006667E6">
        <w:rPr>
          <w:rFonts w:asciiTheme="majorHAnsi" w:hAnsiTheme="majorHAnsi" w:cstheme="majorHAnsi"/>
          <w:sz w:val="16"/>
        </w:rPr>
        <w:t xml:space="preserve"> </w:t>
      </w:r>
      <w:r w:rsidRPr="009A6333">
        <w:rPr>
          <w:rFonts w:asciiTheme="majorHAnsi" w:hAnsiTheme="majorHAnsi" w:cstheme="majorHAnsi"/>
          <w:vanish/>
          <w:sz w:val="16"/>
        </w:rPr>
        <w:t>any</w:t>
      </w:r>
      <w:r w:rsidRPr="006667E6">
        <w:rPr>
          <w:rFonts w:asciiTheme="majorHAnsi" w:hAnsiTheme="majorHAnsi" w:cstheme="majorHAnsi"/>
          <w:sz w:val="16"/>
        </w:rPr>
        <w:t xml:space="preserve"> </w:t>
      </w:r>
      <w:r w:rsidRPr="009A6333">
        <w:rPr>
          <w:rFonts w:asciiTheme="majorHAnsi" w:hAnsiTheme="majorHAnsi" w:cstheme="majorHAnsi"/>
          <w:vanish/>
          <w:sz w:val="16"/>
        </w:rPr>
        <w:t>rewards</w:t>
      </w:r>
      <w:r w:rsidRPr="006667E6">
        <w:rPr>
          <w:rFonts w:asciiTheme="majorHAnsi" w:hAnsiTheme="majorHAnsi" w:cstheme="majorHAnsi"/>
          <w:sz w:val="16"/>
        </w:rPr>
        <w:t xml:space="preserve"> </w:t>
      </w:r>
      <w:r w:rsidRPr="009A6333">
        <w:rPr>
          <w:rFonts w:asciiTheme="majorHAnsi" w:hAnsiTheme="majorHAnsi" w:cstheme="majorHAnsi"/>
          <w:vanish/>
          <w:sz w:val="16"/>
        </w:rPr>
        <w:t>for</w:t>
      </w:r>
      <w:r w:rsidRPr="006667E6">
        <w:rPr>
          <w:rFonts w:asciiTheme="majorHAnsi" w:hAnsiTheme="majorHAnsi" w:cstheme="majorHAnsi"/>
          <w:sz w:val="16"/>
        </w:rPr>
        <w:t xml:space="preserve"> </w:t>
      </w:r>
      <w:r w:rsidRPr="009A6333">
        <w:rPr>
          <w:rFonts w:asciiTheme="majorHAnsi" w:hAnsiTheme="majorHAnsi" w:cstheme="majorHAnsi"/>
          <w:vanish/>
          <w:sz w:val="16"/>
        </w:rPr>
        <w:t>being</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public</w:t>
      </w:r>
      <w:r w:rsidRPr="006667E6">
        <w:rPr>
          <w:rFonts w:asciiTheme="majorHAnsi" w:hAnsiTheme="majorHAnsi" w:cstheme="majorHAnsi"/>
          <w:sz w:val="16"/>
        </w:rPr>
        <w:t xml:space="preserve"> </w:t>
      </w:r>
      <w:r w:rsidRPr="009A6333">
        <w:rPr>
          <w:rFonts w:asciiTheme="majorHAnsi" w:hAnsiTheme="majorHAnsi" w:cstheme="majorHAnsi"/>
          <w:vanish/>
          <w:sz w:val="16"/>
        </w:rPr>
        <w:t>actor</w:t>
      </w:r>
      <w:r w:rsidRPr="006667E6">
        <w:rPr>
          <w:rFonts w:asciiTheme="majorHAnsi" w:hAnsiTheme="majorHAnsi" w:cstheme="majorHAnsi"/>
          <w:sz w:val="16"/>
        </w:rPr>
        <w:t xml:space="preserve"> </w:t>
      </w:r>
      <w:r w:rsidRPr="009A6333">
        <w:rPr>
          <w:rFonts w:asciiTheme="majorHAnsi" w:hAnsiTheme="majorHAnsi" w:cstheme="majorHAnsi"/>
          <w:vanish/>
          <w:sz w:val="16"/>
        </w:rPr>
        <w:t>or</w:t>
      </w:r>
      <w:r w:rsidRPr="006667E6">
        <w:rPr>
          <w:rFonts w:asciiTheme="majorHAnsi" w:hAnsiTheme="majorHAnsi" w:cstheme="majorHAnsi"/>
          <w:sz w:val="16"/>
        </w:rPr>
        <w:t xml:space="preserve"> </w:t>
      </w:r>
      <w:r w:rsidRPr="009A6333">
        <w:rPr>
          <w:rFonts w:asciiTheme="majorHAnsi" w:hAnsiTheme="majorHAnsi" w:cstheme="majorHAnsi"/>
          <w:vanish/>
          <w:sz w:val="16"/>
        </w:rPr>
        <w:t>even</w:t>
      </w:r>
      <w:r w:rsidRPr="006667E6">
        <w:rPr>
          <w:rFonts w:asciiTheme="majorHAnsi" w:hAnsiTheme="majorHAnsi" w:cstheme="majorHAnsi"/>
          <w:sz w:val="16"/>
        </w:rPr>
        <w:t xml:space="preserve"> </w:t>
      </w:r>
      <w:r w:rsidRPr="009A6333">
        <w:rPr>
          <w:rFonts w:asciiTheme="majorHAnsi" w:hAnsiTheme="majorHAnsi" w:cstheme="majorHAnsi"/>
          <w:vanish/>
          <w:sz w:val="16"/>
        </w:rPr>
        <w:t>imagining</w:t>
      </w:r>
      <w:r w:rsidRPr="006667E6">
        <w:rPr>
          <w:rFonts w:asciiTheme="majorHAnsi" w:hAnsiTheme="majorHAnsi" w:cstheme="majorHAnsi"/>
          <w:sz w:val="16"/>
        </w:rPr>
        <w:t xml:space="preserve"> </w:t>
      </w:r>
      <w:r w:rsidRPr="009A6333">
        <w:rPr>
          <w:rFonts w:asciiTheme="majorHAnsi" w:hAnsiTheme="majorHAnsi" w:cstheme="majorHAnsi"/>
          <w:vanish/>
          <w:sz w:val="16"/>
        </w:rPr>
        <w:t>themselves</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such</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role.</w:t>
      </w:r>
      <w:r w:rsidRPr="006667E6">
        <w:rPr>
          <w:rFonts w:asciiTheme="majorHAnsi" w:hAnsiTheme="majorHAnsi" w:cstheme="majorHAnsi"/>
          <w:sz w:val="16"/>
        </w:rPr>
        <w:t xml:space="preserve"> </w:t>
      </w:r>
      <w:r w:rsidRPr="009A6333">
        <w:rPr>
          <w:rFonts w:asciiTheme="majorHAnsi" w:hAnsiTheme="majorHAnsi" w:cstheme="majorHAnsi"/>
          <w:vanish/>
          <w:sz w:val="16"/>
        </w:rPr>
        <w:t>This</w:t>
      </w:r>
      <w:r w:rsidRPr="006667E6">
        <w:rPr>
          <w:rFonts w:asciiTheme="majorHAnsi" w:hAnsiTheme="majorHAnsi" w:cstheme="majorHAnsi"/>
          <w:sz w:val="16"/>
        </w:rPr>
        <w:t xml:space="preserve"> </w:t>
      </w:r>
      <w:r w:rsidRPr="009A6333">
        <w:rPr>
          <w:rFonts w:asciiTheme="majorHAnsi" w:hAnsiTheme="majorHAnsi" w:cstheme="majorHAnsi"/>
          <w:vanish/>
          <w:sz w:val="16"/>
        </w:rPr>
        <w:t>lack</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interest</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public</w:t>
      </w:r>
      <w:r w:rsidRPr="006667E6">
        <w:rPr>
          <w:rFonts w:asciiTheme="majorHAnsi" w:hAnsiTheme="majorHAnsi" w:cstheme="majorHAnsi"/>
          <w:sz w:val="16"/>
        </w:rPr>
        <w:t xml:space="preserve"> </w:t>
      </w:r>
      <w:r w:rsidRPr="009A6333">
        <w:rPr>
          <w:rFonts w:asciiTheme="majorHAnsi" w:hAnsiTheme="majorHAnsi" w:cstheme="majorHAnsi"/>
          <w:vanish/>
          <w:sz w:val="16"/>
        </w:rPr>
        <w:t>sphere</w:t>
      </w:r>
      <w:r w:rsidRPr="006667E6">
        <w:rPr>
          <w:rFonts w:asciiTheme="majorHAnsi" w:hAnsiTheme="majorHAnsi" w:cstheme="majorHAnsi"/>
          <w:sz w:val="16"/>
        </w:rPr>
        <w:t xml:space="preserve"> </w:t>
      </w:r>
      <w:r w:rsidRPr="009A6333">
        <w:rPr>
          <w:rFonts w:asciiTheme="majorHAnsi" w:hAnsiTheme="majorHAnsi" w:cstheme="majorHAnsi"/>
          <w:vanish/>
          <w:sz w:val="16"/>
        </w:rPr>
        <w:t>may</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turn</w:t>
      </w:r>
      <w:r w:rsidRPr="006667E6">
        <w:rPr>
          <w:rFonts w:asciiTheme="majorHAnsi" w:hAnsiTheme="majorHAnsi" w:cstheme="majorHAnsi"/>
          <w:sz w:val="16"/>
        </w:rPr>
        <w:t xml:space="preserve"> </w:t>
      </w:r>
      <w:r w:rsidRPr="009A6333">
        <w:rPr>
          <w:rFonts w:asciiTheme="majorHAnsi" w:hAnsiTheme="majorHAnsi" w:cstheme="majorHAnsi"/>
          <w:vanish/>
          <w:sz w:val="16"/>
        </w:rPr>
        <w:t>reflect</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loss</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confidence</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possibility</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arguments</w:t>
      </w:r>
      <w:r w:rsidRPr="006667E6">
        <w:rPr>
          <w:rFonts w:asciiTheme="majorHAnsi" w:hAnsiTheme="majorHAnsi" w:cstheme="majorHAnsi"/>
          <w:sz w:val="16"/>
        </w:rPr>
        <w:t xml:space="preserve"> </w:t>
      </w:r>
      <w:r w:rsidRPr="009A6333">
        <w:rPr>
          <w:rFonts w:asciiTheme="majorHAnsi" w:hAnsiTheme="majorHAnsi" w:cstheme="majorHAnsi"/>
          <w:vanish/>
          <w:sz w:val="16"/>
        </w:rPr>
        <w:t>we</w:t>
      </w:r>
      <w:r w:rsidRPr="006667E6">
        <w:rPr>
          <w:rFonts w:asciiTheme="majorHAnsi" w:hAnsiTheme="majorHAnsi" w:cstheme="majorHAnsi"/>
          <w:sz w:val="16"/>
        </w:rPr>
        <w:t xml:space="preserve"> </w:t>
      </w:r>
      <w:r w:rsidRPr="009A6333">
        <w:rPr>
          <w:rFonts w:asciiTheme="majorHAnsi" w:hAnsiTheme="majorHAnsi" w:cstheme="majorHAnsi"/>
          <w:vanish/>
          <w:sz w:val="16"/>
        </w:rPr>
        <w:t>make</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public</w:t>
      </w:r>
      <w:r w:rsidRPr="006667E6">
        <w:rPr>
          <w:rFonts w:asciiTheme="majorHAnsi" w:hAnsiTheme="majorHAnsi" w:cstheme="majorHAnsi"/>
          <w:sz w:val="16"/>
        </w:rPr>
        <w:t xml:space="preserve"> </w:t>
      </w:r>
      <w:r w:rsidRPr="009A6333">
        <w:rPr>
          <w:rFonts w:asciiTheme="majorHAnsi" w:hAnsiTheme="majorHAnsi" w:cstheme="majorHAnsi"/>
          <w:vanish/>
          <w:sz w:val="16"/>
        </w:rPr>
        <w:t>will</w:t>
      </w:r>
      <w:r w:rsidRPr="006667E6">
        <w:rPr>
          <w:rFonts w:asciiTheme="majorHAnsi" w:hAnsiTheme="majorHAnsi" w:cstheme="majorHAnsi"/>
          <w:sz w:val="16"/>
        </w:rPr>
        <w:t xml:space="preserve"> </w:t>
      </w:r>
      <w:r w:rsidRPr="009A6333">
        <w:rPr>
          <w:rFonts w:asciiTheme="majorHAnsi" w:hAnsiTheme="majorHAnsi" w:cstheme="majorHAnsi"/>
          <w:vanish/>
          <w:sz w:val="16"/>
        </w:rPr>
        <w:t>have</w:t>
      </w:r>
      <w:r w:rsidRPr="006667E6">
        <w:rPr>
          <w:rFonts w:asciiTheme="majorHAnsi" w:hAnsiTheme="majorHAnsi" w:cstheme="majorHAnsi"/>
          <w:sz w:val="16"/>
        </w:rPr>
        <w:t xml:space="preserve"> </w:t>
      </w:r>
      <w:r w:rsidRPr="009A6333">
        <w:rPr>
          <w:rFonts w:asciiTheme="majorHAnsi" w:hAnsiTheme="majorHAnsi" w:cstheme="majorHAnsi"/>
          <w:vanish/>
          <w:sz w:val="16"/>
        </w:rPr>
        <w:t>an</w:t>
      </w:r>
      <w:r w:rsidRPr="006667E6">
        <w:rPr>
          <w:rFonts w:asciiTheme="majorHAnsi" w:hAnsiTheme="majorHAnsi" w:cstheme="majorHAnsi"/>
          <w:sz w:val="16"/>
        </w:rPr>
        <w:t xml:space="preserve"> </w:t>
      </w:r>
      <w:r w:rsidRPr="009A6333">
        <w:rPr>
          <w:rFonts w:asciiTheme="majorHAnsi" w:hAnsiTheme="majorHAnsi" w:cstheme="majorHAnsi"/>
          <w:vanish/>
          <w:sz w:val="16"/>
        </w:rPr>
        <w:t>effect</w:t>
      </w:r>
      <w:r w:rsidRPr="006667E6">
        <w:rPr>
          <w:rFonts w:asciiTheme="majorHAnsi" w:hAnsiTheme="majorHAnsi" w:cstheme="majorHAnsi"/>
          <w:sz w:val="16"/>
        </w:rPr>
        <w:t xml:space="preserve"> </w:t>
      </w:r>
      <w:r w:rsidRPr="009A6333">
        <w:rPr>
          <w:rFonts w:asciiTheme="majorHAnsi" w:hAnsiTheme="majorHAnsi" w:cstheme="majorHAnsi"/>
          <w:vanish/>
          <w:sz w:val="16"/>
        </w:rPr>
        <w:t>on</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world.</w:t>
      </w:r>
      <w:r w:rsidRPr="006667E6">
        <w:rPr>
          <w:rFonts w:asciiTheme="majorHAnsi" w:hAnsiTheme="majorHAnsi" w:cstheme="majorHAnsi"/>
          <w:sz w:val="16"/>
        </w:rPr>
        <w:t xml:space="preserve"> </w:t>
      </w:r>
      <w:r w:rsidRPr="009A6333">
        <w:rPr>
          <w:rFonts w:asciiTheme="majorHAnsi" w:hAnsiTheme="majorHAnsi" w:cstheme="majorHAnsi"/>
          <w:vanish/>
          <w:sz w:val="16"/>
        </w:rPr>
        <w:t>Today’s</w:t>
      </w:r>
      <w:r w:rsidRPr="006667E6">
        <w:rPr>
          <w:rFonts w:asciiTheme="majorHAnsi" w:hAnsiTheme="majorHAnsi" w:cstheme="majorHAnsi"/>
          <w:sz w:val="16"/>
        </w:rPr>
        <w:t xml:space="preserve"> </w:t>
      </w:r>
      <w:r w:rsidRPr="009A6333">
        <w:rPr>
          <w:rFonts w:asciiTheme="majorHAnsi" w:hAnsiTheme="majorHAnsi" w:cstheme="majorHAnsi"/>
          <w:vanish/>
          <w:sz w:val="16"/>
        </w:rPr>
        <w:t>students’</w:t>
      </w:r>
      <w:r w:rsidRPr="006667E6">
        <w:rPr>
          <w:rFonts w:asciiTheme="majorHAnsi" w:hAnsiTheme="majorHAnsi" w:cstheme="majorHAnsi"/>
          <w:sz w:val="16"/>
        </w:rPr>
        <w:t xml:space="preserve"> </w:t>
      </w:r>
      <w:r w:rsidRPr="009A6333">
        <w:rPr>
          <w:rFonts w:asciiTheme="majorHAnsi" w:hAnsiTheme="majorHAnsi" w:cstheme="majorHAnsi"/>
          <w:vanish/>
          <w:sz w:val="16"/>
        </w:rPr>
        <w:t>lack</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faith</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power</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persuasion</w:t>
      </w:r>
      <w:r w:rsidRPr="006667E6">
        <w:rPr>
          <w:rFonts w:asciiTheme="majorHAnsi" w:hAnsiTheme="majorHAnsi" w:cstheme="majorHAnsi"/>
          <w:sz w:val="16"/>
        </w:rPr>
        <w:t xml:space="preserve"> </w:t>
      </w:r>
      <w:r w:rsidRPr="009A6333">
        <w:rPr>
          <w:rFonts w:asciiTheme="majorHAnsi" w:hAnsiTheme="majorHAnsi" w:cstheme="majorHAnsi"/>
          <w:vanish/>
          <w:sz w:val="16"/>
        </w:rPr>
        <w:t>reflects</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waning</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ideal</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civic</w:t>
      </w:r>
      <w:r w:rsidRPr="006667E6">
        <w:rPr>
          <w:rFonts w:asciiTheme="majorHAnsi" w:hAnsiTheme="majorHAnsi" w:cstheme="majorHAnsi"/>
          <w:sz w:val="16"/>
        </w:rPr>
        <w:t xml:space="preserve"> </w:t>
      </w:r>
      <w:r w:rsidRPr="009A6333">
        <w:rPr>
          <w:rFonts w:asciiTheme="majorHAnsi" w:hAnsiTheme="majorHAnsi" w:cstheme="majorHAnsi"/>
          <w:vanish/>
          <w:sz w:val="16"/>
        </w:rPr>
        <w:t>participation</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led</w:t>
      </w:r>
      <w:r w:rsidRPr="006667E6">
        <w:rPr>
          <w:rFonts w:asciiTheme="majorHAnsi" w:hAnsiTheme="majorHAnsi" w:cstheme="majorHAnsi"/>
          <w:sz w:val="16"/>
        </w:rPr>
        <w:t xml:space="preserve"> </w:t>
      </w:r>
      <w:r w:rsidRPr="009A6333">
        <w:rPr>
          <w:rFonts w:asciiTheme="majorHAnsi" w:hAnsiTheme="majorHAnsi" w:cstheme="majorHAnsi"/>
          <w:vanish/>
          <w:sz w:val="16"/>
        </w:rPr>
        <w:t>educators</w:t>
      </w:r>
      <w:r w:rsidRPr="006667E6">
        <w:rPr>
          <w:rFonts w:asciiTheme="majorHAnsi" w:hAnsiTheme="majorHAnsi" w:cstheme="majorHAnsi"/>
          <w:sz w:val="16"/>
        </w:rPr>
        <w:t xml:space="preserve"> </w:t>
      </w:r>
      <w:r w:rsidRPr="009A6333">
        <w:rPr>
          <w:rFonts w:asciiTheme="majorHAnsi" w:hAnsiTheme="majorHAnsi" w:cstheme="majorHAnsi"/>
          <w:vanish/>
          <w:sz w:val="16"/>
        </w:rPr>
        <w:t>for</w:t>
      </w:r>
      <w:r w:rsidRPr="006667E6">
        <w:rPr>
          <w:rFonts w:asciiTheme="majorHAnsi" w:hAnsiTheme="majorHAnsi" w:cstheme="majorHAnsi"/>
          <w:sz w:val="16"/>
        </w:rPr>
        <w:t xml:space="preserve"> </w:t>
      </w:r>
      <w:r w:rsidRPr="009A6333">
        <w:rPr>
          <w:rFonts w:asciiTheme="majorHAnsi" w:hAnsiTheme="majorHAnsi" w:cstheme="majorHAnsi"/>
          <w:vanish/>
          <w:sz w:val="16"/>
        </w:rPr>
        <w:t>centuries</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place</w:t>
      </w:r>
      <w:r w:rsidRPr="006667E6">
        <w:rPr>
          <w:rFonts w:asciiTheme="majorHAnsi" w:hAnsiTheme="majorHAnsi" w:cstheme="majorHAnsi"/>
          <w:sz w:val="16"/>
        </w:rPr>
        <w:t xml:space="preserve"> </w:t>
      </w:r>
      <w:r w:rsidRPr="009A6333">
        <w:rPr>
          <w:rFonts w:asciiTheme="majorHAnsi" w:hAnsiTheme="majorHAnsi" w:cstheme="majorHAnsi"/>
          <w:vanish/>
          <w:sz w:val="16"/>
        </w:rPr>
        <w:t>rhetorical</w:t>
      </w:r>
      <w:r w:rsidRPr="006667E6">
        <w:rPr>
          <w:rFonts w:asciiTheme="majorHAnsi" w:hAnsiTheme="majorHAnsi" w:cstheme="majorHAnsi"/>
          <w:sz w:val="16"/>
        </w:rPr>
        <w:t xml:space="preserve"> </w:t>
      </w:r>
      <w:r w:rsidRPr="009A6333">
        <w:rPr>
          <w:rFonts w:asciiTheme="majorHAnsi" w:hAnsiTheme="majorHAnsi" w:cstheme="majorHAnsi"/>
          <w:vanish/>
          <w:sz w:val="16"/>
        </w:rPr>
        <w:t>and</w:t>
      </w:r>
      <w:r w:rsidRPr="006667E6">
        <w:rPr>
          <w:rFonts w:asciiTheme="majorHAnsi" w:hAnsiTheme="majorHAnsi" w:cstheme="majorHAnsi"/>
          <w:sz w:val="16"/>
        </w:rPr>
        <w:t xml:space="preserve"> </w:t>
      </w:r>
      <w:r w:rsidRPr="009A6333">
        <w:rPr>
          <w:rFonts w:asciiTheme="majorHAnsi" w:hAnsiTheme="majorHAnsi" w:cstheme="majorHAnsi"/>
          <w:vanish/>
          <w:sz w:val="16"/>
        </w:rPr>
        <w:t>argumentative</w:t>
      </w:r>
      <w:r w:rsidRPr="006667E6">
        <w:rPr>
          <w:rFonts w:asciiTheme="majorHAnsi" w:hAnsiTheme="majorHAnsi" w:cstheme="majorHAnsi"/>
          <w:sz w:val="16"/>
        </w:rPr>
        <w:t xml:space="preserve"> </w:t>
      </w:r>
      <w:r w:rsidRPr="009A6333">
        <w:rPr>
          <w:rFonts w:asciiTheme="majorHAnsi" w:hAnsiTheme="majorHAnsi" w:cstheme="majorHAnsi"/>
          <w:vanish/>
          <w:sz w:val="16"/>
        </w:rPr>
        <w:t>training</w:t>
      </w:r>
      <w:r w:rsidRPr="006667E6">
        <w:rPr>
          <w:rFonts w:asciiTheme="majorHAnsi" w:hAnsiTheme="majorHAnsi" w:cstheme="majorHAnsi"/>
          <w:sz w:val="16"/>
        </w:rPr>
        <w:t xml:space="preserve"> </w:t>
      </w:r>
      <w:r w:rsidRPr="009A6333">
        <w:rPr>
          <w:rFonts w:asciiTheme="majorHAnsi" w:hAnsiTheme="majorHAnsi" w:cstheme="majorHAnsi"/>
          <w:vanish/>
          <w:sz w:val="16"/>
        </w:rPr>
        <w:t>at</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center</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school</w:t>
      </w:r>
      <w:r w:rsidRPr="006667E6">
        <w:rPr>
          <w:rFonts w:asciiTheme="majorHAnsi" w:hAnsiTheme="majorHAnsi" w:cstheme="majorHAnsi"/>
          <w:sz w:val="16"/>
        </w:rPr>
        <w:t xml:space="preserve"> </w:t>
      </w:r>
      <w:r w:rsidRPr="009A6333">
        <w:rPr>
          <w:rFonts w:asciiTheme="majorHAnsi" w:hAnsiTheme="majorHAnsi" w:cstheme="majorHAnsi"/>
          <w:vanish/>
          <w:sz w:val="16"/>
        </w:rPr>
        <w:t>and</w:t>
      </w:r>
      <w:r w:rsidRPr="006667E6">
        <w:rPr>
          <w:rFonts w:asciiTheme="majorHAnsi" w:hAnsiTheme="majorHAnsi" w:cstheme="majorHAnsi"/>
          <w:sz w:val="16"/>
        </w:rPr>
        <w:t xml:space="preserve"> </w:t>
      </w:r>
      <w:r w:rsidRPr="009A6333">
        <w:rPr>
          <w:rFonts w:asciiTheme="majorHAnsi" w:hAnsiTheme="majorHAnsi" w:cstheme="majorHAnsi"/>
          <w:vanish/>
          <w:sz w:val="16"/>
        </w:rPr>
        <w:t>college</w:t>
      </w:r>
      <w:r w:rsidRPr="006667E6">
        <w:rPr>
          <w:rFonts w:asciiTheme="majorHAnsi" w:hAnsiTheme="majorHAnsi" w:cstheme="majorHAnsi"/>
          <w:sz w:val="16"/>
        </w:rPr>
        <w:t xml:space="preserve"> </w:t>
      </w:r>
      <w:r w:rsidRPr="009A6333">
        <w:rPr>
          <w:rFonts w:asciiTheme="majorHAnsi" w:hAnsiTheme="majorHAnsi" w:cstheme="majorHAnsi"/>
          <w:vanish/>
          <w:sz w:val="16"/>
        </w:rPr>
        <w:t>curriculum.</w:t>
      </w:r>
      <w:r w:rsidRPr="006667E6">
        <w:rPr>
          <w:rFonts w:asciiTheme="majorHAnsi" w:hAnsiTheme="majorHAnsi" w:cstheme="majorHAnsi"/>
          <w:sz w:val="16"/>
        </w:rPr>
        <w:t xml:space="preserve"> </w:t>
      </w:r>
      <w:r w:rsidRPr="009A6333">
        <w:rPr>
          <w:rFonts w:asciiTheme="majorHAnsi" w:hAnsiTheme="majorHAnsi" w:cstheme="majorHAnsi"/>
          <w:vanish/>
          <w:sz w:val="16"/>
        </w:rPr>
        <w:t>(Graff,</w:t>
      </w:r>
      <w:r w:rsidRPr="006667E6">
        <w:rPr>
          <w:rFonts w:asciiTheme="majorHAnsi" w:hAnsiTheme="majorHAnsi" w:cstheme="majorHAnsi"/>
          <w:sz w:val="16"/>
        </w:rPr>
        <w:t xml:space="preserve"> </w:t>
      </w:r>
      <w:r w:rsidRPr="009A6333">
        <w:rPr>
          <w:rFonts w:asciiTheme="majorHAnsi" w:hAnsiTheme="majorHAnsi" w:cstheme="majorHAnsi"/>
          <w:vanish/>
          <w:sz w:val="16"/>
        </w:rPr>
        <w:t>2003,</w:t>
      </w:r>
      <w:r w:rsidRPr="006667E6">
        <w:rPr>
          <w:rFonts w:asciiTheme="majorHAnsi" w:hAnsiTheme="majorHAnsi" w:cstheme="majorHAnsi"/>
          <w:sz w:val="16"/>
        </w:rPr>
        <w:t xml:space="preserve"> </w:t>
      </w:r>
      <w:r w:rsidRPr="009A6333">
        <w:rPr>
          <w:rFonts w:asciiTheme="majorHAnsi" w:hAnsiTheme="majorHAnsi" w:cstheme="majorHAnsi"/>
          <w:vanish/>
          <w:sz w:val="16"/>
        </w:rPr>
        <w:t>p.</w:t>
      </w:r>
      <w:r w:rsidRPr="006667E6">
        <w:rPr>
          <w:rFonts w:asciiTheme="majorHAnsi" w:hAnsiTheme="majorHAnsi" w:cstheme="majorHAnsi"/>
          <w:sz w:val="16"/>
        </w:rPr>
        <w:t xml:space="preserve"> </w:t>
      </w:r>
      <w:r w:rsidRPr="009A6333">
        <w:rPr>
          <w:rFonts w:asciiTheme="majorHAnsi" w:hAnsiTheme="majorHAnsi" w:cstheme="majorHAnsi"/>
          <w:vanish/>
          <w:sz w:val="16"/>
        </w:rPr>
        <w:t>57)</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power</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imagine</w:t>
      </w:r>
      <w:r w:rsidRPr="006667E6">
        <w:rPr>
          <w:rFonts w:asciiTheme="majorHAnsi" w:hAnsiTheme="majorHAnsi" w:cstheme="majorHAnsi"/>
          <w:sz w:val="16"/>
        </w:rPr>
        <w:t xml:space="preserve"> </w:t>
      </w:r>
      <w:r w:rsidRPr="009A6333">
        <w:rPr>
          <w:rFonts w:asciiTheme="majorHAnsi" w:hAnsiTheme="majorHAnsi" w:cstheme="majorHAnsi"/>
          <w:vanish/>
          <w:sz w:val="16"/>
        </w:rPr>
        <w:t>public</w:t>
      </w:r>
      <w:r w:rsidRPr="006667E6">
        <w:rPr>
          <w:rFonts w:asciiTheme="majorHAnsi" w:hAnsiTheme="majorHAnsi" w:cstheme="majorHAnsi"/>
          <w:sz w:val="16"/>
        </w:rPr>
        <w:t xml:space="preserve"> </w:t>
      </w:r>
      <w:r w:rsidRPr="009A6333">
        <w:rPr>
          <w:rFonts w:asciiTheme="majorHAnsi" w:hAnsiTheme="majorHAnsi" w:cstheme="majorHAnsi"/>
          <w:vanish/>
          <w:sz w:val="16"/>
        </w:rPr>
        <w:t>advocacy</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actually</w:t>
      </w:r>
      <w:r w:rsidRPr="006667E6">
        <w:rPr>
          <w:rFonts w:asciiTheme="majorHAnsi" w:hAnsiTheme="majorHAnsi" w:cstheme="majorHAnsi"/>
          <w:sz w:val="16"/>
        </w:rPr>
        <w:t xml:space="preserve"> </w:t>
      </w:r>
      <w:r w:rsidRPr="009A6333">
        <w:rPr>
          <w:rFonts w:asciiTheme="majorHAnsi" w:hAnsiTheme="majorHAnsi" w:cstheme="majorHAnsi"/>
          <w:vanish/>
          <w:sz w:val="16"/>
        </w:rPr>
        <w:t>makes</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difference</w:t>
      </w:r>
      <w:r w:rsidRPr="006667E6">
        <w:rPr>
          <w:rFonts w:asciiTheme="majorHAnsi" w:hAnsiTheme="majorHAnsi" w:cstheme="majorHAnsi"/>
          <w:sz w:val="16"/>
        </w:rPr>
        <w:t xml:space="preserve"> </w:t>
      </w:r>
      <w:r w:rsidRPr="009A6333">
        <w:rPr>
          <w:rFonts w:asciiTheme="majorHAnsi" w:hAnsiTheme="majorHAnsi" w:cstheme="majorHAnsi"/>
          <w:vanish/>
          <w:sz w:val="16"/>
        </w:rPr>
        <w:t>is</w:t>
      </w:r>
      <w:r w:rsidRPr="006667E6">
        <w:rPr>
          <w:rFonts w:asciiTheme="majorHAnsi" w:hAnsiTheme="majorHAnsi" w:cstheme="majorHAnsi"/>
          <w:sz w:val="16"/>
        </w:rPr>
        <w:t xml:space="preserve"> </w:t>
      </w:r>
      <w:r w:rsidRPr="009A6333">
        <w:rPr>
          <w:rFonts w:asciiTheme="majorHAnsi" w:hAnsiTheme="majorHAnsi" w:cstheme="majorHAnsi"/>
          <w:vanish/>
          <w:sz w:val="16"/>
        </w:rPr>
        <w:t>one</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great</w:t>
      </w:r>
      <w:r w:rsidRPr="006667E6">
        <w:rPr>
          <w:rFonts w:asciiTheme="majorHAnsi" w:hAnsiTheme="majorHAnsi" w:cstheme="majorHAnsi"/>
          <w:sz w:val="16"/>
        </w:rPr>
        <w:t xml:space="preserve"> </w:t>
      </w:r>
      <w:r w:rsidRPr="009A6333">
        <w:rPr>
          <w:rFonts w:asciiTheme="majorHAnsi" w:hAnsiTheme="majorHAnsi" w:cstheme="majorHAnsi"/>
          <w:vanish/>
          <w:sz w:val="16"/>
        </w:rPr>
        <w:t>virtues</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traditional</w:t>
      </w:r>
      <w:r w:rsidRPr="006667E6">
        <w:rPr>
          <w:rFonts w:asciiTheme="majorHAnsi" w:hAnsiTheme="majorHAnsi" w:cstheme="majorHAnsi"/>
          <w:sz w:val="16"/>
        </w:rPr>
        <w:t xml:space="preserve"> </w:t>
      </w:r>
      <w:r w:rsidRPr="009A6333">
        <w:rPr>
          <w:rFonts w:asciiTheme="majorHAnsi" w:hAnsiTheme="majorHAnsi" w:cstheme="majorHAnsi"/>
          <w:vanish/>
          <w:sz w:val="16"/>
        </w:rPr>
        <w:t>notion</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fiat</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critics</w:t>
      </w:r>
      <w:r w:rsidRPr="006667E6">
        <w:rPr>
          <w:rFonts w:asciiTheme="majorHAnsi" w:hAnsiTheme="majorHAnsi" w:cstheme="majorHAnsi"/>
          <w:sz w:val="16"/>
        </w:rPr>
        <w:t xml:space="preserve"> </w:t>
      </w:r>
      <w:r w:rsidRPr="009A6333">
        <w:rPr>
          <w:rFonts w:asciiTheme="majorHAnsi" w:hAnsiTheme="majorHAnsi" w:cstheme="majorHAnsi"/>
          <w:vanish/>
          <w:sz w:val="16"/>
        </w:rPr>
        <w:t>deride</w:t>
      </w:r>
      <w:r w:rsidRPr="006667E6">
        <w:rPr>
          <w:rFonts w:asciiTheme="majorHAnsi" w:hAnsiTheme="majorHAnsi" w:cstheme="majorHAnsi"/>
          <w:sz w:val="16"/>
        </w:rPr>
        <w:t xml:space="preserve"> </w:t>
      </w:r>
      <w:r w:rsidRPr="009A6333">
        <w:rPr>
          <w:rFonts w:asciiTheme="majorHAnsi" w:hAnsiTheme="majorHAnsi" w:cstheme="majorHAnsi"/>
          <w:vanish/>
          <w:sz w:val="16"/>
        </w:rPr>
        <w:t>as</w:t>
      </w:r>
      <w:r w:rsidRPr="006667E6">
        <w:rPr>
          <w:rFonts w:asciiTheme="majorHAnsi" w:hAnsiTheme="majorHAnsi" w:cstheme="majorHAnsi"/>
          <w:sz w:val="16"/>
        </w:rPr>
        <w:t xml:space="preserve"> </w:t>
      </w:r>
      <w:r w:rsidRPr="009A6333">
        <w:rPr>
          <w:rFonts w:asciiTheme="majorHAnsi" w:hAnsiTheme="majorHAnsi" w:cstheme="majorHAnsi"/>
          <w:vanish/>
          <w:sz w:val="16"/>
        </w:rPr>
        <w:t>mere</w:t>
      </w:r>
      <w:r w:rsidRPr="006667E6">
        <w:rPr>
          <w:rFonts w:asciiTheme="majorHAnsi" w:hAnsiTheme="majorHAnsi" w:cstheme="majorHAnsi"/>
          <w:sz w:val="16"/>
        </w:rPr>
        <w:t xml:space="preserve"> </w:t>
      </w:r>
      <w:r w:rsidRPr="009A6333">
        <w:rPr>
          <w:rFonts w:asciiTheme="majorHAnsi" w:hAnsiTheme="majorHAnsi" w:cstheme="majorHAnsi"/>
          <w:vanish/>
          <w:sz w:val="16"/>
        </w:rPr>
        <w:t>simulation.</w:t>
      </w:r>
      <w:r w:rsidRPr="006667E6">
        <w:rPr>
          <w:rFonts w:asciiTheme="majorHAnsi" w:hAnsiTheme="majorHAnsi" w:cstheme="majorHAnsi"/>
          <w:sz w:val="16"/>
        </w:rPr>
        <w:t xml:space="preserve"> </w:t>
      </w:r>
      <w:r w:rsidRPr="006667E6">
        <w:rPr>
          <w:rStyle w:val="Emphasis"/>
          <w:rFonts w:asciiTheme="majorHAnsi" w:hAnsiTheme="majorHAnsi"/>
          <w:highlight w:val="cyan"/>
        </w:rPr>
        <w:t>Simulation</w:t>
      </w:r>
      <w:r w:rsidRPr="006667E6">
        <w:rPr>
          <w:rStyle w:val="StyleUnderline"/>
          <w:rFonts w:asciiTheme="majorHAnsi" w:hAnsiTheme="majorHAnsi" w:cstheme="majorHAnsi"/>
          <w:sz w:val="16"/>
          <w:highlight w:val="green"/>
          <w:u w:val="none"/>
        </w:rPr>
        <w:t xml:space="preserve"> </w:t>
      </w:r>
      <w:r w:rsidRPr="009A6333">
        <w:rPr>
          <w:rStyle w:val="StyleUnderline"/>
          <w:rFonts w:asciiTheme="majorHAnsi" w:hAnsiTheme="majorHAnsi" w:cstheme="majorHAnsi"/>
          <w:vanish/>
          <w:sz w:val="16"/>
          <w:u w:val="none"/>
        </w:rPr>
        <w:t>of</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success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public</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realm</w:t>
      </w:r>
      <w:r w:rsidRPr="006667E6">
        <w:rPr>
          <w:rStyle w:val="StyleUnderline"/>
          <w:rFonts w:asciiTheme="majorHAnsi" w:hAnsiTheme="majorHAnsi" w:cstheme="majorHAnsi"/>
          <w:sz w:val="16"/>
          <w:u w:val="none"/>
        </w:rPr>
        <w:t xml:space="preserve"> </w:t>
      </w:r>
      <w:r w:rsidRPr="006667E6">
        <w:rPr>
          <w:rStyle w:val="Emphasis"/>
          <w:rFonts w:asciiTheme="majorHAnsi" w:hAnsiTheme="majorHAnsi"/>
          <w:highlight w:val="cyan"/>
        </w:rPr>
        <w:t>is far more empowering</w:t>
      </w:r>
      <w:r w:rsidRPr="006667E6">
        <w:rPr>
          <w:rStyle w:val="StyleUnderline"/>
          <w:rFonts w:asciiTheme="majorHAnsi" w:hAnsiTheme="majorHAnsi" w:cstheme="majorHAnsi"/>
          <w:sz w:val="16"/>
          <w:highlight w:val="cyan"/>
          <w:u w:val="none"/>
        </w:rPr>
        <w:t xml:space="preserve"> </w:t>
      </w:r>
      <w:r w:rsidRPr="009A6333">
        <w:rPr>
          <w:rStyle w:val="StyleUnderline"/>
          <w:rFonts w:asciiTheme="majorHAnsi" w:hAnsiTheme="majorHAnsi" w:cstheme="majorHAnsi"/>
          <w:vanish/>
          <w:sz w:val="16"/>
          <w:u w:val="none"/>
        </w:rPr>
        <w:t>to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students</w:t>
      </w:r>
      <w:r w:rsidRPr="006667E6">
        <w:rPr>
          <w:rStyle w:val="StyleUnderline"/>
          <w:rFonts w:asciiTheme="majorHAnsi" w:hAnsiTheme="majorHAnsi" w:cstheme="majorHAnsi"/>
          <w:sz w:val="16"/>
          <w:u w:val="none"/>
        </w:rPr>
        <w:t xml:space="preserve"> </w:t>
      </w:r>
      <w:r w:rsidRPr="006667E6">
        <w:rPr>
          <w:rStyle w:val="Emphasis"/>
          <w:rFonts w:asciiTheme="majorHAnsi" w:hAnsiTheme="majorHAnsi"/>
          <w:highlight w:val="cyan"/>
        </w:rPr>
        <w:t xml:space="preserve">than </w:t>
      </w:r>
      <w:r w:rsidRPr="009A6333">
        <w:rPr>
          <w:rStyle w:val="StyleUnderline"/>
          <w:rFonts w:asciiTheme="majorHAnsi" w:hAnsiTheme="majorHAnsi" w:cstheme="majorHAnsi"/>
          <w:vanish/>
          <w:sz w:val="16"/>
          <w:u w:val="none"/>
        </w:rPr>
        <w:t>completely</w:t>
      </w:r>
      <w:r w:rsidRPr="006667E6">
        <w:rPr>
          <w:rStyle w:val="StyleUnderline"/>
          <w:rFonts w:asciiTheme="majorHAnsi" w:hAnsiTheme="majorHAnsi" w:cstheme="majorHAnsi"/>
          <w:sz w:val="16"/>
          <w:u w:val="none"/>
        </w:rPr>
        <w:t xml:space="preserve"> </w:t>
      </w:r>
      <w:r w:rsidRPr="006667E6">
        <w:rPr>
          <w:rStyle w:val="Emphasis"/>
          <w:rFonts w:asciiTheme="majorHAnsi" w:hAnsiTheme="majorHAnsi"/>
          <w:highlight w:val="cyan"/>
        </w:rPr>
        <w:t>abandoning all notions of personal power in the face of governmental hegemony</w:t>
      </w:r>
      <w:r w:rsidRPr="006667E6">
        <w:rPr>
          <w:rStyle w:val="StyleUnderline"/>
          <w:rFonts w:asciiTheme="majorHAnsi" w:hAnsiTheme="majorHAnsi" w:cstheme="majorHAnsi"/>
          <w:sz w:val="16"/>
          <w:highlight w:val="cyan"/>
          <w:u w:val="none"/>
        </w:rPr>
        <w:t xml:space="preserve"> </w:t>
      </w:r>
      <w:r w:rsidRPr="009A6333">
        <w:rPr>
          <w:rStyle w:val="StyleUnderline"/>
          <w:rFonts w:asciiTheme="majorHAnsi" w:hAnsiTheme="majorHAnsi" w:cstheme="majorHAnsi"/>
          <w:vanish/>
          <w:sz w:val="16"/>
          <w:u w:val="none"/>
        </w:rPr>
        <w:t>by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teaching</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students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that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“nothing</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can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contest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debate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can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ever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make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any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difference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public</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policy.”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Contest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debating</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well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suited</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rewarding</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public</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activism</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if</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stops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accepting</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article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of</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faith</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that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personal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agency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somehow</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undermined</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by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so-called</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role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playing</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debate.</w:t>
      </w:r>
      <w:r w:rsidRPr="006667E6">
        <w:rPr>
          <w:rStyle w:val="StyleUnderline"/>
          <w:rFonts w:asciiTheme="majorHAnsi" w:hAnsiTheme="majorHAnsi" w:cstheme="majorHAnsi"/>
          <w:sz w:val="16"/>
          <w:u w:val="none"/>
        </w:rPr>
        <w:t xml:space="preserve"> </w:t>
      </w:r>
      <w:r w:rsidRPr="009A6333">
        <w:rPr>
          <w:rFonts w:asciiTheme="majorHAnsi" w:hAnsiTheme="majorHAnsi"/>
          <w:vanish/>
          <w:sz w:val="16"/>
        </w:rPr>
        <w:t>Debate</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role-playing</w:t>
      </w:r>
      <w:r w:rsidRPr="006667E6">
        <w:rPr>
          <w:rFonts w:asciiTheme="majorHAnsi" w:hAnsiTheme="majorHAnsi"/>
          <w:sz w:val="16"/>
        </w:rPr>
        <w:t xml:space="preserve"> </w:t>
      </w:r>
      <w:r w:rsidRPr="009A6333">
        <w:rPr>
          <w:rFonts w:asciiTheme="majorHAnsi" w:hAnsiTheme="majorHAnsi"/>
          <w:vanish/>
          <w:sz w:val="16"/>
        </w:rPr>
        <w:t>whether</w:t>
      </w:r>
      <w:r w:rsidRPr="006667E6">
        <w:rPr>
          <w:rFonts w:asciiTheme="majorHAnsi" w:hAnsiTheme="majorHAnsi"/>
          <w:sz w:val="16"/>
        </w:rPr>
        <w:t xml:space="preserve"> </w:t>
      </w:r>
      <w:r w:rsidRPr="009A6333">
        <w:rPr>
          <w:rFonts w:asciiTheme="majorHAnsi" w:hAnsiTheme="majorHAnsi"/>
          <w:vanish/>
          <w:sz w:val="16"/>
        </w:rPr>
        <w:t>we</w:t>
      </w:r>
      <w:r w:rsidRPr="006667E6">
        <w:rPr>
          <w:rFonts w:asciiTheme="majorHAnsi" w:hAnsiTheme="majorHAnsi"/>
          <w:sz w:val="16"/>
        </w:rPr>
        <w:t xml:space="preserve"> </w:t>
      </w:r>
      <w:r w:rsidRPr="009A6333">
        <w:rPr>
          <w:rFonts w:asciiTheme="majorHAnsi" w:hAnsiTheme="majorHAnsi"/>
          <w:vanish/>
          <w:sz w:val="16"/>
        </w:rPr>
        <w:t>imagine</w:t>
      </w:r>
      <w:r w:rsidRPr="006667E6">
        <w:rPr>
          <w:rFonts w:asciiTheme="majorHAnsi" w:hAnsiTheme="majorHAnsi"/>
          <w:sz w:val="16"/>
        </w:rPr>
        <w:t xml:space="preserve"> </w:t>
      </w:r>
      <w:r w:rsidRPr="009A6333">
        <w:rPr>
          <w:rFonts w:asciiTheme="majorHAnsi" w:hAnsiTheme="majorHAnsi"/>
          <w:vanish/>
          <w:sz w:val="16"/>
        </w:rPr>
        <w:t>government</w:t>
      </w:r>
      <w:r w:rsidRPr="006667E6">
        <w:rPr>
          <w:rFonts w:asciiTheme="majorHAnsi" w:hAnsiTheme="majorHAnsi"/>
          <w:sz w:val="16"/>
        </w:rPr>
        <w:t xml:space="preserve"> </w:t>
      </w:r>
      <w:r w:rsidRPr="009A6333">
        <w:rPr>
          <w:rFonts w:asciiTheme="majorHAnsi" w:hAnsiTheme="majorHAnsi"/>
          <w:vanish/>
          <w:sz w:val="16"/>
        </w:rPr>
        <w:t>action</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imagine</w:t>
      </w:r>
      <w:r w:rsidRPr="006667E6">
        <w:rPr>
          <w:rFonts w:asciiTheme="majorHAnsi" w:hAnsiTheme="majorHAnsi"/>
          <w:sz w:val="16"/>
        </w:rPr>
        <w:t xml:space="preserve"> </w:t>
      </w:r>
      <w:r w:rsidRPr="009A6333">
        <w:rPr>
          <w:rFonts w:asciiTheme="majorHAnsi" w:hAnsiTheme="majorHAnsi"/>
          <w:vanish/>
          <w:sz w:val="16"/>
        </w:rPr>
        <w:t>individual</w:t>
      </w:r>
      <w:r w:rsidRPr="006667E6">
        <w:rPr>
          <w:rFonts w:asciiTheme="majorHAnsi" w:hAnsiTheme="majorHAnsi"/>
          <w:sz w:val="16"/>
        </w:rPr>
        <w:t xml:space="preserve"> </w:t>
      </w:r>
      <w:r w:rsidRPr="009A6333">
        <w:rPr>
          <w:rFonts w:asciiTheme="majorHAnsi" w:hAnsiTheme="majorHAnsi"/>
          <w:vanish/>
          <w:sz w:val="16"/>
        </w:rPr>
        <w:t>action</w:t>
      </w:r>
      <w:r w:rsidRPr="009A6333">
        <w:rPr>
          <w:rStyle w:val="StyleUnderline"/>
          <w:rFonts w:asciiTheme="majorHAnsi" w:hAnsiTheme="majorHAnsi" w:cstheme="majorHAnsi"/>
          <w:vanish/>
          <w:sz w:val="16"/>
          <w:u w:val="none"/>
        </w:rPr>
        <w:t>.</w:t>
      </w:r>
      <w:r w:rsidRPr="006667E6">
        <w:rPr>
          <w:rStyle w:val="StyleUnderline"/>
          <w:rFonts w:asciiTheme="majorHAnsi" w:hAnsiTheme="majorHAnsi" w:cstheme="majorHAnsi"/>
          <w:sz w:val="16"/>
          <w:u w:val="none"/>
        </w:rPr>
        <w:t xml:space="preserve"> </w:t>
      </w:r>
      <w:r w:rsidRPr="006667E6">
        <w:rPr>
          <w:rStyle w:val="Emphasis"/>
          <w:rFonts w:asciiTheme="majorHAnsi" w:hAnsiTheme="majorHAnsi"/>
          <w:highlight w:val="cyan"/>
        </w:rPr>
        <w:t xml:space="preserve">Imagining </w:t>
      </w:r>
      <w:r w:rsidRPr="009A6333">
        <w:rPr>
          <w:rStyle w:val="Emphasis"/>
          <w:rFonts w:asciiTheme="majorHAnsi" w:hAnsiTheme="majorHAnsi" w:cstheme="majorHAnsi"/>
          <w:b w:val="0"/>
          <w:bCs/>
          <w:vanish/>
          <w:sz w:val="16"/>
          <w:u w:val="none"/>
        </w:rPr>
        <w:t>myself</w:t>
      </w:r>
      <w:r w:rsidRPr="006667E6">
        <w:rPr>
          <w:rStyle w:val="Emphasis"/>
          <w:rFonts w:asciiTheme="majorHAnsi" w:hAnsiTheme="majorHAnsi" w:cstheme="majorHAnsi"/>
          <w:b w:val="0"/>
          <w:bCs/>
          <w:sz w:val="16"/>
          <w:u w:val="none"/>
        </w:rPr>
        <w:t xml:space="preserve"> </w:t>
      </w:r>
      <w:r w:rsidRPr="009A6333">
        <w:rPr>
          <w:rStyle w:val="Emphasis"/>
          <w:rFonts w:asciiTheme="majorHAnsi" w:hAnsiTheme="majorHAnsi" w:cstheme="majorHAnsi"/>
          <w:b w:val="0"/>
          <w:bCs/>
          <w:vanish/>
          <w:sz w:val="16"/>
          <w:u w:val="none"/>
        </w:rPr>
        <w:t>starting</w:t>
      </w:r>
      <w:r w:rsidRPr="006667E6">
        <w:rPr>
          <w:rStyle w:val="Emphasis"/>
          <w:rFonts w:asciiTheme="majorHAnsi" w:hAnsiTheme="majorHAnsi" w:cstheme="majorHAnsi"/>
          <w:b w:val="0"/>
          <w:bCs/>
          <w:sz w:val="16"/>
          <w:u w:val="none"/>
        </w:rPr>
        <w:t xml:space="preserve"> </w:t>
      </w:r>
      <w:r w:rsidRPr="006667E6">
        <w:rPr>
          <w:rStyle w:val="Emphasis"/>
          <w:rFonts w:asciiTheme="majorHAnsi" w:hAnsiTheme="majorHAnsi"/>
          <w:highlight w:val="cyan"/>
        </w:rPr>
        <w:t>a socialist revolution</w:t>
      </w:r>
      <w:r w:rsidRPr="006667E6">
        <w:rPr>
          <w:rStyle w:val="Emphasis"/>
          <w:rFonts w:asciiTheme="majorHAnsi" w:hAnsiTheme="majorHAnsi" w:cstheme="majorHAnsi"/>
          <w:b w:val="0"/>
          <w:bCs/>
          <w:sz w:val="16"/>
          <w:highlight w:val="cyan"/>
          <w:u w:val="none"/>
        </w:rPr>
        <w:t xml:space="preserve"> </w:t>
      </w:r>
      <w:r w:rsidRPr="009A6333">
        <w:rPr>
          <w:rStyle w:val="Emphasis"/>
          <w:rFonts w:asciiTheme="majorHAnsi" w:hAnsiTheme="majorHAnsi" w:cstheme="majorHAnsi"/>
          <w:b w:val="0"/>
          <w:bCs/>
          <w:vanish/>
          <w:sz w:val="16"/>
          <w:u w:val="none"/>
        </w:rPr>
        <w:t>in</w:t>
      </w:r>
      <w:r w:rsidRPr="006667E6">
        <w:rPr>
          <w:rStyle w:val="Emphasis"/>
          <w:rFonts w:asciiTheme="majorHAnsi" w:hAnsiTheme="majorHAnsi" w:cstheme="majorHAnsi"/>
          <w:b w:val="0"/>
          <w:bCs/>
          <w:sz w:val="16"/>
          <w:u w:val="none"/>
        </w:rPr>
        <w:t xml:space="preserve"> </w:t>
      </w:r>
      <w:r w:rsidRPr="009A6333">
        <w:rPr>
          <w:rStyle w:val="Emphasis"/>
          <w:rFonts w:asciiTheme="majorHAnsi" w:hAnsiTheme="majorHAnsi" w:cstheme="majorHAnsi"/>
          <w:b w:val="0"/>
          <w:bCs/>
          <w:vanish/>
          <w:sz w:val="16"/>
          <w:u w:val="none"/>
        </w:rPr>
        <w:t>America</w:t>
      </w:r>
      <w:r w:rsidRPr="006667E6">
        <w:rPr>
          <w:rStyle w:val="Emphasis"/>
          <w:rFonts w:asciiTheme="majorHAnsi" w:hAnsiTheme="majorHAnsi" w:cstheme="majorHAnsi"/>
          <w:b w:val="0"/>
          <w:bCs/>
          <w:sz w:val="16"/>
          <w:u w:val="none"/>
        </w:rPr>
        <w:t xml:space="preserve"> </w:t>
      </w:r>
      <w:r w:rsidRPr="006667E6">
        <w:rPr>
          <w:rStyle w:val="Emphasis"/>
          <w:rFonts w:asciiTheme="majorHAnsi" w:hAnsiTheme="majorHAnsi"/>
          <w:highlight w:val="cyan"/>
        </w:rPr>
        <w:t>is no less of a fantasy than imagining</w:t>
      </w:r>
      <w:r w:rsidRPr="006667E6">
        <w:rPr>
          <w:rStyle w:val="Emphasis"/>
          <w:rFonts w:asciiTheme="majorHAnsi" w:hAnsiTheme="majorHAnsi" w:cstheme="majorHAnsi"/>
          <w:b w:val="0"/>
          <w:bCs/>
          <w:sz w:val="16"/>
          <w:highlight w:val="cyan"/>
          <w:u w:val="none"/>
        </w:rPr>
        <w:t xml:space="preserve"> </w:t>
      </w:r>
      <w:r w:rsidRPr="009A6333">
        <w:rPr>
          <w:rStyle w:val="Emphasis"/>
          <w:rFonts w:asciiTheme="majorHAnsi" w:hAnsiTheme="majorHAnsi" w:cstheme="majorHAnsi"/>
          <w:b w:val="0"/>
          <w:bCs/>
          <w:vanish/>
          <w:sz w:val="16"/>
          <w:u w:val="none"/>
        </w:rPr>
        <w:t>myself</w:t>
      </w:r>
      <w:r w:rsidRPr="006667E6">
        <w:rPr>
          <w:rStyle w:val="Emphasis"/>
          <w:rFonts w:asciiTheme="majorHAnsi" w:hAnsiTheme="majorHAnsi" w:cstheme="majorHAnsi"/>
          <w:b w:val="0"/>
          <w:bCs/>
          <w:sz w:val="16"/>
          <w:u w:val="none"/>
        </w:rPr>
        <w:t xml:space="preserve"> </w:t>
      </w:r>
      <w:r w:rsidRPr="006667E6">
        <w:rPr>
          <w:rStyle w:val="Emphasis"/>
          <w:rFonts w:asciiTheme="majorHAnsi" w:hAnsiTheme="majorHAnsi"/>
          <w:highlight w:val="cyan"/>
        </w:rPr>
        <w:t>making a difference on Capitol Hill</w:t>
      </w:r>
      <w:r w:rsidRPr="009A6333">
        <w:rPr>
          <w:rStyle w:val="Emphasis"/>
          <w:rFonts w:asciiTheme="majorHAnsi" w:hAnsiTheme="majorHAnsi" w:cstheme="majorHAnsi"/>
          <w:b w:val="0"/>
          <w:bCs/>
          <w:vanish/>
          <w:sz w:val="16"/>
          <w:u w:val="none"/>
        </w:rPr>
        <w:t>.</w:t>
      </w:r>
      <w:r w:rsidRPr="006667E6">
        <w:rPr>
          <w:rFonts w:asciiTheme="majorHAnsi" w:hAnsiTheme="majorHAnsi" w:cstheme="majorHAnsi"/>
          <w:sz w:val="16"/>
        </w:rPr>
        <w:t xml:space="preserve"> </w:t>
      </w:r>
      <w:r w:rsidRPr="009A6333">
        <w:rPr>
          <w:rStyle w:val="StyleUnderline"/>
          <w:rFonts w:asciiTheme="majorHAnsi" w:hAnsiTheme="majorHAnsi" w:cstheme="majorHAnsi"/>
          <w:vanish/>
          <w:sz w:val="16"/>
          <w:u w:val="none"/>
        </w:rPr>
        <w:t>Furthermore,</w:t>
      </w:r>
      <w:r w:rsidRPr="006667E6">
        <w:rPr>
          <w:rStyle w:val="StyleUnderline"/>
          <w:rFonts w:asciiTheme="majorHAnsi" w:hAnsiTheme="majorHAnsi" w:cstheme="majorHAnsi"/>
          <w:sz w:val="16"/>
          <w:u w:val="none"/>
        </w:rPr>
        <w:t xml:space="preserve"> </w:t>
      </w:r>
      <w:r w:rsidRPr="006667E6">
        <w:rPr>
          <w:rStyle w:val="Emphasis"/>
          <w:rFonts w:asciiTheme="majorHAnsi" w:hAnsiTheme="majorHAnsi"/>
          <w:highlight w:val="cyan"/>
        </w:rPr>
        <w:t>both fantasies influenced</w:t>
      </w:r>
      <w:r w:rsidRPr="006667E6">
        <w:rPr>
          <w:rStyle w:val="StyleUnderline"/>
          <w:rFonts w:asciiTheme="majorHAnsi" w:hAnsiTheme="majorHAnsi" w:cstheme="majorHAnsi"/>
          <w:sz w:val="16"/>
          <w:highlight w:val="green"/>
          <w:u w:val="none"/>
        </w:rPr>
        <w:t xml:space="preserve"> </w:t>
      </w:r>
      <w:r w:rsidRPr="009A6333">
        <w:rPr>
          <w:rFonts w:asciiTheme="majorHAnsi" w:hAnsiTheme="majorHAnsi"/>
          <w:vanish/>
          <w:sz w:val="16"/>
        </w:rPr>
        <w:t>my</w:t>
      </w:r>
      <w:r w:rsidRPr="006667E6">
        <w:rPr>
          <w:rFonts w:asciiTheme="majorHAnsi" w:hAnsiTheme="majorHAnsi"/>
          <w:sz w:val="16"/>
        </w:rPr>
        <w:t xml:space="preserve"> </w:t>
      </w:r>
      <w:r w:rsidRPr="009A6333">
        <w:rPr>
          <w:rStyle w:val="StyleUnderline"/>
          <w:rFonts w:asciiTheme="majorHAnsi" w:hAnsiTheme="majorHAnsi" w:cstheme="majorHAnsi"/>
          <w:vanish/>
          <w:sz w:val="16"/>
          <w:u w:val="none"/>
        </w:rPr>
        <w:t>personal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and</w:t>
      </w:r>
      <w:r w:rsidRPr="006667E6">
        <w:rPr>
          <w:rStyle w:val="StyleUnderline"/>
          <w:rFonts w:asciiTheme="majorHAnsi" w:hAnsiTheme="majorHAnsi" w:cstheme="majorHAnsi"/>
          <w:sz w:val="16"/>
          <w:u w:val="none"/>
        </w:rPr>
        <w:t xml:space="preserve"> </w:t>
      </w:r>
      <w:r w:rsidRPr="006667E6">
        <w:rPr>
          <w:rStyle w:val="Emphasis"/>
          <w:rFonts w:asciiTheme="majorHAnsi" w:hAnsiTheme="majorHAnsi"/>
          <w:highlight w:val="cyan"/>
        </w:rPr>
        <w:t>political development</w:t>
      </w:r>
      <w:r w:rsidRPr="006667E6">
        <w:rPr>
          <w:rStyle w:val="StyleUnderline"/>
          <w:rFonts w:asciiTheme="majorHAnsi" w:hAnsiTheme="majorHAnsi" w:cstheme="majorHAnsi"/>
          <w:sz w:val="16"/>
          <w:highlight w:val="cyan"/>
          <w:u w:val="none"/>
        </w:rPr>
        <w:t xml:space="preserve"> </w:t>
      </w:r>
      <w:r w:rsidRPr="009A6333">
        <w:rPr>
          <w:rStyle w:val="StyleUnderline"/>
          <w:rFonts w:asciiTheme="majorHAnsi" w:hAnsiTheme="majorHAnsi" w:cstheme="majorHAnsi"/>
          <w:vanish/>
          <w:sz w:val="16"/>
          <w:u w:val="none"/>
        </w:rPr>
        <w:t>virtually</w:t>
      </w:r>
      <w:r w:rsidRPr="006667E6">
        <w:rPr>
          <w:rStyle w:val="StyleUnderline"/>
          <w:rFonts w:asciiTheme="majorHAnsi" w:hAnsiTheme="majorHAnsi" w:cstheme="majorHAnsi"/>
          <w:sz w:val="16"/>
          <w:u w:val="none"/>
        </w:rPr>
        <w:t xml:space="preserve"> </w:t>
      </w:r>
      <w:r w:rsidRPr="006667E6">
        <w:rPr>
          <w:rStyle w:val="Emphasis"/>
          <w:rFonts w:asciiTheme="majorHAnsi" w:hAnsiTheme="majorHAnsi"/>
          <w:highlight w:val="cyan"/>
        </w:rPr>
        <w:t>ensuring a life of active, pro-social, political participation</w:t>
      </w:r>
      <w:r w:rsidRPr="009A6333">
        <w:rPr>
          <w:rFonts w:asciiTheme="majorHAnsi" w:hAnsiTheme="majorHAnsi" w:cstheme="majorHAnsi"/>
          <w:vanish/>
          <w:sz w:val="16"/>
        </w:rPr>
        <w:t>.</w:t>
      </w:r>
      <w:r w:rsidRPr="006667E6">
        <w:rPr>
          <w:rFonts w:asciiTheme="majorHAnsi" w:hAnsiTheme="majorHAnsi" w:cstheme="majorHAnsi"/>
          <w:sz w:val="16"/>
        </w:rPr>
        <w:t xml:space="preserve"> </w:t>
      </w:r>
      <w:r w:rsidRPr="009A6333">
        <w:rPr>
          <w:rFonts w:asciiTheme="majorHAnsi" w:hAnsiTheme="majorHAnsi" w:cstheme="majorHAnsi"/>
          <w:vanish/>
          <w:sz w:val="16"/>
        </w:rPr>
        <w:t>Neither</w:t>
      </w:r>
      <w:r w:rsidRPr="006667E6">
        <w:rPr>
          <w:rFonts w:asciiTheme="majorHAnsi" w:hAnsiTheme="majorHAnsi" w:cstheme="majorHAnsi"/>
          <w:sz w:val="16"/>
        </w:rPr>
        <w:t xml:space="preserve"> </w:t>
      </w:r>
      <w:r w:rsidRPr="009A6333">
        <w:rPr>
          <w:rFonts w:asciiTheme="majorHAnsi" w:hAnsiTheme="majorHAnsi" w:cstheme="majorHAnsi"/>
          <w:vanish/>
          <w:sz w:val="16"/>
        </w:rPr>
        <w:t>fantasy</w:t>
      </w:r>
      <w:r w:rsidRPr="006667E6">
        <w:rPr>
          <w:rFonts w:asciiTheme="majorHAnsi" w:hAnsiTheme="majorHAnsi" w:cstheme="majorHAnsi"/>
          <w:sz w:val="16"/>
        </w:rPr>
        <w:t xml:space="preserve"> </w:t>
      </w:r>
      <w:r w:rsidRPr="009A6333">
        <w:rPr>
          <w:rFonts w:asciiTheme="majorHAnsi" w:hAnsiTheme="majorHAnsi" w:cstheme="majorHAnsi"/>
          <w:vanish/>
          <w:sz w:val="16"/>
        </w:rPr>
        <w:t>reduced</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likelihood</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I</w:t>
      </w:r>
      <w:r w:rsidRPr="006667E6">
        <w:rPr>
          <w:rFonts w:asciiTheme="majorHAnsi" w:hAnsiTheme="majorHAnsi" w:cstheme="majorHAnsi"/>
          <w:sz w:val="16"/>
        </w:rPr>
        <w:t xml:space="preserve"> </w:t>
      </w:r>
      <w:r w:rsidRPr="009A6333">
        <w:rPr>
          <w:rFonts w:asciiTheme="majorHAnsi" w:hAnsiTheme="majorHAnsi" w:cstheme="majorHAnsi"/>
          <w:vanish/>
          <w:sz w:val="16"/>
        </w:rPr>
        <w:t>would</w:t>
      </w:r>
      <w:r w:rsidRPr="006667E6">
        <w:rPr>
          <w:rFonts w:asciiTheme="majorHAnsi" w:hAnsiTheme="majorHAnsi" w:cstheme="majorHAnsi"/>
          <w:sz w:val="16"/>
        </w:rPr>
        <w:t xml:space="preserve"> </w:t>
      </w:r>
      <w:r w:rsidRPr="009A6333">
        <w:rPr>
          <w:rFonts w:asciiTheme="majorHAnsi" w:hAnsiTheme="majorHAnsi" w:cstheme="majorHAnsi"/>
          <w:vanish/>
          <w:sz w:val="16"/>
        </w:rPr>
        <w:t>spend</w:t>
      </w:r>
      <w:r w:rsidRPr="006667E6">
        <w:rPr>
          <w:rFonts w:asciiTheme="majorHAnsi" w:hAnsiTheme="majorHAnsi" w:cstheme="majorHAnsi"/>
          <w:sz w:val="16"/>
        </w:rPr>
        <w:t xml:space="preserve"> </w:t>
      </w:r>
      <w:r w:rsidRPr="009A6333">
        <w:rPr>
          <w:rFonts w:asciiTheme="majorHAnsi" w:hAnsiTheme="majorHAnsi" w:cstheme="majorHAnsi"/>
          <w:vanish/>
          <w:sz w:val="16"/>
        </w:rPr>
        <w:t>my</w:t>
      </w:r>
      <w:r w:rsidRPr="006667E6">
        <w:rPr>
          <w:rFonts w:asciiTheme="majorHAnsi" w:hAnsiTheme="majorHAnsi" w:cstheme="majorHAnsi"/>
          <w:sz w:val="16"/>
        </w:rPr>
        <w:t xml:space="preserve"> </w:t>
      </w:r>
      <w:r w:rsidRPr="009A6333">
        <w:rPr>
          <w:rFonts w:asciiTheme="majorHAnsi" w:hAnsiTheme="majorHAnsi" w:cstheme="majorHAnsi"/>
          <w:vanish/>
          <w:sz w:val="16"/>
        </w:rPr>
        <w:t>life</w:t>
      </w:r>
      <w:r w:rsidRPr="006667E6">
        <w:rPr>
          <w:rFonts w:asciiTheme="majorHAnsi" w:hAnsiTheme="majorHAnsi" w:cstheme="majorHAnsi"/>
          <w:sz w:val="16"/>
        </w:rPr>
        <w:t xml:space="preserve"> </w:t>
      </w:r>
      <w:r w:rsidRPr="009A6333">
        <w:rPr>
          <w:rFonts w:asciiTheme="majorHAnsi" w:hAnsiTheme="majorHAnsi" w:cstheme="majorHAnsi"/>
          <w:vanish/>
          <w:sz w:val="16"/>
        </w:rPr>
        <w:t>trying</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make</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difference</w:t>
      </w:r>
      <w:r w:rsidRPr="006667E6">
        <w:rPr>
          <w:rFonts w:asciiTheme="majorHAnsi" w:hAnsiTheme="majorHAnsi" w:cstheme="majorHAnsi"/>
          <w:sz w:val="16"/>
        </w:rPr>
        <w:t xml:space="preserve"> </w:t>
      </w:r>
      <w:r w:rsidRPr="009A6333">
        <w:rPr>
          <w:rFonts w:asciiTheme="majorHAnsi" w:hAnsiTheme="majorHAnsi" w:cstheme="majorHAnsi"/>
          <w:vanish/>
          <w:sz w:val="16"/>
        </w:rPr>
        <w:t>I</w:t>
      </w:r>
      <w:r w:rsidRPr="006667E6">
        <w:rPr>
          <w:rFonts w:asciiTheme="majorHAnsi" w:hAnsiTheme="majorHAnsi" w:cstheme="majorHAnsi"/>
          <w:sz w:val="16"/>
        </w:rPr>
        <w:t xml:space="preserve"> </w:t>
      </w:r>
      <w:r w:rsidRPr="009A6333">
        <w:rPr>
          <w:rFonts w:asciiTheme="majorHAnsi" w:hAnsiTheme="majorHAnsi" w:cstheme="majorHAnsi"/>
          <w:vanish/>
          <w:sz w:val="16"/>
        </w:rPr>
        <w:t>imagined.</w:t>
      </w:r>
      <w:r w:rsidRPr="006667E6">
        <w:rPr>
          <w:rFonts w:asciiTheme="majorHAnsi" w:hAnsiTheme="majorHAnsi" w:cstheme="majorHAnsi"/>
          <w:sz w:val="16"/>
        </w:rPr>
        <w:t xml:space="preserve"> </w:t>
      </w:r>
      <w:r w:rsidRPr="009A6333">
        <w:rPr>
          <w:rStyle w:val="StyleUnderline"/>
          <w:rFonts w:asciiTheme="majorHAnsi" w:hAnsiTheme="majorHAnsi" w:cstheme="majorHAnsi"/>
          <w:vanish/>
          <w:sz w:val="16"/>
          <w:u w:val="none"/>
        </w:rPr>
        <w:t>One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fantasy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actually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does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make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greater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difference: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one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that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speaks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language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of</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political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power.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other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fantasy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disables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action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by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making</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one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laughingstock</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those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who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wield</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language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of</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power.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Fantasy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motivates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and</w:t>
      </w:r>
      <w:r w:rsidRPr="006667E6">
        <w:rPr>
          <w:rStyle w:val="StyleUnderline"/>
          <w:rFonts w:asciiTheme="majorHAnsi" w:hAnsiTheme="majorHAnsi" w:cstheme="majorHAnsi"/>
          <w:sz w:val="16"/>
          <w:u w:val="none"/>
        </w:rPr>
        <w:t xml:space="preserve"> </w:t>
      </w:r>
      <w:r w:rsidRPr="009A6333">
        <w:rPr>
          <w:rFonts w:asciiTheme="majorHAnsi" w:hAnsiTheme="majorHAnsi"/>
          <w:vanish/>
          <w:sz w:val="16"/>
        </w:rPr>
        <w:t>role-playing</w:t>
      </w:r>
      <w:r w:rsidRPr="006667E6">
        <w:rPr>
          <w:rFonts w:asciiTheme="majorHAnsi" w:hAnsiTheme="majorHAnsi"/>
          <w:sz w:val="16"/>
        </w:rPr>
        <w:t xml:space="preserve"> </w:t>
      </w:r>
      <w:r w:rsidRPr="009A6333">
        <w:rPr>
          <w:rFonts w:asciiTheme="majorHAnsi" w:hAnsiTheme="majorHAnsi"/>
          <w:vanish/>
          <w:sz w:val="16"/>
        </w:rPr>
        <w:t>trains</w:t>
      </w:r>
      <w:r w:rsidRPr="006667E6">
        <w:rPr>
          <w:rFonts w:asciiTheme="majorHAnsi" w:hAnsiTheme="majorHAnsi"/>
          <w:sz w:val="16"/>
        </w:rPr>
        <w:t xml:space="preserve"> </w:t>
      </w:r>
      <w:r w:rsidRPr="009A6333">
        <w:rPr>
          <w:rFonts w:asciiTheme="majorHAnsi" w:hAnsiTheme="majorHAnsi"/>
          <w:vanish/>
          <w:sz w:val="16"/>
        </w:rPr>
        <w:t>through</w:t>
      </w:r>
      <w:r w:rsidRPr="006667E6">
        <w:rPr>
          <w:rFonts w:asciiTheme="majorHAnsi" w:hAnsiTheme="majorHAnsi"/>
          <w:sz w:val="16"/>
        </w:rPr>
        <w:t xml:space="preserve"> </w:t>
      </w:r>
      <w:r w:rsidRPr="009A6333">
        <w:rPr>
          <w:rFonts w:asciiTheme="majorHAnsi" w:hAnsiTheme="majorHAnsi"/>
          <w:vanish/>
          <w:sz w:val="16"/>
        </w:rPr>
        <w:t>visualization</w:t>
      </w:r>
      <w:r w:rsidRPr="006667E6">
        <w:rPr>
          <w:rStyle w:val="Emphasis"/>
          <w:rFonts w:asciiTheme="majorHAnsi" w:hAnsiTheme="majorHAnsi"/>
          <w:highlight w:val="cyan"/>
        </w:rPr>
        <w:t>. Until we can imagine it, we cannot really do it</w:t>
      </w:r>
      <w:r w:rsidRPr="009A6333">
        <w:rPr>
          <w:rStyle w:val="StyleUnderline"/>
          <w:rFonts w:asciiTheme="majorHAnsi" w:hAnsiTheme="majorHAnsi" w:cstheme="majorHAnsi"/>
          <w:vanish/>
          <w:sz w:val="16"/>
          <w:u w:val="none"/>
        </w:rPr>
        <w: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Role-playing</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without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question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teaches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students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be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comfortable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with</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language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of</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power,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and</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that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language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paves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way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for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genuine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and</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effective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political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activism</w:t>
      </w:r>
      <w:r w:rsidRPr="009A6333">
        <w:rPr>
          <w:rFonts w:asciiTheme="majorHAnsi" w:hAnsiTheme="majorHAnsi" w:cstheme="majorHAnsi"/>
          <w:vanish/>
          <w:sz w:val="16"/>
        </w:rPr>
        <w:t>.</w:t>
      </w:r>
      <w:r w:rsidRPr="006667E6">
        <w:rPr>
          <w:rFonts w:asciiTheme="majorHAnsi" w:hAnsiTheme="majorHAnsi" w:cstheme="majorHAnsi"/>
          <w:sz w:val="16"/>
        </w:rPr>
        <w:t xml:space="preserve"> </w:t>
      </w:r>
      <w:r w:rsidRPr="009A6333">
        <w:rPr>
          <w:rFonts w:asciiTheme="majorHAnsi" w:hAnsiTheme="majorHAnsi" w:cstheme="majorHAnsi"/>
          <w:vanish/>
          <w:sz w:val="16"/>
        </w:rPr>
        <w:t>Debates</w:t>
      </w:r>
      <w:r w:rsidRPr="006667E6">
        <w:rPr>
          <w:rFonts w:asciiTheme="majorHAnsi" w:hAnsiTheme="majorHAnsi" w:cstheme="majorHAnsi"/>
          <w:sz w:val="16"/>
        </w:rPr>
        <w:t xml:space="preserve"> </w:t>
      </w:r>
      <w:r w:rsidRPr="009A6333">
        <w:rPr>
          <w:rFonts w:asciiTheme="majorHAnsi" w:hAnsiTheme="majorHAnsi" w:cstheme="majorHAnsi"/>
          <w:vanish/>
          <w:sz w:val="16"/>
        </w:rPr>
        <w:t>over</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relative</w:t>
      </w:r>
      <w:r w:rsidRPr="006667E6">
        <w:rPr>
          <w:rFonts w:asciiTheme="majorHAnsi" w:hAnsiTheme="majorHAnsi" w:cstheme="majorHAnsi"/>
          <w:sz w:val="16"/>
        </w:rPr>
        <w:t xml:space="preserve"> </w:t>
      </w:r>
      <w:r w:rsidRPr="009A6333">
        <w:rPr>
          <w:rFonts w:asciiTheme="majorHAnsi" w:hAnsiTheme="majorHAnsi" w:cstheme="majorHAnsi"/>
          <w:vanish/>
          <w:sz w:val="16"/>
        </w:rPr>
        <w:t>efficacy</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political</w:t>
      </w:r>
      <w:r w:rsidRPr="006667E6">
        <w:rPr>
          <w:rFonts w:asciiTheme="majorHAnsi" w:hAnsiTheme="majorHAnsi" w:cstheme="majorHAnsi"/>
          <w:sz w:val="16"/>
        </w:rPr>
        <w:t xml:space="preserve"> </w:t>
      </w:r>
      <w:r w:rsidRPr="009A6333">
        <w:rPr>
          <w:rFonts w:asciiTheme="majorHAnsi" w:hAnsiTheme="majorHAnsi" w:cstheme="majorHAnsi"/>
          <w:vanish/>
          <w:sz w:val="16"/>
        </w:rPr>
        <w:t>strategies</w:t>
      </w:r>
      <w:r w:rsidRPr="006667E6">
        <w:rPr>
          <w:rFonts w:asciiTheme="majorHAnsi" w:hAnsiTheme="majorHAnsi" w:cstheme="majorHAnsi"/>
          <w:sz w:val="16"/>
        </w:rPr>
        <w:t xml:space="preserve"> </w:t>
      </w:r>
      <w:r w:rsidRPr="009A6333">
        <w:rPr>
          <w:rFonts w:asciiTheme="majorHAnsi" w:hAnsiTheme="majorHAnsi" w:cstheme="majorHAnsi"/>
          <w:vanish/>
          <w:sz w:val="16"/>
        </w:rPr>
        <w:t>for</w:t>
      </w:r>
      <w:r w:rsidRPr="006667E6">
        <w:rPr>
          <w:rFonts w:asciiTheme="majorHAnsi" w:hAnsiTheme="majorHAnsi" w:cstheme="majorHAnsi"/>
          <w:sz w:val="16"/>
        </w:rPr>
        <w:t xml:space="preserve"> </w:t>
      </w:r>
      <w:r w:rsidRPr="009A6333">
        <w:rPr>
          <w:rFonts w:asciiTheme="majorHAnsi" w:hAnsiTheme="majorHAnsi" w:cstheme="majorHAnsi"/>
          <w:vanish/>
          <w:sz w:val="16"/>
        </w:rPr>
        <w:t>pro-social</w:t>
      </w:r>
      <w:r w:rsidRPr="006667E6">
        <w:rPr>
          <w:rFonts w:asciiTheme="majorHAnsi" w:hAnsiTheme="majorHAnsi" w:cstheme="majorHAnsi"/>
          <w:sz w:val="16"/>
        </w:rPr>
        <w:t xml:space="preserve"> </w:t>
      </w:r>
      <w:r w:rsidRPr="009A6333">
        <w:rPr>
          <w:rFonts w:asciiTheme="majorHAnsi" w:hAnsiTheme="majorHAnsi" w:cstheme="majorHAnsi"/>
          <w:vanish/>
          <w:sz w:val="16"/>
        </w:rPr>
        <w:t>change</w:t>
      </w:r>
      <w:r w:rsidRPr="006667E6">
        <w:rPr>
          <w:rFonts w:asciiTheme="majorHAnsi" w:hAnsiTheme="majorHAnsi" w:cstheme="majorHAnsi"/>
          <w:sz w:val="16"/>
        </w:rPr>
        <w:t xml:space="preserve"> </w:t>
      </w:r>
      <w:r w:rsidRPr="009A6333">
        <w:rPr>
          <w:rFonts w:asciiTheme="majorHAnsi" w:hAnsiTheme="majorHAnsi" w:cstheme="majorHAnsi"/>
          <w:vanish/>
          <w:sz w:val="16"/>
        </w:rPr>
        <w:t>must</w:t>
      </w:r>
      <w:r w:rsidRPr="006667E6">
        <w:rPr>
          <w:rFonts w:asciiTheme="majorHAnsi" w:hAnsiTheme="majorHAnsi" w:cstheme="majorHAnsi"/>
          <w:sz w:val="16"/>
        </w:rPr>
        <w:t xml:space="preserve"> </w:t>
      </w:r>
      <w:r w:rsidRPr="009A6333">
        <w:rPr>
          <w:rFonts w:asciiTheme="majorHAnsi" w:hAnsiTheme="majorHAnsi" w:cstheme="majorHAnsi"/>
          <w:vanish/>
          <w:sz w:val="16"/>
        </w:rPr>
        <w:t>confront</w:t>
      </w:r>
      <w:r w:rsidRPr="006667E6">
        <w:rPr>
          <w:rFonts w:asciiTheme="majorHAnsi" w:hAnsiTheme="majorHAnsi" w:cstheme="majorHAnsi"/>
          <w:sz w:val="16"/>
        </w:rPr>
        <w:t xml:space="preserve"> </w:t>
      </w:r>
      <w:r w:rsidRPr="009A6333">
        <w:rPr>
          <w:rFonts w:asciiTheme="majorHAnsi" w:hAnsiTheme="majorHAnsi" w:cstheme="majorHAnsi"/>
          <w:vanish/>
          <w:sz w:val="16"/>
        </w:rPr>
        <w:t>governmental</w:t>
      </w:r>
      <w:r w:rsidRPr="006667E6">
        <w:rPr>
          <w:rFonts w:asciiTheme="majorHAnsi" w:hAnsiTheme="majorHAnsi" w:cstheme="majorHAnsi"/>
          <w:sz w:val="16"/>
        </w:rPr>
        <w:t xml:space="preserve"> </w:t>
      </w:r>
      <w:r w:rsidRPr="009A6333">
        <w:rPr>
          <w:rFonts w:asciiTheme="majorHAnsi" w:hAnsiTheme="majorHAnsi" w:cstheme="majorHAnsi"/>
          <w:vanish/>
          <w:sz w:val="16"/>
        </w:rPr>
        <w:t>power</w:t>
      </w:r>
      <w:r w:rsidRPr="006667E6">
        <w:rPr>
          <w:rFonts w:asciiTheme="majorHAnsi" w:hAnsiTheme="majorHAnsi" w:cstheme="majorHAnsi"/>
          <w:sz w:val="16"/>
        </w:rPr>
        <w:t xml:space="preserve"> </w:t>
      </w:r>
      <w:r w:rsidRPr="009A6333">
        <w:rPr>
          <w:rFonts w:asciiTheme="majorHAnsi" w:hAnsiTheme="majorHAnsi" w:cstheme="majorHAnsi"/>
          <w:vanish/>
          <w:sz w:val="16"/>
        </w:rPr>
        <w:t>at</w:t>
      </w:r>
      <w:r w:rsidRPr="006667E6">
        <w:rPr>
          <w:rFonts w:asciiTheme="majorHAnsi" w:hAnsiTheme="majorHAnsi" w:cstheme="majorHAnsi"/>
          <w:sz w:val="16"/>
        </w:rPr>
        <w:t xml:space="preserve"> </w:t>
      </w:r>
      <w:r w:rsidRPr="009A6333">
        <w:rPr>
          <w:rFonts w:asciiTheme="majorHAnsi" w:hAnsiTheme="majorHAnsi" w:cstheme="majorHAnsi"/>
          <w:vanish/>
          <w:sz w:val="16"/>
        </w:rPr>
        <w:t>some</w:t>
      </w:r>
      <w:r w:rsidRPr="006667E6">
        <w:rPr>
          <w:rFonts w:asciiTheme="majorHAnsi" w:hAnsiTheme="majorHAnsi" w:cstheme="majorHAnsi"/>
          <w:sz w:val="16"/>
        </w:rPr>
        <w:t xml:space="preserve"> </w:t>
      </w:r>
      <w:r w:rsidRPr="009A6333">
        <w:rPr>
          <w:rFonts w:asciiTheme="majorHAnsi" w:hAnsiTheme="majorHAnsi" w:cstheme="majorHAnsi"/>
          <w:vanish/>
          <w:sz w:val="16"/>
        </w:rPr>
        <w:t>point.</w:t>
      </w:r>
      <w:r w:rsidRPr="006667E6">
        <w:rPr>
          <w:rFonts w:asciiTheme="majorHAnsi" w:hAnsiTheme="majorHAnsi" w:cstheme="majorHAnsi"/>
          <w:sz w:val="16"/>
        </w:rPr>
        <w:t xml:space="preserve"> </w:t>
      </w:r>
      <w:r w:rsidRPr="009A6333">
        <w:rPr>
          <w:rFonts w:asciiTheme="majorHAnsi" w:hAnsiTheme="majorHAnsi" w:cstheme="majorHAnsi"/>
          <w:vanish/>
          <w:sz w:val="16"/>
        </w:rPr>
        <w:t>There</w:t>
      </w:r>
      <w:r w:rsidRPr="006667E6">
        <w:rPr>
          <w:rFonts w:asciiTheme="majorHAnsi" w:hAnsiTheme="majorHAnsi" w:cstheme="majorHAnsi"/>
          <w:sz w:val="16"/>
        </w:rPr>
        <w:t xml:space="preserve"> </w:t>
      </w:r>
      <w:r w:rsidRPr="009A6333">
        <w:rPr>
          <w:rFonts w:asciiTheme="majorHAnsi" w:hAnsiTheme="majorHAnsi" w:cstheme="majorHAnsi"/>
          <w:vanish/>
          <w:sz w:val="16"/>
        </w:rPr>
        <w:t>is</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fallacy</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arguing</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movements</w:t>
      </w:r>
      <w:r w:rsidRPr="006667E6">
        <w:rPr>
          <w:rFonts w:asciiTheme="majorHAnsi" w:hAnsiTheme="majorHAnsi" w:cstheme="majorHAnsi"/>
          <w:sz w:val="16"/>
        </w:rPr>
        <w:t xml:space="preserve"> </w:t>
      </w:r>
      <w:r w:rsidRPr="009A6333">
        <w:rPr>
          <w:rFonts w:asciiTheme="majorHAnsi" w:hAnsiTheme="majorHAnsi" w:cstheme="majorHAnsi"/>
          <w:vanish/>
          <w:sz w:val="16"/>
        </w:rPr>
        <w:t>represent</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better</w:t>
      </w:r>
      <w:r w:rsidRPr="006667E6">
        <w:rPr>
          <w:rFonts w:asciiTheme="majorHAnsi" w:hAnsiTheme="majorHAnsi" w:cstheme="majorHAnsi"/>
          <w:sz w:val="16"/>
        </w:rPr>
        <w:t xml:space="preserve"> </w:t>
      </w:r>
      <w:r w:rsidRPr="009A6333">
        <w:rPr>
          <w:rFonts w:asciiTheme="majorHAnsi" w:hAnsiTheme="majorHAnsi" w:cstheme="majorHAnsi"/>
          <w:vanish/>
          <w:sz w:val="16"/>
        </w:rPr>
        <w:t>political</w:t>
      </w:r>
      <w:r w:rsidRPr="006667E6">
        <w:rPr>
          <w:rFonts w:asciiTheme="majorHAnsi" w:hAnsiTheme="majorHAnsi" w:cstheme="majorHAnsi"/>
          <w:sz w:val="16"/>
        </w:rPr>
        <w:t xml:space="preserve"> </w:t>
      </w:r>
      <w:r w:rsidRPr="009A6333">
        <w:rPr>
          <w:rFonts w:asciiTheme="majorHAnsi" w:hAnsiTheme="majorHAnsi" w:cstheme="majorHAnsi"/>
          <w:vanish/>
          <w:sz w:val="16"/>
        </w:rPr>
        <w:t>strategy</w:t>
      </w:r>
      <w:r w:rsidRPr="006667E6">
        <w:rPr>
          <w:rFonts w:asciiTheme="majorHAnsi" w:hAnsiTheme="majorHAnsi" w:cstheme="majorHAnsi"/>
          <w:sz w:val="16"/>
        </w:rPr>
        <w:t xml:space="preserve"> </w:t>
      </w:r>
      <w:r w:rsidRPr="009A6333">
        <w:rPr>
          <w:rFonts w:asciiTheme="majorHAnsi" w:hAnsiTheme="majorHAnsi" w:cstheme="majorHAnsi"/>
          <w:vanish/>
          <w:sz w:val="16"/>
        </w:rPr>
        <w:t>than</w:t>
      </w:r>
      <w:r w:rsidRPr="006667E6">
        <w:rPr>
          <w:rFonts w:asciiTheme="majorHAnsi" w:hAnsiTheme="majorHAnsi" w:cstheme="majorHAnsi"/>
          <w:sz w:val="16"/>
        </w:rPr>
        <w:t xml:space="preserve"> </w:t>
      </w:r>
      <w:r w:rsidRPr="009A6333">
        <w:rPr>
          <w:rFonts w:asciiTheme="majorHAnsi" w:hAnsiTheme="majorHAnsi" w:cstheme="majorHAnsi"/>
          <w:vanish/>
          <w:sz w:val="16"/>
        </w:rPr>
        <w:t>voting</w:t>
      </w:r>
      <w:r w:rsidRPr="006667E6">
        <w:rPr>
          <w:rFonts w:asciiTheme="majorHAnsi" w:hAnsiTheme="majorHAnsi" w:cstheme="majorHAnsi"/>
          <w:sz w:val="16"/>
        </w:rPr>
        <w:t xml:space="preserve"> </w:t>
      </w:r>
      <w:r w:rsidRPr="009A6333">
        <w:rPr>
          <w:rFonts w:asciiTheme="majorHAnsi" w:hAnsiTheme="majorHAnsi" w:cstheme="majorHAnsi"/>
          <w:vanish/>
          <w:sz w:val="16"/>
        </w:rPr>
        <w:t>and</w:t>
      </w:r>
      <w:r w:rsidRPr="006667E6">
        <w:rPr>
          <w:rFonts w:asciiTheme="majorHAnsi" w:hAnsiTheme="majorHAnsi" w:cstheme="majorHAnsi"/>
          <w:sz w:val="16"/>
        </w:rPr>
        <w:t xml:space="preserve"> </w:t>
      </w:r>
      <w:r w:rsidRPr="009A6333">
        <w:rPr>
          <w:rFonts w:asciiTheme="majorHAnsi" w:hAnsiTheme="majorHAnsi" w:cstheme="majorHAnsi"/>
          <w:vanish/>
          <w:sz w:val="16"/>
        </w:rPr>
        <w:t>person-to-person</w:t>
      </w:r>
      <w:r w:rsidRPr="006667E6">
        <w:rPr>
          <w:rFonts w:asciiTheme="majorHAnsi" w:hAnsiTheme="majorHAnsi" w:cstheme="majorHAnsi"/>
          <w:sz w:val="16"/>
        </w:rPr>
        <w:t xml:space="preserve"> </w:t>
      </w:r>
      <w:r w:rsidRPr="009A6333">
        <w:rPr>
          <w:rFonts w:asciiTheme="majorHAnsi" w:hAnsiTheme="majorHAnsi" w:cstheme="majorHAnsi"/>
          <w:vanish/>
          <w:sz w:val="16"/>
        </w:rPr>
        <w:t>advocacy.</w:t>
      </w:r>
      <w:r w:rsidRPr="006667E6">
        <w:rPr>
          <w:rFonts w:asciiTheme="majorHAnsi" w:hAnsiTheme="majorHAnsi" w:cstheme="majorHAnsi"/>
          <w:sz w:val="16"/>
        </w:rPr>
        <w:t xml:space="preserve"> </w:t>
      </w:r>
      <w:r w:rsidRPr="009A6333">
        <w:rPr>
          <w:rFonts w:asciiTheme="majorHAnsi" w:hAnsiTheme="majorHAnsi" w:cstheme="majorHAnsi"/>
          <w:vanish/>
          <w:sz w:val="16"/>
        </w:rPr>
        <w:t>Sure,</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full-scale</w:t>
      </w:r>
      <w:r w:rsidRPr="006667E6">
        <w:rPr>
          <w:rFonts w:asciiTheme="majorHAnsi" w:hAnsiTheme="majorHAnsi" w:cstheme="majorHAnsi"/>
          <w:sz w:val="16"/>
        </w:rPr>
        <w:t xml:space="preserve"> </w:t>
      </w:r>
      <w:r w:rsidRPr="009A6333">
        <w:rPr>
          <w:rFonts w:asciiTheme="majorHAnsi" w:hAnsiTheme="majorHAnsi" w:cstheme="majorHAnsi"/>
          <w:vanish/>
          <w:sz w:val="16"/>
        </w:rPr>
        <w:t>movement</w:t>
      </w:r>
      <w:r w:rsidRPr="006667E6">
        <w:rPr>
          <w:rFonts w:asciiTheme="majorHAnsi" w:hAnsiTheme="majorHAnsi" w:cstheme="majorHAnsi"/>
          <w:sz w:val="16"/>
        </w:rPr>
        <w:t xml:space="preserve"> </w:t>
      </w:r>
      <w:r w:rsidRPr="009A6333">
        <w:rPr>
          <w:rFonts w:asciiTheme="majorHAnsi" w:hAnsiTheme="majorHAnsi" w:cstheme="majorHAnsi"/>
          <w:vanish/>
          <w:sz w:val="16"/>
        </w:rPr>
        <w:t>would</w:t>
      </w:r>
      <w:r w:rsidRPr="006667E6">
        <w:rPr>
          <w:rFonts w:asciiTheme="majorHAnsi" w:hAnsiTheme="majorHAnsi" w:cstheme="majorHAnsi"/>
          <w:sz w:val="16"/>
        </w:rPr>
        <w:t xml:space="preserve"> </w:t>
      </w:r>
      <w:r w:rsidRPr="009A6333">
        <w:rPr>
          <w:rFonts w:asciiTheme="majorHAnsi" w:hAnsiTheme="majorHAnsi" w:cstheme="majorHAnsi"/>
          <w:vanish/>
          <w:sz w:val="16"/>
        </w:rPr>
        <w:t>be</w:t>
      </w:r>
      <w:r w:rsidRPr="006667E6">
        <w:rPr>
          <w:rFonts w:asciiTheme="majorHAnsi" w:hAnsiTheme="majorHAnsi" w:cstheme="majorHAnsi"/>
          <w:sz w:val="16"/>
        </w:rPr>
        <w:t xml:space="preserve"> </w:t>
      </w:r>
      <w:r w:rsidRPr="009A6333">
        <w:rPr>
          <w:rFonts w:asciiTheme="majorHAnsi" w:hAnsiTheme="majorHAnsi" w:cstheme="majorHAnsi"/>
          <w:vanish/>
          <w:sz w:val="16"/>
        </w:rPr>
        <w:t>better</w:t>
      </w:r>
      <w:r w:rsidRPr="006667E6">
        <w:rPr>
          <w:rFonts w:asciiTheme="majorHAnsi" w:hAnsiTheme="majorHAnsi" w:cstheme="majorHAnsi"/>
          <w:sz w:val="16"/>
        </w:rPr>
        <w:t xml:space="preserve"> </w:t>
      </w:r>
      <w:r w:rsidRPr="009A6333">
        <w:rPr>
          <w:rFonts w:asciiTheme="majorHAnsi" w:hAnsiTheme="majorHAnsi" w:cstheme="majorHAnsi"/>
          <w:vanish/>
          <w:sz w:val="16"/>
        </w:rPr>
        <w:t>than</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limited</w:t>
      </w:r>
      <w:r w:rsidRPr="006667E6">
        <w:rPr>
          <w:rFonts w:asciiTheme="majorHAnsi" w:hAnsiTheme="majorHAnsi" w:cstheme="majorHAnsi"/>
          <w:sz w:val="16"/>
        </w:rPr>
        <w:t xml:space="preserve"> </w:t>
      </w:r>
      <w:r w:rsidRPr="009A6333">
        <w:rPr>
          <w:rFonts w:asciiTheme="majorHAnsi" w:hAnsiTheme="majorHAnsi" w:cstheme="majorHAnsi"/>
          <w:vanish/>
          <w:sz w:val="16"/>
        </w:rPr>
        <w:t>voice</w:t>
      </w:r>
      <w:r w:rsidRPr="006667E6">
        <w:rPr>
          <w:rFonts w:asciiTheme="majorHAnsi" w:hAnsiTheme="majorHAnsi" w:cstheme="majorHAnsi"/>
          <w:sz w:val="16"/>
        </w:rPr>
        <w:t xml:space="preserve"> </w:t>
      </w:r>
      <w:r w:rsidRPr="009A6333">
        <w:rPr>
          <w:rFonts w:asciiTheme="majorHAnsi" w:hAnsiTheme="majorHAnsi" w:cstheme="majorHAnsi"/>
          <w:vanish/>
          <w:sz w:val="16"/>
        </w:rPr>
        <w:t>I</w:t>
      </w:r>
      <w:r w:rsidRPr="006667E6">
        <w:rPr>
          <w:rFonts w:asciiTheme="majorHAnsi" w:hAnsiTheme="majorHAnsi" w:cstheme="majorHAnsi"/>
          <w:sz w:val="16"/>
        </w:rPr>
        <w:t xml:space="preserve"> </w:t>
      </w:r>
      <w:r w:rsidRPr="009A6333">
        <w:rPr>
          <w:rFonts w:asciiTheme="majorHAnsi" w:hAnsiTheme="majorHAnsi" w:cstheme="majorHAnsi"/>
          <w:vanish/>
          <w:sz w:val="16"/>
        </w:rPr>
        <w:t>have</w:t>
      </w:r>
      <w:r w:rsidRPr="006667E6">
        <w:rPr>
          <w:rFonts w:asciiTheme="majorHAnsi" w:hAnsiTheme="majorHAnsi" w:cstheme="majorHAnsi"/>
          <w:sz w:val="16"/>
        </w:rPr>
        <w:t xml:space="preserve"> </w:t>
      </w:r>
      <w:r w:rsidRPr="009A6333">
        <w:rPr>
          <w:rFonts w:asciiTheme="majorHAnsi" w:hAnsiTheme="majorHAnsi" w:cstheme="majorHAnsi"/>
          <w:vanish/>
          <w:sz w:val="16"/>
        </w:rPr>
        <w:t>as</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participating</w:t>
      </w:r>
      <w:r w:rsidRPr="006667E6">
        <w:rPr>
          <w:rFonts w:asciiTheme="majorHAnsi" w:hAnsiTheme="majorHAnsi" w:cstheme="majorHAnsi"/>
          <w:sz w:val="16"/>
        </w:rPr>
        <w:t xml:space="preserve"> </w:t>
      </w:r>
      <w:r w:rsidRPr="009A6333">
        <w:rPr>
          <w:rFonts w:asciiTheme="majorHAnsi" w:hAnsiTheme="majorHAnsi" w:cstheme="majorHAnsi"/>
          <w:vanish/>
          <w:sz w:val="16"/>
        </w:rPr>
        <w:t>citizen</w:t>
      </w:r>
      <w:r w:rsidRPr="006667E6">
        <w:rPr>
          <w:rFonts w:asciiTheme="majorHAnsi" w:hAnsiTheme="majorHAnsi" w:cstheme="majorHAnsi"/>
          <w:sz w:val="16"/>
        </w:rPr>
        <w:t xml:space="preserve"> </w:t>
      </w:r>
      <w:r w:rsidRPr="009A6333">
        <w:rPr>
          <w:rFonts w:asciiTheme="majorHAnsi" w:hAnsiTheme="majorHAnsi" w:cstheme="majorHAnsi"/>
          <w:vanish/>
          <w:sz w:val="16"/>
        </w:rPr>
        <w:t>going</w:t>
      </w:r>
      <w:r w:rsidRPr="006667E6">
        <w:rPr>
          <w:rFonts w:asciiTheme="majorHAnsi" w:hAnsiTheme="majorHAnsi" w:cstheme="majorHAnsi"/>
          <w:sz w:val="16"/>
        </w:rPr>
        <w:t xml:space="preserve"> </w:t>
      </w:r>
      <w:r w:rsidRPr="009A6333">
        <w:rPr>
          <w:rFonts w:asciiTheme="majorHAnsi" w:hAnsiTheme="majorHAnsi" w:cstheme="majorHAnsi"/>
          <w:vanish/>
          <w:sz w:val="16"/>
        </w:rPr>
        <w:t>from</w:t>
      </w:r>
      <w:r w:rsidRPr="006667E6">
        <w:rPr>
          <w:rFonts w:asciiTheme="majorHAnsi" w:hAnsiTheme="majorHAnsi" w:cstheme="majorHAnsi"/>
          <w:sz w:val="16"/>
        </w:rPr>
        <w:t xml:space="preserve"> </w:t>
      </w:r>
      <w:r w:rsidRPr="009A6333">
        <w:rPr>
          <w:rFonts w:asciiTheme="majorHAnsi" w:hAnsiTheme="majorHAnsi" w:cstheme="majorHAnsi"/>
          <w:vanish/>
          <w:sz w:val="16"/>
        </w:rPr>
        <w:t>door</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door</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campaign,</w:t>
      </w:r>
      <w:r w:rsidRPr="006667E6">
        <w:rPr>
          <w:rFonts w:asciiTheme="majorHAnsi" w:hAnsiTheme="majorHAnsi" w:cstheme="majorHAnsi"/>
          <w:sz w:val="16"/>
        </w:rPr>
        <w:t xml:space="preserve"> </w:t>
      </w:r>
      <w:r w:rsidRPr="009A6333">
        <w:rPr>
          <w:rFonts w:asciiTheme="majorHAnsi" w:hAnsiTheme="majorHAnsi" w:cstheme="majorHAnsi"/>
          <w:vanish/>
          <w:sz w:val="16"/>
        </w:rPr>
        <w:t>but</w:t>
      </w:r>
      <w:r w:rsidRPr="006667E6">
        <w:rPr>
          <w:rFonts w:asciiTheme="majorHAnsi" w:hAnsiTheme="majorHAnsi" w:cstheme="majorHAnsi"/>
          <w:sz w:val="16"/>
        </w:rPr>
        <w:t xml:space="preserve"> </w:t>
      </w:r>
      <w:r w:rsidRPr="009A6333">
        <w:rPr>
          <w:rFonts w:asciiTheme="majorHAnsi" w:hAnsiTheme="majorHAnsi" w:cstheme="majorHAnsi"/>
          <w:vanish/>
          <w:sz w:val="16"/>
        </w:rPr>
        <w:t>so</w:t>
      </w:r>
      <w:r w:rsidRPr="006667E6">
        <w:rPr>
          <w:rFonts w:asciiTheme="majorHAnsi" w:hAnsiTheme="majorHAnsi" w:cstheme="majorHAnsi"/>
          <w:sz w:val="16"/>
        </w:rPr>
        <w:t xml:space="preserve"> </w:t>
      </w:r>
      <w:r w:rsidRPr="009A6333">
        <w:rPr>
          <w:rFonts w:asciiTheme="majorHAnsi" w:hAnsiTheme="majorHAnsi" w:cstheme="majorHAnsi"/>
          <w:vanish/>
          <w:sz w:val="16"/>
        </w:rPr>
        <w:t>would</w:t>
      </w:r>
      <w:r w:rsidRPr="006667E6">
        <w:rPr>
          <w:rFonts w:asciiTheme="majorHAnsi" w:hAnsiTheme="majorHAnsi" w:cstheme="majorHAnsi"/>
          <w:sz w:val="16"/>
        </w:rPr>
        <w:t xml:space="preserve"> </w:t>
      </w:r>
      <w:r w:rsidRPr="009A6333">
        <w:rPr>
          <w:rFonts w:asciiTheme="majorHAnsi" w:hAnsiTheme="majorHAnsi" w:cstheme="majorHAnsi"/>
          <w:vanish/>
          <w:sz w:val="16"/>
        </w:rPr>
        <w:t>full-scale</w:t>
      </w:r>
      <w:r w:rsidRPr="006667E6">
        <w:rPr>
          <w:rFonts w:asciiTheme="majorHAnsi" w:hAnsiTheme="majorHAnsi" w:cstheme="majorHAnsi"/>
          <w:sz w:val="16"/>
        </w:rPr>
        <w:t xml:space="preserve"> </w:t>
      </w:r>
      <w:r w:rsidRPr="009A6333">
        <w:rPr>
          <w:rFonts w:asciiTheme="majorHAnsi" w:hAnsiTheme="majorHAnsi" w:cstheme="majorHAnsi"/>
          <w:vanish/>
          <w:sz w:val="16"/>
        </w:rPr>
        <w:t>government</w:t>
      </w:r>
      <w:r w:rsidRPr="006667E6">
        <w:rPr>
          <w:rFonts w:asciiTheme="majorHAnsi" w:hAnsiTheme="majorHAnsi" w:cstheme="majorHAnsi"/>
          <w:sz w:val="16"/>
        </w:rPr>
        <w:t xml:space="preserve"> </w:t>
      </w:r>
      <w:r w:rsidRPr="009A6333">
        <w:rPr>
          <w:rFonts w:asciiTheme="majorHAnsi" w:hAnsiTheme="majorHAnsi" w:cstheme="majorHAnsi"/>
          <w:vanish/>
          <w:sz w:val="16"/>
        </w:rPr>
        <w:t>action.</w:t>
      </w:r>
      <w:r w:rsidRPr="006667E6">
        <w:rPr>
          <w:rFonts w:asciiTheme="majorHAnsi" w:hAnsiTheme="majorHAnsi" w:cstheme="majorHAnsi"/>
          <w:sz w:val="16"/>
        </w:rPr>
        <w:t xml:space="preserve"> </w:t>
      </w:r>
      <w:r w:rsidRPr="009A6333">
        <w:rPr>
          <w:rFonts w:asciiTheme="majorHAnsi" w:hAnsiTheme="majorHAnsi" w:cstheme="majorHAnsi"/>
          <w:vanish/>
          <w:sz w:val="16"/>
        </w:rPr>
        <w:t>Unfortunately,</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gap</w:t>
      </w:r>
      <w:r w:rsidRPr="006667E6">
        <w:rPr>
          <w:rFonts w:asciiTheme="majorHAnsi" w:hAnsiTheme="majorHAnsi" w:cstheme="majorHAnsi"/>
          <w:sz w:val="16"/>
        </w:rPr>
        <w:t xml:space="preserve"> </w:t>
      </w:r>
      <w:r w:rsidRPr="009A6333">
        <w:rPr>
          <w:rFonts w:asciiTheme="majorHAnsi" w:hAnsiTheme="majorHAnsi" w:cstheme="majorHAnsi"/>
          <w:vanish/>
          <w:sz w:val="16"/>
        </w:rPr>
        <w:t>between</w:t>
      </w:r>
      <w:r w:rsidRPr="006667E6">
        <w:rPr>
          <w:rFonts w:asciiTheme="majorHAnsi" w:hAnsiTheme="majorHAnsi" w:cstheme="majorHAnsi"/>
          <w:sz w:val="16"/>
        </w:rPr>
        <w:t xml:space="preserve"> </w:t>
      </w:r>
      <w:r w:rsidRPr="009A6333">
        <w:rPr>
          <w:rFonts w:asciiTheme="majorHAnsi" w:hAnsiTheme="majorHAnsi" w:cstheme="majorHAnsi"/>
          <w:vanish/>
          <w:sz w:val="16"/>
        </w:rPr>
        <w:t>my</w:t>
      </w:r>
      <w:r w:rsidRPr="006667E6">
        <w:rPr>
          <w:rFonts w:asciiTheme="majorHAnsi" w:hAnsiTheme="majorHAnsi" w:cstheme="majorHAnsi"/>
          <w:sz w:val="16"/>
        </w:rPr>
        <w:t xml:space="preserve"> </w:t>
      </w:r>
      <w:r w:rsidRPr="009A6333">
        <w:rPr>
          <w:rFonts w:asciiTheme="majorHAnsi" w:hAnsiTheme="majorHAnsi" w:cstheme="majorHAnsi"/>
          <w:vanish/>
          <w:sz w:val="16"/>
        </w:rPr>
        <w:t>individual</w:t>
      </w:r>
      <w:r w:rsidRPr="006667E6">
        <w:rPr>
          <w:rFonts w:asciiTheme="majorHAnsi" w:hAnsiTheme="majorHAnsi" w:cstheme="majorHAnsi"/>
          <w:sz w:val="16"/>
        </w:rPr>
        <w:t xml:space="preserve"> </w:t>
      </w:r>
      <w:r w:rsidRPr="009A6333">
        <w:rPr>
          <w:rFonts w:asciiTheme="majorHAnsi" w:hAnsiTheme="majorHAnsi" w:cstheme="majorHAnsi"/>
          <w:vanish/>
          <w:sz w:val="16"/>
        </w:rPr>
        <w:t>decision</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pursue</w:t>
      </w:r>
      <w:r w:rsidRPr="006667E6">
        <w:rPr>
          <w:rFonts w:asciiTheme="majorHAnsi" w:hAnsiTheme="majorHAnsi" w:cstheme="majorHAnsi"/>
          <w:sz w:val="16"/>
        </w:rPr>
        <w:t xml:space="preserve"> </w:t>
      </w:r>
      <w:r w:rsidRPr="009A6333">
        <w:rPr>
          <w:rFonts w:asciiTheme="majorHAnsi" w:hAnsiTheme="majorHAnsi" w:cstheme="majorHAnsi"/>
          <w:vanish/>
          <w:sz w:val="16"/>
        </w:rPr>
        <w:t>movement</w:t>
      </w:r>
      <w:r w:rsidRPr="006667E6">
        <w:rPr>
          <w:rFonts w:asciiTheme="majorHAnsi" w:hAnsiTheme="majorHAnsi" w:cstheme="majorHAnsi"/>
          <w:sz w:val="16"/>
        </w:rPr>
        <w:t xml:space="preserve"> </w:t>
      </w:r>
      <w:r w:rsidRPr="009A6333">
        <w:rPr>
          <w:rFonts w:asciiTheme="majorHAnsi" w:hAnsiTheme="majorHAnsi" w:cstheme="majorHAnsi"/>
          <w:vanish/>
          <w:sz w:val="16"/>
        </w:rPr>
        <w:t>politics</w:t>
      </w:r>
      <w:r w:rsidRPr="006667E6">
        <w:rPr>
          <w:rFonts w:asciiTheme="majorHAnsi" w:hAnsiTheme="majorHAnsi" w:cstheme="majorHAnsi"/>
          <w:sz w:val="16"/>
        </w:rPr>
        <w:t xml:space="preserve"> </w:t>
      </w:r>
      <w:r w:rsidRPr="009A6333">
        <w:rPr>
          <w:rFonts w:asciiTheme="majorHAnsi" w:hAnsiTheme="majorHAnsi" w:cstheme="majorHAnsi"/>
          <w:vanish/>
          <w:sz w:val="16"/>
        </w:rPr>
        <w:t>and</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emergence</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full-scale</w:t>
      </w:r>
      <w:r w:rsidRPr="006667E6">
        <w:rPr>
          <w:rFonts w:asciiTheme="majorHAnsi" w:hAnsiTheme="majorHAnsi" w:cstheme="majorHAnsi"/>
          <w:sz w:val="16"/>
        </w:rPr>
        <w:t xml:space="preserve"> </w:t>
      </w:r>
      <w:r w:rsidRPr="009A6333">
        <w:rPr>
          <w:rFonts w:asciiTheme="majorHAnsi" w:hAnsiTheme="majorHAnsi" w:cstheme="majorHAnsi"/>
          <w:vanish/>
          <w:sz w:val="16"/>
        </w:rPr>
        <w:t>movement</w:t>
      </w:r>
      <w:r w:rsidRPr="006667E6">
        <w:rPr>
          <w:rFonts w:asciiTheme="majorHAnsi" w:hAnsiTheme="majorHAnsi" w:cstheme="majorHAnsi"/>
          <w:sz w:val="16"/>
        </w:rPr>
        <w:t xml:space="preserve"> </w:t>
      </w:r>
      <w:r w:rsidRPr="009A6333">
        <w:rPr>
          <w:rFonts w:asciiTheme="majorHAnsi" w:hAnsiTheme="majorHAnsi" w:cstheme="majorHAnsi"/>
          <w:vanish/>
          <w:sz w:val="16"/>
        </w:rPr>
        <w:t>is</w:t>
      </w:r>
      <w:r w:rsidRPr="006667E6">
        <w:rPr>
          <w:rFonts w:asciiTheme="majorHAnsi" w:hAnsiTheme="majorHAnsi" w:cstheme="majorHAnsi"/>
          <w:sz w:val="16"/>
        </w:rPr>
        <w:t xml:space="preserve"> </w:t>
      </w:r>
      <w:r w:rsidRPr="009A6333">
        <w:rPr>
          <w:rFonts w:asciiTheme="majorHAnsi" w:hAnsiTheme="majorHAnsi" w:cstheme="majorHAnsi"/>
          <w:vanish/>
          <w:sz w:val="16"/>
        </w:rPr>
        <w:t>at</w:t>
      </w:r>
      <w:r w:rsidRPr="006667E6">
        <w:rPr>
          <w:rFonts w:asciiTheme="majorHAnsi" w:hAnsiTheme="majorHAnsi" w:cstheme="majorHAnsi"/>
          <w:sz w:val="16"/>
        </w:rPr>
        <w:t xml:space="preserve"> </w:t>
      </w:r>
      <w:r w:rsidRPr="009A6333">
        <w:rPr>
          <w:rFonts w:asciiTheme="majorHAnsi" w:hAnsiTheme="majorHAnsi" w:cstheme="majorHAnsi"/>
          <w:vanish/>
          <w:sz w:val="16"/>
        </w:rPr>
        <w:t>least</w:t>
      </w:r>
      <w:r w:rsidRPr="006667E6">
        <w:rPr>
          <w:rFonts w:asciiTheme="majorHAnsi" w:hAnsiTheme="majorHAnsi" w:cstheme="majorHAnsi"/>
          <w:sz w:val="16"/>
        </w:rPr>
        <w:t xml:space="preserve"> </w:t>
      </w:r>
      <w:r w:rsidRPr="009A6333">
        <w:rPr>
          <w:rFonts w:asciiTheme="majorHAnsi" w:hAnsiTheme="majorHAnsi" w:cstheme="majorHAnsi"/>
          <w:vanish/>
          <w:sz w:val="16"/>
        </w:rPr>
        <w:t>as</w:t>
      </w:r>
      <w:r w:rsidRPr="006667E6">
        <w:rPr>
          <w:rFonts w:asciiTheme="majorHAnsi" w:hAnsiTheme="majorHAnsi" w:cstheme="majorHAnsi"/>
          <w:sz w:val="16"/>
        </w:rPr>
        <w:t xml:space="preserve"> </w:t>
      </w:r>
      <w:r w:rsidRPr="009A6333">
        <w:rPr>
          <w:rFonts w:asciiTheme="majorHAnsi" w:hAnsiTheme="majorHAnsi" w:cstheme="majorHAnsi"/>
          <w:vanish/>
          <w:sz w:val="16"/>
        </w:rPr>
        <w:t>great</w:t>
      </w:r>
      <w:r w:rsidRPr="006667E6">
        <w:rPr>
          <w:rFonts w:asciiTheme="majorHAnsi" w:hAnsiTheme="majorHAnsi" w:cstheme="majorHAnsi"/>
          <w:sz w:val="16"/>
        </w:rPr>
        <w:t xml:space="preserve"> </w:t>
      </w:r>
      <w:r w:rsidRPr="009A6333">
        <w:rPr>
          <w:rFonts w:asciiTheme="majorHAnsi" w:hAnsiTheme="majorHAnsi" w:cstheme="majorHAnsi"/>
          <w:vanish/>
          <w:sz w:val="16"/>
        </w:rPr>
        <w:t>as</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gap</w:t>
      </w:r>
      <w:r w:rsidRPr="006667E6">
        <w:rPr>
          <w:rFonts w:asciiTheme="majorHAnsi" w:hAnsiTheme="majorHAnsi" w:cstheme="majorHAnsi"/>
          <w:sz w:val="16"/>
        </w:rPr>
        <w:t xml:space="preserve"> </w:t>
      </w:r>
      <w:r w:rsidRPr="009A6333">
        <w:rPr>
          <w:rFonts w:asciiTheme="majorHAnsi" w:hAnsiTheme="majorHAnsi" w:cstheme="majorHAnsi"/>
          <w:vanish/>
          <w:sz w:val="16"/>
        </w:rPr>
        <w:t>between</w:t>
      </w:r>
      <w:r w:rsidRPr="006667E6">
        <w:rPr>
          <w:rFonts w:asciiTheme="majorHAnsi" w:hAnsiTheme="majorHAnsi" w:cstheme="majorHAnsi"/>
          <w:sz w:val="16"/>
        </w:rPr>
        <w:t xml:space="preserve"> </w:t>
      </w:r>
      <w:r w:rsidRPr="009A6333">
        <w:rPr>
          <w:rFonts w:asciiTheme="majorHAnsi" w:hAnsiTheme="majorHAnsi" w:cstheme="majorHAnsi"/>
          <w:vanish/>
          <w:sz w:val="16"/>
        </w:rPr>
        <w:t>my</w:t>
      </w:r>
      <w:r w:rsidRPr="006667E6">
        <w:rPr>
          <w:rFonts w:asciiTheme="majorHAnsi" w:hAnsiTheme="majorHAnsi" w:cstheme="majorHAnsi"/>
          <w:sz w:val="16"/>
        </w:rPr>
        <w:t xml:space="preserve"> </w:t>
      </w:r>
      <w:r w:rsidRPr="009A6333">
        <w:rPr>
          <w:rFonts w:asciiTheme="majorHAnsi" w:hAnsiTheme="majorHAnsi" w:cstheme="majorHAnsi"/>
          <w:vanish/>
          <w:sz w:val="16"/>
        </w:rPr>
        <w:t>vote</w:t>
      </w:r>
      <w:r w:rsidRPr="006667E6">
        <w:rPr>
          <w:rFonts w:asciiTheme="majorHAnsi" w:hAnsiTheme="majorHAnsi" w:cstheme="majorHAnsi"/>
          <w:sz w:val="16"/>
        </w:rPr>
        <w:t xml:space="preserve"> </w:t>
      </w:r>
      <w:r w:rsidRPr="009A6333">
        <w:rPr>
          <w:rFonts w:asciiTheme="majorHAnsi" w:hAnsiTheme="majorHAnsi" w:cstheme="majorHAnsi"/>
          <w:vanish/>
          <w:sz w:val="16"/>
        </w:rPr>
        <w:t>and</w:t>
      </w:r>
      <w:r w:rsidRPr="006667E6">
        <w:rPr>
          <w:rFonts w:asciiTheme="majorHAnsi" w:hAnsiTheme="majorHAnsi" w:cstheme="majorHAnsi"/>
          <w:sz w:val="16"/>
        </w:rPr>
        <w:t xml:space="preserve"> </w:t>
      </w:r>
      <w:r w:rsidRPr="009A6333">
        <w:rPr>
          <w:rFonts w:asciiTheme="majorHAnsi" w:hAnsiTheme="majorHAnsi" w:cstheme="majorHAnsi"/>
          <w:vanish/>
          <w:sz w:val="16"/>
        </w:rPr>
        <w:t>democratic</w:t>
      </w:r>
      <w:r w:rsidRPr="006667E6">
        <w:rPr>
          <w:rFonts w:asciiTheme="majorHAnsi" w:hAnsiTheme="majorHAnsi" w:cstheme="majorHAnsi"/>
          <w:sz w:val="16"/>
        </w:rPr>
        <w:t xml:space="preserve"> </w:t>
      </w:r>
      <w:r w:rsidRPr="009A6333">
        <w:rPr>
          <w:rFonts w:asciiTheme="majorHAnsi" w:hAnsiTheme="majorHAnsi" w:cstheme="majorHAnsi"/>
          <w:vanish/>
          <w:sz w:val="16"/>
        </w:rPr>
        <w:t>change.</w:t>
      </w:r>
    </w:p>
    <w:p w14:paraId="0034E601" w14:textId="77777777" w:rsidR="009A6333" w:rsidRPr="006667E6" w:rsidRDefault="009A6333" w:rsidP="009A6333">
      <w:pPr>
        <w:spacing w:line="240" w:lineRule="auto"/>
        <w:rPr>
          <w:rFonts w:asciiTheme="majorHAnsi" w:hAnsiTheme="majorHAnsi"/>
        </w:rPr>
      </w:pPr>
    </w:p>
    <w:p w14:paraId="08686AFD" w14:textId="77777777" w:rsidR="009A6333" w:rsidRPr="006667E6" w:rsidRDefault="009A6333" w:rsidP="009A6333">
      <w:pPr>
        <w:pStyle w:val="Heading4"/>
        <w:numPr>
          <w:ilvl w:val="0"/>
          <w:numId w:val="22"/>
        </w:numPr>
        <w:spacing w:line="240" w:lineRule="auto"/>
        <w:rPr>
          <w:rFonts w:asciiTheme="majorHAnsi" w:hAnsiTheme="majorHAnsi"/>
        </w:rPr>
      </w:pPr>
      <w:r w:rsidRPr="006667E6">
        <w:rPr>
          <w:rFonts w:asciiTheme="majorHAnsi" w:hAnsiTheme="majorHAnsi"/>
        </w:rPr>
        <w:t>Structural violence is the largest proximate cause of suffering- creates priming that psychologically structures escalation</w:t>
      </w:r>
    </w:p>
    <w:p w14:paraId="28DD2F59" w14:textId="77777777" w:rsidR="009A6333" w:rsidRPr="006667E6" w:rsidRDefault="009A6333" w:rsidP="009A6333">
      <w:pPr>
        <w:spacing w:line="240" w:lineRule="auto"/>
        <w:rPr>
          <w:rStyle w:val="Style13ptBold"/>
          <w:rFonts w:asciiTheme="majorHAnsi" w:hAnsiTheme="majorHAnsi"/>
        </w:rPr>
      </w:pPr>
      <w:r w:rsidRPr="006667E6">
        <w:rPr>
          <w:rStyle w:val="Style13ptBold"/>
          <w:rFonts w:asciiTheme="majorHAnsi" w:hAnsiTheme="majorHAnsi"/>
        </w:rPr>
        <w:t>Scheper-Hughes and Bourgois ‘4</w:t>
      </w:r>
    </w:p>
    <w:p w14:paraId="486E3D78" w14:textId="77777777" w:rsidR="009A6333" w:rsidRPr="006667E6" w:rsidRDefault="009A6333" w:rsidP="009A6333">
      <w:pPr>
        <w:pStyle w:val="NormalWeb"/>
        <w:spacing w:before="0" w:beforeAutospacing="0" w:after="120" w:afterAutospacing="0"/>
        <w:rPr>
          <w:rFonts w:asciiTheme="majorHAnsi" w:hAnsiTheme="majorHAnsi" w:cstheme="majorHAnsi"/>
        </w:rPr>
      </w:pPr>
      <w:r w:rsidRPr="009A6333">
        <w:rPr>
          <w:rFonts w:asciiTheme="majorHAnsi" w:hAnsiTheme="majorHAnsi" w:cstheme="majorHAnsi"/>
          <w:vanish/>
          <w:color w:val="000000"/>
        </w:rPr>
        <w:t>(Prof</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of</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Anthropology</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Cal-Berkely;</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Prof</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of</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Anthropology</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UPenn)</w:t>
      </w:r>
    </w:p>
    <w:p w14:paraId="4838EE83" w14:textId="77777777" w:rsidR="009A6333" w:rsidRPr="006667E6" w:rsidRDefault="009A6333" w:rsidP="009A6333">
      <w:pPr>
        <w:pStyle w:val="NormalWeb"/>
        <w:spacing w:before="0" w:beforeAutospacing="0" w:after="120" w:afterAutospacing="0"/>
        <w:rPr>
          <w:rFonts w:asciiTheme="majorHAnsi" w:hAnsiTheme="majorHAnsi" w:cstheme="majorHAnsi"/>
        </w:rPr>
      </w:pPr>
      <w:r w:rsidRPr="009A6333">
        <w:rPr>
          <w:rFonts w:asciiTheme="majorHAnsi" w:hAnsiTheme="majorHAnsi" w:cstheme="majorHAnsi"/>
          <w:vanish/>
          <w:color w:val="000000"/>
        </w:rPr>
        <w:t>(Nancy</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and</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Philippe,</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Introduction:</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Making</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Sense</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of</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Violence,</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in</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Violence</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in</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War</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and</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Peace,</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pg.</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19-22)</w:t>
      </w:r>
    </w:p>
    <w:p w14:paraId="4B22E584" w14:textId="77777777" w:rsidR="009A6333" w:rsidRPr="006667E6" w:rsidRDefault="009A6333" w:rsidP="009A6333">
      <w:pPr>
        <w:spacing w:line="240" w:lineRule="auto"/>
        <w:rPr>
          <w:rFonts w:asciiTheme="majorHAnsi" w:hAnsiTheme="majorHAnsi" w:cstheme="majorHAnsi"/>
        </w:rPr>
      </w:pPr>
    </w:p>
    <w:p w14:paraId="14CBCF33" w14:textId="77777777" w:rsidR="009A6333" w:rsidRPr="006667E6" w:rsidRDefault="009A6333" w:rsidP="009A6333">
      <w:pPr>
        <w:pStyle w:val="NormalWeb"/>
        <w:spacing w:before="0" w:beforeAutospacing="0" w:after="120" w:afterAutospacing="0"/>
        <w:rPr>
          <w:rFonts w:asciiTheme="majorHAnsi" w:hAnsiTheme="majorHAnsi" w:cstheme="majorHAnsi"/>
          <w:color w:val="000000"/>
          <w:sz w:val="16"/>
          <w:szCs w:val="14"/>
        </w:rPr>
      </w:pPr>
      <w:r w:rsidRPr="009A6333">
        <w:rPr>
          <w:rFonts w:asciiTheme="majorHAnsi" w:hAnsiTheme="majorHAnsi" w:cstheme="majorHAnsi"/>
          <w:vanish/>
          <w:color w:val="000000"/>
          <w:sz w:val="16"/>
          <w:szCs w:val="14"/>
        </w:rPr>
        <w:t>This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large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first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sight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“messy”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Part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VII</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central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anthology’s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thesis.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encompasses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everything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from</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routinized,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bureaucratized,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utterly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banal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children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dying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hunger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maternal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despair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Northeast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Brazil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(Scheper-Hughes,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Chapter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33)</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elderly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African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Americans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dying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heat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stroke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Mayor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Daly’s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version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apartheid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Chicago’s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South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Side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(Klinenberg,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Chapter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38)</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racialized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class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hatred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expressed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British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Victorians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their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olfactory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disgust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“smelly”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working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classes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(Orwell,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Chapter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36).</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these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readings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located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symbolic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social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structures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overdetermine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allow</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criminalized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drug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addictions,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interpersonal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bloodshed,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racially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patterned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incarcerations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characterize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“inner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city”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normalized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(Bourgois,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Chapter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37</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Wacquant,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Chapter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39).</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also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takes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form</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class,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racial,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political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self-hatred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adolescent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self-destruction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(Quesada,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Chapter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35),</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well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useless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(i.e. </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preventable),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rawly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embodied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physical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suffering,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death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(Farmer,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Chapter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34). </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rPr>
        <w:t>Absolutely</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central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our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approach</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is a blurring 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categories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distinctions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between</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wartime and peacetime violence</w:t>
      </w:r>
      <w:r w:rsidRPr="009A6333">
        <w:rPr>
          <w:rFonts w:asciiTheme="majorHAnsi" w:hAnsiTheme="majorHAnsi" w:cstheme="majorHAnsi"/>
          <w:vanish/>
          <w:color w:val="000000"/>
          <w:sz w:val="16"/>
        </w:rPr>
        <w: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Close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attention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“little”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violences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produced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structures,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habituses,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mentalites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everyday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life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shifts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our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attention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pathologies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class,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race,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gender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inequalities.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More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important,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interrupts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voyeuristic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tendencies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studies”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risk</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publicly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humiliating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powerless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who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often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forced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complicity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with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social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individual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pathologies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power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because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suffering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often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solvent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human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integrity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dignity.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Thus,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anthology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positing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continuum</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comprised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multitude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“small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wars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invisible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genocides”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(see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also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Scheper-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Hughes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1996;</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1997;</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2000b)</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conducted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normative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social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spaces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public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schools,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clinics,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emergency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rooms,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hospital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wards,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nursing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homes,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courtrooms,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public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registry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offices,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prisons,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detention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centers,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public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morgues.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violence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continuum</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also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refers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ease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with</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which</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humans are capable of reducing the socially vulnerable into expendable nonpersons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assuming</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license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even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duty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kill,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maim,</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soul-murder.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realize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referring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genocide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continuum</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flying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face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tradition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genocide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studies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argues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absolute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uniqueness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Jewish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Holocaust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vigilance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with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respect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restricted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purist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use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term</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genocide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itself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(see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Kuper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1985;</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Chaulk</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1999;</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Fein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1990;</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Chorbajian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1999).</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But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hold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opposing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alternative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view</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contrary,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rPr>
        <w:t>it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absolutely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necessary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make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just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such</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existential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leaps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purposefully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linking</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violent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acts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normal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times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those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abnormal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times.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title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our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volume: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War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Peace.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concede)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moral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risk</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overextending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concept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“genocide”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spaces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corners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everyday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life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where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might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ordinarily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think</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find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6667E6">
        <w:rPr>
          <w:rStyle w:val="Emphasis"/>
          <w:rFonts w:asciiTheme="majorHAnsi" w:hAnsiTheme="majorHAnsi"/>
          <w:highlight w:val="cyan"/>
        </w:rPr>
        <w:t>there is</w:t>
      </w:r>
      <w:r w:rsidRPr="009A6333">
        <w:rPr>
          <w:rFonts w:asciiTheme="majorHAnsi" w:hAnsiTheme="majorHAnsi" w:cstheme="majorHAnsi"/>
          <w:vanish/>
          <w:color w:val="000000"/>
          <w:sz w:val="16"/>
        </w:rPr>
        <w: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even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greater</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risk</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lies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failing</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sensitize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ourselves,</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in misrecognizing protogenocidal practices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sentiments</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daily enacted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normative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behavior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by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“ordinary”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good-enough</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citizens.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Peacetime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crimes</w:t>
      </w:r>
      <w:r w:rsidRPr="009A6333">
        <w:rPr>
          <w:rFonts w:asciiTheme="majorHAnsi" w:hAnsiTheme="majorHAnsi" w:cstheme="majorHAnsi"/>
          <w:vanish/>
          <w:color w:val="000000"/>
          <w:sz w:val="16"/>
          <w:szCs w:val="14"/>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such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prison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construction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sold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economic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development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impoverished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communities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mountains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deserts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California,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evolution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criminal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industrial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complex</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latest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peculiar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institution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managing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race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relations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United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States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(Waquant,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Chapter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39),</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rPr>
        <w:t>constitute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“small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wars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invisible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genocides”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which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refer.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applies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African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American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Latino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youth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mortality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statistics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Oakland,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California,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Baltimore,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Washington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New</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York</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City.</w:t>
      </w:r>
      <w:r w:rsidRPr="006667E6">
        <w:rPr>
          <w:rFonts w:asciiTheme="majorHAnsi" w:hAnsiTheme="majorHAnsi" w:cstheme="majorHAnsi"/>
          <w:color w:val="000000"/>
          <w:sz w:val="16"/>
          <w:szCs w:val="14"/>
        </w:rPr>
        <w:t xml:space="preserve"> </w:t>
      </w:r>
      <w:r w:rsidRPr="006667E6">
        <w:rPr>
          <w:rStyle w:val="Emphasis"/>
          <w:rFonts w:asciiTheme="majorHAnsi" w:hAnsiTheme="majorHAnsi"/>
          <w:highlight w:val="cyan"/>
        </w:rPr>
        <w:lastRenderedPageBreak/>
        <w:t>These are “invisible” genocides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not</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because they are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secreted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away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hidden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from</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view,</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but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quite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opposite.</w:t>
      </w:r>
      <w:r w:rsidRPr="009A6333">
        <w:rPr>
          <w:rFonts w:asciiTheme="majorHAnsi" w:hAnsiTheme="majorHAnsi" w:cstheme="majorHAnsi"/>
          <w:vanish/>
          <w:color w:val="000000"/>
          <w:sz w:val="16"/>
          <w:szCs w:val="14"/>
        </w:rPr>
        <w:t> </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Wittgenstein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observed</w:t>
      </w:r>
      <w:r w:rsidRPr="009A6333">
        <w:rPr>
          <w:rFonts w:asciiTheme="majorHAnsi" w:hAnsiTheme="majorHAnsi" w:cstheme="majorHAnsi"/>
          <w:vanish/>
          <w:color w:val="000000"/>
          <w:sz w:val="16"/>
        </w:rPr>
        <w: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things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that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are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hardest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perceive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are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those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which</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are</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right before our eyes 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therefore</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taken for granted</w:t>
      </w:r>
      <w:r w:rsidRPr="009A6333">
        <w:rPr>
          <w:rFonts w:asciiTheme="majorHAnsi" w:hAnsiTheme="majorHAnsi" w:cstheme="majorHAnsi"/>
          <w:vanish/>
          <w:color w:val="000000"/>
          <w:sz w:val="16"/>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regard,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Bourdieu’s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partial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unfinished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theory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(see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Chapters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32</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42)</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well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concept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misrecognition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crucial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our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task.</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including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normative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everyday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forms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hidden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minutiae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“normal”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social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practices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architecture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homes,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gender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relations,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communal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work,</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exchange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gifts,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forth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Bourdieu</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forces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reconsider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broader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meanings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status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especially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links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between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everyday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life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explicit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political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terror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state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repression,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Similarly,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Basaglia’s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“peacetime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crimes”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crimini</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di</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pace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imagines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direct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relationship</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between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wartime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peacetime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6667E6">
        <w:rPr>
          <w:rStyle w:val="Emphasis"/>
          <w:rFonts w:asciiTheme="majorHAnsi" w:hAnsiTheme="majorHAnsi"/>
          <w:highlight w:val="cyan"/>
        </w:rPr>
        <w:t>Peacetime crimes suggests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possibility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that</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war crimes are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merely</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ordinary, everyday crimes of public consent applied systematically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dramatically</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in the extreme context of war</w:t>
      </w:r>
      <w:r w:rsidRPr="009A6333">
        <w:rPr>
          <w:rFonts w:asciiTheme="majorHAnsi" w:hAnsiTheme="majorHAnsi" w:cstheme="majorHAnsi"/>
          <w:vanish/>
          <w:color w:val="000000"/>
          <w:sz w:val="16"/>
          <w:szCs w:val="14"/>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Consider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parallel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uses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rape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during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peacetime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wartime,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family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resemblances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between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legalized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immigration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naturalization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border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raids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“illegal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aliens”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versus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government-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engineered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genocide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1938,</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known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Cherokee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“Trail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Tears.”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Peacetime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crimes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suggests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everyday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forms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state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make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certain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kind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domestic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peace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possible. </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Internal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“stability”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purchased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with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currency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peacetime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crimes,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many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which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take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form</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professionally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applied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“strangle-holds.”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Everyday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forms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state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during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peacetime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make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certain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kind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domestic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“peace”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possible.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easy-to-identify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peacetime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crime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usually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maintained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public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secret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government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scared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apathetic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populace.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Most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subtly,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but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less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politically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structurally,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phenomenal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growth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United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States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new</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military,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postindustrial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prison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industrial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complex</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taken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place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absence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broad-based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opposition,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let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alone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collective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acts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civil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disobedience.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public</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consensus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based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primarily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new</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mobilization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old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fear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mob,</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mugger,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rapist,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Black</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man,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undeserving</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poor.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How</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many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public</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executions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mentally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deficient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prisoners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United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States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are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needed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make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life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feel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more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secure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for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affluent?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szCs w:val="14"/>
        </w:rPr>
        <w:t>What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possibly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mean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when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incarceration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becomes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“normative”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socializing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experience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ethnic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minority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youth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society,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over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33</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percent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young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African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American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(Prison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Watch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2002). </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end</w:t>
      </w:r>
      <w:r w:rsidRPr="006667E6">
        <w:rPr>
          <w:rFonts w:asciiTheme="majorHAnsi" w:hAnsiTheme="majorHAnsi" w:cstheme="majorHAnsi"/>
          <w:color w:val="000000"/>
          <w:sz w:val="16"/>
          <w:szCs w:val="14"/>
        </w:rPr>
        <w:t xml:space="preserve"> </w:t>
      </w:r>
      <w:r w:rsidRPr="006667E6">
        <w:rPr>
          <w:rStyle w:val="Emphasis"/>
          <w:rFonts w:asciiTheme="majorHAnsi" w:hAnsiTheme="majorHAnsi"/>
          <w:highlight w:val="cyan"/>
        </w:rPr>
        <w:t>it is essential that we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recognize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existence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genocidal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capacity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among</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otherwise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good-enough</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humans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that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need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exercise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defensive</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hypervigilance 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less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dramatic,</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permitted,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even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rewarded</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everyday acts of violence that render participation in genocidal acts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policies</w:t>
      </w:r>
      <w:r w:rsidRPr="006667E6">
        <w:rPr>
          <w:rFonts w:asciiTheme="majorHAnsi" w:hAnsiTheme="majorHAnsi" w:cstheme="majorHAnsi"/>
          <w:color w:val="000000"/>
          <w:sz w:val="16"/>
        </w:rPr>
        <w:t xml:space="preserve"> </w:t>
      </w:r>
      <w:r w:rsidRPr="009A6333">
        <w:rPr>
          <w:rFonts w:asciiTheme="majorHAnsi" w:hAnsiTheme="majorHAnsi"/>
          <w:vanish/>
          <w:sz w:val="16"/>
        </w:rPr>
        <w:t>possible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(under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adverse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political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economic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conditions),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perhaps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more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easily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would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like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recognize.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rPr>
        <w:t>Under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violence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continuum</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include,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therefore,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all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expressions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radical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social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exclusion,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dehumanization,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depersonal-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ization,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pseudospeciation,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reification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which</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normalize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atrocious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behavior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violence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toward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others.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constant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self-mobilization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for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alarm,</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state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constant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hyperarousal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perhaps,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reasonable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response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Benjamin’s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view</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late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modern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history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chronic</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“state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emergency”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(Taussig,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Chapter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31).</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trying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recover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here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classic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anagogic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thinking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enabled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Erving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Goffman,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Jules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Henry,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Wright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Mills,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Franco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Basaglia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among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other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mid-twentieth-century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radically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critical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thinkers,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perceive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symbolic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structural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relations,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between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inmates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patients,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between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concentration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camps,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prisons,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mental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hospitals,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nursing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homes,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other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“total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institutions.”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rPr>
        <w:t>Making</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that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decisive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move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recognize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continuum</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violence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allows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us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see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capacity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willingness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not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enthusiasm</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ordinary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people,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practical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technicians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social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consensus,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enforce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genocidal-like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crimes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against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categories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rubbish</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people.</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There is no primary impulse out of which mass violence and genocide are born, it is ingrained in the common sense of everyday social life</w:t>
      </w:r>
      <w:r w:rsidRPr="009A6333">
        <w:rPr>
          <w:rFonts w:asciiTheme="majorHAnsi" w:hAnsiTheme="majorHAnsi" w:cstheme="majorHAnsi"/>
          <w:vanish/>
          <w:color w:val="000000"/>
          <w:sz w:val="16"/>
        </w:rPr>
        <w:t>. </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mad,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differently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abled,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mentally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vulnerable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have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often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fallen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into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this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category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unworthy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living,</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have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very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old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infirm,</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sick-poor,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course,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despised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racial,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religious,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sexual,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ethnic</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groups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moment.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Erik</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Erikson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referred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“pseudo-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speciation”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human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tendency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classify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individuals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social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groups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less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fully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human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prerequisite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genocide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one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carefully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honed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during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unremark-</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able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peacetimes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precede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sudden,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“seemingly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unintelligible”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outbreaks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mass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9A6333">
        <w:rPr>
          <w:rFonts w:asciiTheme="majorHAnsi" w:hAnsiTheme="majorHAnsi" w:cstheme="majorHAnsi"/>
          <w:vanish/>
          <w:color w:val="000000"/>
          <w:sz w:val="16"/>
        </w:rPr>
        <w: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Collective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denial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misrecognition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are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prerequisites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for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mass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violence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genocide.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But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formal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bureaucratic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structures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professional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roles.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practical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technicians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everyday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backlands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Northeast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Brazil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(Scheper-Hughes,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Chapter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33),</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example,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include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clinic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doctors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who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prescribe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powerful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tranquilizers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fretful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frightfully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hungry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babies,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Catholic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priests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who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celebrate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death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“angel-babies,”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municipal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bureaucrats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who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dispense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free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baby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coffins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but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food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hungry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families. </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rPr>
        <w:t>Everyday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violence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encompasses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implicit,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legitimate,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routinized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forms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violence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inherent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particular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social,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economic,</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political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formations.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close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Bourdieu</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(1977,</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1996)</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means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“symbolic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often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“nus-recognized”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something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else,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usually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something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good.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Everyday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similar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Taussig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(1989)</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calls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“terror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usual.”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All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these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terms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meant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reveal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public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secret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hidden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links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between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war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peace,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between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war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crimes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“peace-time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crimes.”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Bourdieu</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(1977)</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finds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domination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least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likely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places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courtship</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marriage,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exchange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gifts,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systems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classification,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style,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culinary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taste-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various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uses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culture.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Bourdieu</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insists,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everywhere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social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practice.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misrecognized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because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very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everydayness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familiarity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render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invisible.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Lacan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identifies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“rneconnaissance”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prerequisite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social.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exploitation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bachelor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robbing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them</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autonomy,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independence,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progeny,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within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structures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family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farming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European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countryside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Bourdieu</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escaped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case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point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(Bourdieu,</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Chapter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42;</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see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also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Scheper-Hughes,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2000b;</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Favret-Saada,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1989). </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Following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Gramsci,</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Foucault,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Sartre,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Arendt,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other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modern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theorists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power-vio-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Bourdieu</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treats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direct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aggression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physical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crude,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uneconomical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mode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domination;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less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efficient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according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Arendt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(1969),</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certainly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less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legitimate. </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While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power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symbolic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domination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equated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with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Arendt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argues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persuasively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understood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failure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power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presenting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here,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more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simply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expression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illegitimate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physical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against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person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group</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persons.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Rather,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need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understand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encompassing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all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forms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“controlling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processes”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(Nader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1997b)</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assault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basic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human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freedoms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individual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collective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survival.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Our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task</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recognize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these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gray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zones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which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definition,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obvious.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again,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point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bringing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discourses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genocide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everyday,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normative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experiences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reification,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depersonalization,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institutional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confinement,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acceptable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death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help</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answer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question: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makes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mass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genocide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possible?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volume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suggesting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rPr>
        <w:t>that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mass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violence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part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continuum,</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that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socially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incremental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often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experienced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by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perpetrators,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collaborators,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bystanders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even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by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victims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themselves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expected,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routine,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even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justified</w:t>
      </w:r>
      <w:r w:rsidRPr="009A6333">
        <w:rPr>
          <w:rFonts w:asciiTheme="majorHAnsi" w:hAnsiTheme="majorHAnsi" w:cstheme="majorHAnsi"/>
          <w:vanish/>
          <w:color w:val="000000"/>
          <w:sz w:val="16"/>
          <w:szCs w:val="14"/>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preparations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mass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killing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found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social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sentiments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institutions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from</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family,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schools,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churches,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hospitals,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military.</w:t>
      </w:r>
      <w:r w:rsidRPr="006667E6">
        <w:rPr>
          <w:rFonts w:asciiTheme="majorHAnsi" w:hAnsiTheme="majorHAnsi" w:cstheme="majorHAnsi"/>
          <w:color w:val="000000"/>
          <w:sz w:val="16"/>
          <w:szCs w:val="14"/>
        </w:rPr>
        <w:t xml:space="preserve"> </w:t>
      </w:r>
      <w:r w:rsidRPr="006667E6">
        <w:rPr>
          <w:rStyle w:val="Emphasis"/>
          <w:rFonts w:asciiTheme="majorHAnsi" w:hAnsiTheme="majorHAnsi"/>
          <w:highlight w:val="cyan"/>
        </w:rPr>
        <w:t>They harbor 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early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“warning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signs”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(Charney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1991),</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rPr>
        <w:t>“</w:t>
      </w:r>
      <w:r w:rsidRPr="006667E6">
        <w:rPr>
          <w:rStyle w:val="Emphasis"/>
          <w:rFonts w:asciiTheme="majorHAnsi" w:hAnsiTheme="majorHAnsi"/>
          <w:highlight w:val="cyan"/>
        </w:rPr>
        <w:t>priming</w:t>
      </w:r>
      <w:r w:rsidRPr="009A6333">
        <w:rPr>
          <w:rFonts w:asciiTheme="majorHAnsi" w:hAnsiTheme="majorHAnsi" w:cstheme="majorHAnsi"/>
          <w:vanish/>
          <w:color w:val="000000"/>
          <w:sz w:val="16"/>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Hinton,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2002</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calls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“genocidal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continuum”</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call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w:t>
      </w:r>
      <w:r w:rsidRPr="006667E6">
        <w:rPr>
          <w:rFonts w:asciiTheme="majorHAnsi" w:hAnsiTheme="majorHAnsi" w:cstheme="majorHAnsi"/>
          <w:color w:val="000000"/>
          <w:sz w:val="16"/>
          <w:szCs w:val="14"/>
        </w:rPr>
        <w:t xml:space="preserve"> </w:t>
      </w:r>
      <w:r w:rsidRPr="006667E6">
        <w:rPr>
          <w:rStyle w:val="Emphasis"/>
          <w:rFonts w:asciiTheme="majorHAnsi" w:hAnsiTheme="majorHAnsi"/>
          <w:highlight w:val="cyan"/>
        </w:rPr>
        <w:t>that push social consensus toward devaluing certain forms of human life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lifeways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from</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refusal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social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support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humane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care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vulnerable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“social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parasites”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nursing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home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elderly,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“welfare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queens,”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undocumented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immigrants,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drug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addicts)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militarization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everyday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life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(super-maximum-security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prisons,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capital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punishment;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technologies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heightened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personal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security,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including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house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gun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gated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communities;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reversed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feelings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victimization).</w:t>
      </w:r>
    </w:p>
    <w:p w14:paraId="69D88DA0" w14:textId="77777777" w:rsidR="009A6333" w:rsidRPr="006667E6" w:rsidRDefault="009A6333" w:rsidP="009A6333">
      <w:pPr>
        <w:pStyle w:val="Heading4"/>
        <w:numPr>
          <w:ilvl w:val="0"/>
          <w:numId w:val="22"/>
        </w:numPr>
        <w:spacing w:line="240" w:lineRule="auto"/>
        <w:rPr>
          <w:rFonts w:asciiTheme="majorHAnsi" w:hAnsiTheme="majorHAnsi"/>
        </w:rPr>
      </w:pPr>
      <w:r w:rsidRPr="006667E6">
        <w:rPr>
          <w:rFonts w:asciiTheme="majorHAnsi" w:hAnsiTheme="majorHAnsi"/>
        </w:rPr>
        <w:t>Structural violence has no intervening actors- it’s definitionally supported by the system- means outside actors like debate fiat are key to solving</w:t>
      </w:r>
    </w:p>
    <w:p w14:paraId="33BE1283" w14:textId="77777777" w:rsidR="009A6333" w:rsidRPr="006667E6" w:rsidRDefault="009A6333" w:rsidP="009A6333">
      <w:pPr>
        <w:pStyle w:val="Heading4"/>
        <w:numPr>
          <w:ilvl w:val="0"/>
          <w:numId w:val="22"/>
        </w:numPr>
        <w:rPr>
          <w:rFonts w:asciiTheme="majorHAnsi" w:hAnsiTheme="majorHAnsi"/>
        </w:rPr>
      </w:pPr>
      <w:r w:rsidRPr="006667E6">
        <w:rPr>
          <w:rFonts w:asciiTheme="majorHAnsi" w:hAnsiTheme="majorHAnsi"/>
        </w:rPr>
        <w:t>Waiting for reform to prevent catastrophic events is the elite telling you to not change the system- productive reformations of those systems collapses their calculus</w:t>
      </w:r>
    </w:p>
    <w:p w14:paraId="1DD8E7D6" w14:textId="77777777" w:rsidR="009A6333" w:rsidRPr="006667E6" w:rsidRDefault="009A6333" w:rsidP="009A6333">
      <w:pPr>
        <w:pStyle w:val="NormalWeb"/>
        <w:spacing w:before="0" w:beforeAutospacing="0" w:after="0" w:afterAutospacing="0"/>
        <w:rPr>
          <w:rFonts w:asciiTheme="majorHAnsi" w:hAnsiTheme="majorHAnsi"/>
        </w:rPr>
      </w:pPr>
      <w:r w:rsidRPr="006667E6">
        <w:rPr>
          <w:rStyle w:val="Style13ptBold"/>
          <w:rFonts w:asciiTheme="majorHAnsi" w:hAnsiTheme="majorHAnsi"/>
        </w:rPr>
        <w:t>Olson 2015</w:t>
      </w:r>
      <w:r w:rsidRPr="006667E6">
        <w:rPr>
          <w:rFonts w:asciiTheme="majorHAnsi" w:hAnsiTheme="majorHAnsi"/>
          <w:color w:val="000000"/>
          <w:sz w:val="26"/>
          <w:szCs w:val="26"/>
        </w:rPr>
        <w:t xml:space="preserve"> [</w:t>
      </w:r>
      <w:r w:rsidRPr="006667E6">
        <w:rPr>
          <w:rFonts w:asciiTheme="majorHAnsi" w:hAnsiTheme="majorHAnsi"/>
          <w:color w:val="000000"/>
          <w:sz w:val="22"/>
          <w:szCs w:val="22"/>
        </w:rPr>
        <w:t xml:space="preserve">Elizabeth Olson, professor of geography at UNC Chapel Hill, ‘Geography and Ethics I: Waiting and Urgency,’ </w:t>
      </w:r>
      <w:r w:rsidRPr="006667E6">
        <w:rPr>
          <w:rFonts w:asciiTheme="majorHAnsi" w:hAnsiTheme="majorHAnsi"/>
          <w:i/>
          <w:iCs/>
          <w:color w:val="000000"/>
          <w:sz w:val="22"/>
          <w:szCs w:val="22"/>
        </w:rPr>
        <w:t>Progress in Human Geography</w:t>
      </w:r>
      <w:r w:rsidRPr="006667E6">
        <w:rPr>
          <w:rFonts w:asciiTheme="majorHAnsi" w:hAnsiTheme="majorHAnsi"/>
          <w:color w:val="000000"/>
          <w:sz w:val="22"/>
          <w:szCs w:val="22"/>
        </w:rPr>
        <w:t>, vol. 39 no. 4, pp. 517-526] //CJC</w:t>
      </w:r>
    </w:p>
    <w:p w14:paraId="0272891F" w14:textId="77777777" w:rsidR="00CE3140" w:rsidRDefault="009A6333" w:rsidP="009A6333">
      <w:pPr>
        <w:pStyle w:val="NormalWeb"/>
        <w:spacing w:before="0" w:beforeAutospacing="0" w:after="0" w:afterAutospacing="0"/>
        <w:rPr>
          <w:rFonts w:asciiTheme="majorHAnsi" w:hAnsiTheme="majorHAnsi"/>
          <w:color w:val="000000"/>
          <w:sz w:val="14"/>
          <w:szCs w:val="22"/>
        </w:rPr>
      </w:pPr>
      <w:r w:rsidRPr="009A6333">
        <w:rPr>
          <w:rFonts w:asciiTheme="majorHAnsi" w:hAnsiTheme="majorHAnsi"/>
          <w:vanish/>
          <w:color w:val="000000"/>
          <w:sz w:val="14"/>
          <w:szCs w:val="16"/>
        </w:rPr>
        <w:t>Though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toileting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might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thought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special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case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bodily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urgency,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geographic</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research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suggests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the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body</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is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increasingly</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set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at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odds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with</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large</w:t>
      </w:r>
      <w:r w:rsidRPr="009A6333">
        <w:rPr>
          <w:rFonts w:asciiTheme="majorHAnsi" w:hAnsiTheme="majorHAnsi"/>
          <w:vanish/>
          <w:color w:val="000000"/>
          <w:sz w:val="14"/>
          <w:szCs w:val="16"/>
        </w:rPr>
        <w:t>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scale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ethical</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concerns,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especially</w:t>
      </w:r>
      <w:r w:rsidRPr="006667E6">
        <w:rPr>
          <w:rFonts w:asciiTheme="majorHAnsi" w:hAnsiTheme="majorHAnsi"/>
          <w:color w:val="000000"/>
          <w:sz w:val="14"/>
          <w:szCs w:val="22"/>
        </w:rPr>
        <w:t xml:space="preserve"> </w:t>
      </w:r>
      <w:r w:rsidRPr="009A6333">
        <w:rPr>
          <w:rFonts w:asciiTheme="majorHAnsi" w:hAnsiTheme="majorHAnsi"/>
          <w:i/>
          <w:iCs/>
          <w:vanish/>
          <w:color w:val="000000"/>
          <w:sz w:val="14"/>
          <w:szCs w:val="22"/>
        </w:rPr>
        <w:t>large-scale</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future</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events</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of</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forecasted</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suffering</w:t>
      </w:r>
      <w:r w:rsidRPr="009A6333">
        <w:rPr>
          <w:rFonts w:asciiTheme="majorHAnsi" w:hAnsiTheme="majorHAnsi"/>
          <w:vanish/>
          <w:color w:val="000000"/>
          <w:sz w:val="14"/>
          <w:szCs w:val="16"/>
        </w:rPr>
        <w: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Emergency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planning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particularly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good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example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which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sz w:val="14"/>
        </w:rPr>
        <w:t>large-scale</w:t>
      </w:r>
      <w:r w:rsidRPr="006667E6">
        <w:rPr>
          <w:rFonts w:asciiTheme="majorHAnsi" w:hAnsiTheme="majorHAnsi"/>
          <w:color w:val="000000"/>
          <w:sz w:val="14"/>
          <w:szCs w:val="22"/>
          <w:shd w:val="clear" w:color="auto" w:fill="00FFFF"/>
        </w:rPr>
        <w:t xml:space="preserve"> </w:t>
      </w:r>
      <w:r w:rsidRPr="006667E6">
        <w:rPr>
          <w:rStyle w:val="Emphasis"/>
          <w:rFonts w:asciiTheme="majorHAnsi" w:hAnsiTheme="majorHAnsi"/>
          <w:highlight w:val="cyan"/>
        </w:rPr>
        <w:t>threats of future suffering</w:t>
      </w:r>
      <w:r w:rsidRPr="006667E6">
        <w:rPr>
          <w:rFonts w:asciiTheme="majorHAnsi" w:hAnsiTheme="majorHAnsi"/>
          <w:color w:val="000000"/>
          <w:sz w:val="14"/>
          <w:szCs w:val="22"/>
          <w:shd w:val="clear" w:color="auto" w:fill="00FFFF"/>
        </w:rPr>
        <w:t xml:space="preserve"> </w:t>
      </w:r>
      <w:r w:rsidRPr="009A6333">
        <w:rPr>
          <w:rFonts w:asciiTheme="majorHAnsi" w:hAnsiTheme="majorHAnsi"/>
          <w:vanish/>
          <w:sz w:val="14"/>
        </w:rPr>
        <w:t>can</w:t>
      </w:r>
      <w:r w:rsidRPr="006667E6">
        <w:rPr>
          <w:rFonts w:asciiTheme="majorHAnsi" w:hAnsiTheme="majorHAnsi"/>
          <w:color w:val="000000"/>
          <w:sz w:val="14"/>
          <w:szCs w:val="22"/>
          <w:shd w:val="clear" w:color="auto" w:fill="00FFFF"/>
        </w:rPr>
        <w:t xml:space="preserve"> </w:t>
      </w:r>
      <w:r w:rsidRPr="006667E6">
        <w:rPr>
          <w:rStyle w:val="Emphasis"/>
          <w:rFonts w:asciiTheme="majorHAnsi" w:hAnsiTheme="majorHAnsi"/>
          <w:highlight w:val="cyan"/>
        </w:rPr>
        <w:t>distort moral reasoning</w:t>
      </w:r>
      <w:r w:rsidRPr="009A6333">
        <w:rPr>
          <w:rFonts w:asciiTheme="majorHAnsi" w:hAnsiTheme="majorHAnsi"/>
          <w:vanish/>
          <w:color w:val="000000"/>
          <w:sz w:val="14"/>
          <w:szCs w:val="16"/>
        </w:rPr>
        <w: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Žižek</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(2006)</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lightly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develops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point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context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terror,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where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presence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fictitious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ticking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clocks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warning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systems</w:t>
      </w:r>
      <w:r w:rsidRPr="009A6333">
        <w:rPr>
          <w:rFonts w:asciiTheme="majorHAnsi" w:hAnsiTheme="majorHAnsi"/>
          <w:vanish/>
          <w:sz w:val="14"/>
        </w:rPr>
        <w:t>,</w:t>
      </w:r>
      <w:r w:rsidRPr="006667E6">
        <w:rPr>
          <w:rFonts w:asciiTheme="majorHAnsi" w:hAnsiTheme="majorHAnsi"/>
          <w:sz w:val="14"/>
        </w:rPr>
        <w:t xml:space="preserve"> </w:t>
      </w:r>
      <w:r w:rsidRPr="006667E6">
        <w:rPr>
          <w:rStyle w:val="Emphasis"/>
          <w:rFonts w:asciiTheme="majorHAnsi" w:hAnsiTheme="majorHAnsi"/>
          <w:highlight w:val="cyan"/>
        </w:rPr>
        <w:t>the urgent body must be bypassed because there are bigger scales to worry</w:t>
      </w:r>
      <w:r w:rsidRPr="006667E6">
        <w:rPr>
          <w:rFonts w:asciiTheme="majorHAnsi" w:hAnsiTheme="majorHAnsi"/>
          <w:sz w:val="14"/>
        </w:rPr>
        <w:t xml:space="preserve"> </w:t>
      </w:r>
      <w:r w:rsidRPr="009A6333">
        <w:rPr>
          <w:rFonts w:asciiTheme="majorHAnsi" w:hAnsiTheme="majorHAnsi"/>
          <w:vanish/>
          <w:sz w:val="14"/>
        </w:rPr>
        <w:t>about:¶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does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all-pervasive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sense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urgency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mean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ethically?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pressure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events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overbearing,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stakes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high,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nec</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 </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 </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 </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 </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 </w:t>
      </w:r>
      <w:r w:rsidRPr="006667E6">
        <w:rPr>
          <w:rFonts w:asciiTheme="majorHAnsi" w:hAnsiTheme="majorHAnsi"/>
          <w:color w:val="000000"/>
          <w:sz w:val="14"/>
          <w:szCs w:val="16"/>
        </w:rPr>
        <w:t xml:space="preserve"> </w:t>
      </w:r>
      <w:r w:rsidRPr="009A6333">
        <w:rPr>
          <w:rStyle w:val="apple-tab-span"/>
          <w:rFonts w:asciiTheme="majorHAnsi" w:eastAsiaTheme="majorEastAsia" w:hAnsiTheme="majorHAnsi"/>
          <w:vanish/>
          <w:color w:val="000000"/>
          <w:sz w:val="14"/>
          <w:szCs w:val="16"/>
        </w:rPr>
        <w:tab/>
      </w:r>
      <w:r w:rsidRPr="009A6333">
        <w:rPr>
          <w:rFonts w:asciiTheme="majorHAnsi" w:hAnsiTheme="majorHAnsi"/>
          <w:vanish/>
          <w:color w:val="000000"/>
          <w:sz w:val="14"/>
          <w:szCs w:val="16"/>
        </w:rPr>
        <w:t>essitate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suspension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ordinary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ethical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concerns.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After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displaying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moral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qualms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when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lives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millions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stake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plays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hands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enemy.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(Žižek,</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2006</w:t>
      </w:r>
      <w:r w:rsidRPr="006667E6">
        <w:rPr>
          <w:rStyle w:val="Emphasis"/>
          <w:rFonts w:asciiTheme="majorHAnsi" w:hAnsiTheme="majorHAnsi"/>
          <w:highlight w:val="cyan"/>
        </w:rPr>
        <w:t>)¶ In the presence 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large-scale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future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emergency,</w:t>
      </w:r>
      <w:r w:rsidRPr="006667E6">
        <w:rPr>
          <w:rFonts w:asciiTheme="majorHAnsi" w:hAnsiTheme="majorHAnsi"/>
          <w:color w:val="000000"/>
          <w:sz w:val="14"/>
          <w:szCs w:val="16"/>
        </w:rPr>
        <w:t xml:space="preserve"> </w:t>
      </w:r>
      <w:r w:rsidRPr="006667E6">
        <w:rPr>
          <w:rStyle w:val="Emphasis"/>
          <w:rFonts w:asciiTheme="majorHAnsi" w:hAnsiTheme="majorHAnsi"/>
          <w:highlight w:val="cyan"/>
        </w:rPr>
        <w:t>the urgency to secure the state</w:t>
      </w:r>
      <w:r w:rsidRPr="009A6333">
        <w:rPr>
          <w:rFonts w:asciiTheme="majorHAnsi" w:hAnsiTheme="majorHAnsi"/>
          <w:vanish/>
          <w:color w:val="000000"/>
          <w:sz w:val="14"/>
          <w:szCs w:val="22"/>
        </w:rPr>
        <w: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the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citizenry,</w:t>
      </w:r>
      <w:r w:rsidRPr="006667E6">
        <w:rPr>
          <w:rFonts w:asciiTheme="majorHAnsi" w:hAnsiTheme="majorHAnsi"/>
          <w:color w:val="000000"/>
          <w:sz w:val="14"/>
          <w:szCs w:val="22"/>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economy,</w:t>
      </w:r>
      <w:r w:rsidRPr="006667E6">
        <w:rPr>
          <w:rFonts w:asciiTheme="majorHAnsi" w:hAnsiTheme="majorHAnsi"/>
          <w:sz w:val="14"/>
        </w:rPr>
        <w:t xml:space="preserve"> </w:t>
      </w:r>
      <w:r w:rsidRPr="009A6333">
        <w:rPr>
          <w:rFonts w:asciiTheme="majorHAnsi" w:hAnsiTheme="majorHAnsi"/>
          <w:vanish/>
          <w:sz w:val="14"/>
        </w:rPr>
        <w:t>or</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climate</w:t>
      </w:r>
      <w:r w:rsidRPr="006667E6">
        <w:rPr>
          <w:rFonts w:asciiTheme="majorHAnsi" w:hAnsiTheme="majorHAnsi"/>
          <w:sz w:val="14"/>
        </w:rPr>
        <w:t xml:space="preserve"> </w:t>
      </w:r>
      <w:r w:rsidRPr="009A6333">
        <w:rPr>
          <w:rFonts w:asciiTheme="majorHAnsi" w:hAnsiTheme="majorHAnsi"/>
          <w:vanish/>
          <w:sz w:val="14"/>
        </w:rPr>
        <w:t>creates</w:t>
      </w:r>
      <w:r w:rsidRPr="006667E6">
        <w:rPr>
          <w:rFonts w:asciiTheme="majorHAnsi" w:hAnsiTheme="majorHAnsi"/>
          <w:sz w:val="14"/>
        </w:rPr>
        <w:t xml:space="preserve"> </w:t>
      </w:r>
      <w:r w:rsidRPr="009A6333">
        <w:rPr>
          <w:rFonts w:asciiTheme="majorHAnsi" w:hAnsiTheme="majorHAnsi"/>
          <w:vanish/>
          <w:sz w:val="14"/>
        </w:rPr>
        <w:t>new</w:t>
      </w:r>
      <w:r w:rsidRPr="006667E6">
        <w:rPr>
          <w:rFonts w:asciiTheme="majorHAnsi" w:hAnsiTheme="majorHAnsi"/>
          <w:sz w:val="14"/>
        </w:rPr>
        <w:t xml:space="preserve"> </w:t>
      </w:r>
      <w:r w:rsidRPr="009A6333">
        <w:rPr>
          <w:rFonts w:asciiTheme="majorHAnsi" w:hAnsiTheme="majorHAnsi"/>
          <w:vanish/>
          <w:sz w:val="14"/>
        </w:rPr>
        <w:t>scales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new</w:t>
      </w:r>
      <w:r w:rsidRPr="006667E6">
        <w:rPr>
          <w:rFonts w:asciiTheme="majorHAnsi" w:hAnsiTheme="majorHAnsi"/>
          <w:sz w:val="14"/>
        </w:rPr>
        <w:t xml:space="preserve"> </w:t>
      </w:r>
      <w:r w:rsidRPr="009A6333">
        <w:rPr>
          <w:rFonts w:asciiTheme="majorHAnsi" w:hAnsiTheme="majorHAnsi"/>
          <w:vanish/>
          <w:sz w:val="14"/>
        </w:rPr>
        <w:t>temporal</w:t>
      </w:r>
      <w:r w:rsidRPr="006667E6">
        <w:rPr>
          <w:rFonts w:asciiTheme="majorHAnsi" w:hAnsiTheme="majorHAnsi"/>
          <w:sz w:val="14"/>
        </w:rPr>
        <w:t xml:space="preserve"> </w:t>
      </w:r>
      <w:r w:rsidRPr="009A6333">
        <w:rPr>
          <w:rFonts w:asciiTheme="majorHAnsi" w:hAnsiTheme="majorHAnsi"/>
          <w:vanish/>
          <w:sz w:val="14"/>
        </w:rPr>
        <w:t>orders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of</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response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Anderson,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2010;</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Baldwin,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2012;</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Dalby,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2013;</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Morrissey,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2012),</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many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which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treat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body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impulsive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thus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requiring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management.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McDonald’s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(2013)</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analysis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three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interconnected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discourses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‘climate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security’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illustrates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how</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bodily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urgency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climate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change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also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recast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menacing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impulse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might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require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exclusion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from</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moral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reckoning.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logics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climate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security,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especially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those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related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national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security,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encourage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perverse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political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responses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only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fail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respond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effectively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climate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change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but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may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present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victims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threat’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(McDonald,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2013:</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49).</w:t>
      </w:r>
      <w:r w:rsidRPr="006667E6">
        <w:rPr>
          <w:rFonts w:asciiTheme="majorHAnsi" w:hAnsiTheme="majorHAnsi"/>
          <w:color w:val="000000"/>
          <w:sz w:val="14"/>
          <w:szCs w:val="16"/>
        </w:rPr>
        <w:t xml:space="preserve"> </w:t>
      </w:r>
      <w:r w:rsidRPr="009A6333">
        <w:rPr>
          <w:rFonts w:asciiTheme="majorHAnsi" w:hAnsiTheme="majorHAnsi"/>
          <w:vanish/>
          <w:sz w:val="14"/>
        </w:rPr>
        <w:t>Bodies</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are</w:t>
      </w:r>
      <w:r w:rsidRPr="006667E6">
        <w:rPr>
          <w:rFonts w:asciiTheme="majorHAnsi" w:hAnsiTheme="majorHAnsi"/>
          <w:sz w:val="14"/>
        </w:rPr>
        <w:t xml:space="preserve"> </w:t>
      </w:r>
      <w:r w:rsidRPr="009A6333">
        <w:rPr>
          <w:rFonts w:asciiTheme="majorHAnsi" w:hAnsiTheme="majorHAnsi"/>
          <w:vanish/>
          <w:sz w:val="14"/>
        </w:rPr>
        <w:t>currently</w:t>
      </w:r>
      <w:r w:rsidRPr="006667E6">
        <w:rPr>
          <w:rFonts w:asciiTheme="majorHAnsi" w:hAnsiTheme="majorHAnsi"/>
          <w:sz w:val="14"/>
        </w:rPr>
        <w:t xml:space="preserve"> </w:t>
      </w:r>
      <w:r w:rsidRPr="009A6333">
        <w:rPr>
          <w:rFonts w:asciiTheme="majorHAnsi" w:hAnsiTheme="majorHAnsi"/>
          <w:vanish/>
          <w:sz w:val="14"/>
        </w:rPr>
        <w:t>suffering</w:t>
      </w:r>
      <w:r w:rsidRPr="006667E6">
        <w:rPr>
          <w:rFonts w:asciiTheme="majorHAnsi" w:hAnsiTheme="majorHAnsi"/>
          <w:sz w:val="14"/>
        </w:rPr>
        <w:t xml:space="preserve"> </w:t>
      </w:r>
      <w:r w:rsidRPr="009A6333">
        <w:rPr>
          <w:rFonts w:asciiTheme="majorHAnsi" w:hAnsiTheme="majorHAnsi"/>
          <w:vanish/>
          <w:sz w:val="14"/>
        </w:rPr>
        <w:t>cannot</w:t>
      </w:r>
      <w:r w:rsidRPr="006667E6">
        <w:rPr>
          <w:rFonts w:asciiTheme="majorHAnsi" w:hAnsiTheme="majorHAnsi"/>
          <w:sz w:val="14"/>
        </w:rPr>
        <w:t xml:space="preserve"> </w:t>
      </w:r>
      <w:r w:rsidRPr="009A6333">
        <w:rPr>
          <w:rFonts w:asciiTheme="majorHAnsi" w:hAnsiTheme="majorHAnsi"/>
          <w:vanish/>
          <w:sz w:val="14"/>
        </w:rPr>
        <w:t>be</w:t>
      </w:r>
      <w:r w:rsidRPr="006667E6">
        <w:rPr>
          <w:rFonts w:asciiTheme="majorHAnsi" w:hAnsiTheme="majorHAnsi"/>
          <w:sz w:val="14"/>
        </w:rPr>
        <w:t xml:space="preserve"> </w:t>
      </w:r>
      <w:r w:rsidRPr="009A6333">
        <w:rPr>
          <w:rFonts w:asciiTheme="majorHAnsi" w:hAnsiTheme="majorHAnsi"/>
          <w:vanish/>
          <w:sz w:val="14"/>
        </w:rPr>
        <w:t>urgent,</w:t>
      </w:r>
      <w:r w:rsidRPr="006667E6">
        <w:rPr>
          <w:rFonts w:asciiTheme="majorHAnsi" w:hAnsiTheme="majorHAnsi"/>
          <w:sz w:val="14"/>
        </w:rPr>
        <w:t xml:space="preserve"> </w:t>
      </w:r>
      <w:r w:rsidRPr="009A6333">
        <w:rPr>
          <w:rFonts w:asciiTheme="majorHAnsi" w:hAnsiTheme="majorHAnsi"/>
          <w:vanish/>
          <w:sz w:val="14"/>
        </w:rPr>
        <w:t>because</w:t>
      </w:r>
      <w:r w:rsidRPr="006667E6">
        <w:rPr>
          <w:rFonts w:asciiTheme="majorHAnsi" w:hAnsiTheme="majorHAnsi"/>
          <w:sz w:val="14"/>
        </w:rPr>
        <w:t xml:space="preserve"> </w:t>
      </w:r>
      <w:r w:rsidRPr="009A6333">
        <w:rPr>
          <w:rFonts w:asciiTheme="majorHAnsi" w:hAnsiTheme="majorHAnsi"/>
          <w:vanish/>
          <w:sz w:val="14"/>
        </w:rPr>
        <w:t>they</w:t>
      </w:r>
      <w:r w:rsidRPr="006667E6">
        <w:rPr>
          <w:rFonts w:asciiTheme="majorHAnsi" w:hAnsiTheme="majorHAnsi"/>
          <w:sz w:val="14"/>
        </w:rPr>
        <w:t xml:space="preserve"> </w:t>
      </w:r>
      <w:r w:rsidRPr="009A6333">
        <w:rPr>
          <w:rFonts w:asciiTheme="majorHAnsi" w:hAnsiTheme="majorHAnsi"/>
          <w:vanish/>
          <w:sz w:val="14"/>
        </w:rPr>
        <w:t>are</w:t>
      </w:r>
      <w:r w:rsidRPr="006667E6">
        <w:rPr>
          <w:rFonts w:asciiTheme="majorHAnsi" w:hAnsiTheme="majorHAnsi"/>
          <w:sz w:val="14"/>
        </w:rPr>
        <w:t xml:space="preserve"> </w:t>
      </w:r>
      <w:r w:rsidRPr="009A6333">
        <w:rPr>
          <w:rFonts w:asciiTheme="majorHAnsi" w:hAnsiTheme="majorHAnsi"/>
          <w:vanish/>
          <w:sz w:val="14"/>
        </w:rPr>
        <w:t>excluded</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potential</w:t>
      </w:r>
      <w:r w:rsidRPr="006667E6">
        <w:rPr>
          <w:rFonts w:asciiTheme="majorHAnsi" w:hAnsiTheme="majorHAnsi"/>
          <w:sz w:val="14"/>
        </w:rPr>
        <w:t xml:space="preserve"> </w:t>
      </w:r>
      <w:r w:rsidRPr="009A6333">
        <w:rPr>
          <w:rFonts w:asciiTheme="majorHAnsi" w:hAnsiTheme="majorHAnsi"/>
          <w:vanish/>
          <w:sz w:val="14"/>
        </w:rPr>
        <w:t>collectivity</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could</w:t>
      </w:r>
      <w:r w:rsidRPr="006667E6">
        <w:rPr>
          <w:rFonts w:asciiTheme="majorHAnsi" w:hAnsiTheme="majorHAnsi"/>
          <w:sz w:val="14"/>
        </w:rPr>
        <w:t xml:space="preserve"> </w:t>
      </w:r>
      <w:r w:rsidRPr="009A6333">
        <w:rPr>
          <w:rFonts w:asciiTheme="majorHAnsi" w:hAnsiTheme="majorHAnsi"/>
          <w:vanish/>
          <w:sz w:val="14"/>
        </w:rPr>
        <w:t>be</w:t>
      </w:r>
      <w:r w:rsidRPr="006667E6">
        <w:rPr>
          <w:rFonts w:asciiTheme="majorHAnsi" w:hAnsiTheme="majorHAnsi"/>
          <w:sz w:val="14"/>
        </w:rPr>
        <w:t xml:space="preserve"> </w:t>
      </w:r>
      <w:r w:rsidRPr="009A6333">
        <w:rPr>
          <w:rFonts w:asciiTheme="majorHAnsi" w:hAnsiTheme="majorHAnsi"/>
          <w:vanish/>
          <w:sz w:val="14"/>
        </w:rPr>
        <w:t>suffering</w:t>
      </w:r>
      <w:r w:rsidRPr="006667E6">
        <w:rPr>
          <w:rFonts w:asciiTheme="majorHAnsi" w:hAnsiTheme="majorHAnsi"/>
          <w:sz w:val="14"/>
        </w:rPr>
        <w:t xml:space="preserve"> </w:t>
      </w:r>
      <w:r w:rsidRPr="009A6333">
        <w:rPr>
          <w:rFonts w:asciiTheme="majorHAnsi" w:hAnsiTheme="majorHAnsi"/>
          <w:vanish/>
          <w:sz w:val="14"/>
        </w:rPr>
        <w:t>everywhere</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some</w:t>
      </w:r>
      <w:r w:rsidRPr="006667E6">
        <w:rPr>
          <w:rFonts w:asciiTheme="majorHAnsi" w:hAnsiTheme="majorHAnsi"/>
          <w:sz w:val="14"/>
        </w:rPr>
        <w:t xml:space="preserve"> </w:t>
      </w:r>
      <w:r w:rsidRPr="009A6333">
        <w:rPr>
          <w:rFonts w:asciiTheme="majorHAnsi" w:hAnsiTheme="majorHAnsi"/>
          <w:vanish/>
          <w:sz w:val="14"/>
        </w:rPr>
        <w:t>future</w:t>
      </w:r>
      <w:r w:rsidRPr="006667E6">
        <w:rPr>
          <w:rFonts w:asciiTheme="majorHAnsi" w:hAnsiTheme="majorHAnsi"/>
          <w:sz w:val="14"/>
        </w:rPr>
        <w:t xml:space="preserve"> </w:t>
      </w:r>
      <w:r w:rsidRPr="009A6333">
        <w:rPr>
          <w:rFonts w:asciiTheme="majorHAnsi" w:hAnsiTheme="majorHAnsi"/>
          <w:vanish/>
          <w:sz w:val="14"/>
        </w:rPr>
        <w:t>time.</w:t>
      </w:r>
      <w:r w:rsidRPr="006667E6">
        <w:rPr>
          <w:rFonts w:asciiTheme="majorHAnsi" w:hAnsiTheme="majorHAnsi"/>
          <w:sz w:val="14"/>
        </w:rPr>
        <w:t xml:space="preserve"> </w:t>
      </w:r>
      <w:r w:rsidRPr="009A6333">
        <w:rPr>
          <w:rFonts w:asciiTheme="majorHAnsi" w:hAnsiTheme="majorHAnsi"/>
          <w:vanish/>
          <w:sz w:val="14"/>
        </w:rPr>
        <w:t>Sim</w:t>
      </w:r>
      <w:r w:rsidRPr="009A6333">
        <w:rPr>
          <w:rFonts w:asciiTheme="majorHAnsi" w:hAnsiTheme="majorHAnsi"/>
          <w:vanish/>
          <w:color w:val="000000"/>
          <w:sz w:val="14"/>
          <w:szCs w:val="16"/>
        </w:rPr>
        <w:t>ilar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bypassing</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of</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existing</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bodily</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urgency</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is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echoed</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in</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writing</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about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16"/>
        </w:rPr>
        <w:t>violent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securitization,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such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drone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warfare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(Shaw</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Akhter,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2012),</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also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i/>
          <w:iCs/>
          <w:vanish/>
          <w:color w:val="000000"/>
          <w:sz w:val="14"/>
          <w:szCs w:val="22"/>
        </w:rPr>
        <w:t>intimate</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scales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like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the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street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and</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the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school,</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especially</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in</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relation</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to</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race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(Mitchell,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2009;</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Young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2014).</w:t>
      </w:r>
      <w:r w:rsidRPr="009A6333">
        <w:rPr>
          <w:rFonts w:asciiTheme="majorHAnsi" w:hAnsiTheme="majorHAnsi"/>
          <w:vanish/>
          <w:color w:val="000000"/>
          <w:sz w:val="14"/>
          <w:szCs w:val="12"/>
        </w:rPr>
        <w: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As</w:t>
      </w:r>
      <w:r w:rsidRPr="006667E6">
        <w:rPr>
          <w:rFonts w:asciiTheme="majorHAnsi" w:hAnsiTheme="majorHAnsi"/>
          <w:color w:val="000000"/>
          <w:sz w:val="14"/>
          <w:szCs w:val="22"/>
        </w:rPr>
        <w:t xml:space="preserve"> </w:t>
      </w:r>
      <w:r w:rsidRPr="009A6333">
        <w:rPr>
          <w:rFonts w:asciiTheme="majorHAnsi" w:hAnsiTheme="majorHAnsi"/>
          <w:i/>
          <w:iCs/>
          <w:vanish/>
          <w:color w:val="000000"/>
          <w:sz w:val="14"/>
          <w:szCs w:val="22"/>
        </w:rPr>
        <w:t>large-scale</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urgent</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concerns</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are</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institutionalized</w:t>
      </w:r>
      <w:r w:rsidRPr="009A6333">
        <w:rPr>
          <w:rFonts w:asciiTheme="majorHAnsi" w:hAnsiTheme="majorHAnsi"/>
          <w:vanish/>
          <w:color w:val="000000"/>
          <w:sz w:val="14"/>
          <w:szCs w:val="22"/>
        </w:rPr>
        <w:t>,</w:t>
      </w:r>
      <w:r w:rsidRPr="006667E6">
        <w:rPr>
          <w:rFonts w:asciiTheme="majorHAnsi" w:hAnsiTheme="majorHAnsi"/>
          <w:color w:val="000000"/>
          <w:sz w:val="14"/>
          <w:szCs w:val="22"/>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urgent</w:t>
      </w:r>
      <w:r w:rsidRPr="006667E6">
        <w:rPr>
          <w:rFonts w:asciiTheme="majorHAnsi" w:hAnsiTheme="majorHAnsi"/>
          <w:sz w:val="14"/>
        </w:rPr>
        <w:t xml:space="preserve"> </w:t>
      </w:r>
      <w:r w:rsidRPr="009A6333">
        <w:rPr>
          <w:rFonts w:asciiTheme="majorHAnsi" w:hAnsiTheme="majorHAnsi"/>
          <w:vanish/>
          <w:sz w:val="14"/>
        </w:rPr>
        <w:t>body</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increasingly</w:t>
      </w:r>
      <w:r w:rsidRPr="006667E6">
        <w:rPr>
          <w:rFonts w:asciiTheme="majorHAnsi" w:hAnsiTheme="majorHAnsi"/>
          <w:sz w:val="14"/>
        </w:rPr>
        <w:t xml:space="preserve"> </w:t>
      </w:r>
      <w:r w:rsidRPr="009A6333">
        <w:rPr>
          <w:rFonts w:asciiTheme="majorHAnsi" w:hAnsiTheme="majorHAnsi"/>
          <w:vanish/>
          <w:sz w:val="14"/>
        </w:rPr>
        <w:t>obscured</w:t>
      </w:r>
      <w:r w:rsidRPr="006667E6">
        <w:rPr>
          <w:rFonts w:asciiTheme="majorHAnsi" w:hAnsiTheme="majorHAnsi"/>
          <w:sz w:val="14"/>
        </w:rPr>
        <w:t xml:space="preserve"> </w:t>
      </w:r>
      <w:r w:rsidRPr="009A6333">
        <w:rPr>
          <w:rFonts w:asciiTheme="majorHAnsi" w:hAnsiTheme="majorHAnsi"/>
          <w:vanish/>
          <w:sz w:val="14"/>
        </w:rPr>
        <w:t>through</w:t>
      </w:r>
      <w:r w:rsidRPr="006667E6">
        <w:rPr>
          <w:rFonts w:asciiTheme="majorHAnsi" w:hAnsiTheme="majorHAnsi"/>
          <w:sz w:val="14"/>
        </w:rPr>
        <w:t xml:space="preserve"> </w:t>
      </w:r>
      <w:r w:rsidRPr="009A6333">
        <w:rPr>
          <w:rFonts w:asciiTheme="majorHAnsi" w:hAnsiTheme="majorHAnsi"/>
          <w:vanish/>
          <w:sz w:val="14"/>
        </w:rPr>
        <w:t>technical</w:t>
      </w:r>
      <w:r w:rsidRPr="006667E6">
        <w:rPr>
          <w:rFonts w:asciiTheme="majorHAnsi" w:hAnsiTheme="majorHAnsi"/>
          <w:sz w:val="14"/>
        </w:rPr>
        <w:t xml:space="preserve"> </w:t>
      </w:r>
      <w:r w:rsidRPr="009A6333">
        <w:rPr>
          <w:rFonts w:asciiTheme="majorHAnsi" w:hAnsiTheme="majorHAnsi"/>
          <w:vanish/>
          <w:sz w:val="14"/>
        </w:rPr>
        <w:t>planning</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coordination</w:t>
      </w:r>
      <w:r w:rsidRPr="006667E6">
        <w:rPr>
          <w:rFonts w:asciiTheme="majorHAnsi" w:hAnsiTheme="majorHAnsi"/>
          <w:sz w:val="14"/>
        </w:rPr>
        <w:t xml:space="preserve"> </w:t>
      </w:r>
      <w:r w:rsidRPr="009A6333">
        <w:rPr>
          <w:rFonts w:asciiTheme="majorHAnsi" w:hAnsiTheme="majorHAnsi"/>
          <w:vanish/>
          <w:sz w:val="14"/>
        </w:rPr>
        <w:t>(Anderson</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Adey,</w:t>
      </w:r>
      <w:r w:rsidRPr="006667E6">
        <w:rPr>
          <w:rFonts w:asciiTheme="majorHAnsi" w:hAnsiTheme="majorHAnsi"/>
          <w:sz w:val="14"/>
        </w:rPr>
        <w:t xml:space="preserve"> </w:t>
      </w:r>
      <w:r w:rsidRPr="009A6333">
        <w:rPr>
          <w:rFonts w:asciiTheme="majorHAnsi" w:hAnsiTheme="majorHAnsi"/>
          <w:vanish/>
          <w:sz w:val="14"/>
        </w:rPr>
        <w:t>2012).</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predominant</w:t>
      </w:r>
      <w:r w:rsidRPr="006667E6">
        <w:rPr>
          <w:rFonts w:asciiTheme="majorHAnsi" w:hAnsiTheme="majorHAnsi"/>
          <w:sz w:val="14"/>
        </w:rPr>
        <w:t xml:space="preserve"> </w:t>
      </w:r>
      <w:r w:rsidRPr="009A6333">
        <w:rPr>
          <w:rFonts w:asciiTheme="majorHAnsi" w:hAnsiTheme="majorHAnsi"/>
          <w:vanish/>
          <w:sz w:val="14"/>
        </w:rPr>
        <w:t>characteristic</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institutionalization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large-scale</w:t>
      </w:r>
      <w:r w:rsidRPr="006667E6">
        <w:rPr>
          <w:rFonts w:asciiTheme="majorHAnsi" w:hAnsiTheme="majorHAnsi"/>
          <w:sz w:val="14"/>
        </w:rPr>
        <w:t xml:space="preserve"> </w:t>
      </w:r>
      <w:r w:rsidRPr="009A6333">
        <w:rPr>
          <w:rFonts w:asciiTheme="majorHAnsi" w:hAnsiTheme="majorHAnsi"/>
          <w:vanish/>
          <w:sz w:val="14"/>
        </w:rPr>
        <w:t>emergency</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‘built-in</w:t>
      </w:r>
      <w:r w:rsidRPr="006667E6">
        <w:rPr>
          <w:rFonts w:asciiTheme="majorHAnsi" w:hAnsiTheme="majorHAnsi"/>
          <w:sz w:val="14"/>
        </w:rPr>
        <w:t xml:space="preserve"> </w:t>
      </w:r>
      <w:r w:rsidRPr="009A6333">
        <w:rPr>
          <w:rFonts w:asciiTheme="majorHAnsi" w:hAnsiTheme="majorHAnsi"/>
          <w:vanish/>
          <w:sz w:val="14"/>
        </w:rPr>
        <w:t>bias</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action’</w:t>
      </w:r>
      <w:r w:rsidRPr="006667E6">
        <w:rPr>
          <w:rFonts w:asciiTheme="majorHAnsi" w:hAnsiTheme="majorHAnsi"/>
          <w:sz w:val="14"/>
        </w:rPr>
        <w:t xml:space="preserve"> </w:t>
      </w:r>
      <w:r w:rsidRPr="009A6333">
        <w:rPr>
          <w:rFonts w:asciiTheme="majorHAnsi" w:hAnsiTheme="majorHAnsi"/>
          <w:vanish/>
          <w:sz w:val="14"/>
        </w:rPr>
        <w:t>(Wuthnow</w:t>
      </w:r>
      <w:r w:rsidRPr="009A6333">
        <w:rPr>
          <w:rFonts w:asciiTheme="majorHAnsi" w:hAnsiTheme="majorHAnsi"/>
          <w:vanish/>
          <w:color w:val="000000"/>
          <w:sz w:val="14"/>
          <w:szCs w:val="16"/>
        </w:rPr>
        <w: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2010:</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212)</w:t>
      </w:r>
      <w:r w:rsidRPr="006667E6">
        <w:rPr>
          <w:rFonts w:asciiTheme="majorHAnsi" w:hAnsiTheme="majorHAnsi"/>
          <w:color w:val="000000"/>
          <w:sz w:val="14"/>
          <w:szCs w:val="16"/>
        </w:rPr>
        <w:t xml:space="preserve"> </w:t>
      </w:r>
      <w:r w:rsidRPr="009A6333">
        <w:rPr>
          <w:rFonts w:asciiTheme="majorHAnsi" w:hAnsiTheme="majorHAnsi"/>
          <w:i/>
          <w:iCs/>
          <w:vanish/>
          <w:color w:val="000000"/>
          <w:sz w:val="14"/>
          <w:szCs w:val="22"/>
        </w:rPr>
        <w:t>that</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circumvents</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contingencies</w:t>
      </w:r>
      <w:r w:rsidRPr="009A6333">
        <w:rPr>
          <w:rFonts w:asciiTheme="majorHAnsi" w:hAnsiTheme="majorHAnsi"/>
          <w:vanish/>
          <w:color w:val="000000"/>
          <w:sz w:val="14"/>
          <w:szCs w:val="16"/>
        </w:rPr>
        <w: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The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urgent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body</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is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at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best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an</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assumed</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eventuality,</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one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that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will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likely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require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another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state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such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i/>
          <w:iCs/>
          <w:vanish/>
          <w:color w:val="000000"/>
          <w:sz w:val="14"/>
          <w:szCs w:val="22"/>
        </w:rPr>
        <w:t>triage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Greatbach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2005).</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Amin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(2013)</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cautions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much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West,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governmental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need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provide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evidence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laissez-faire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governing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one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assurance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strength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facing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threatening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future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other,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produces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‘just-in-case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preparedness’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(Amin,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2013:</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151)</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neoliberal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risk</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management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policies.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‘personal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ingenuity’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built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emergency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response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expense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poor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vulnerable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whom</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difference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between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abjection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bearable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survival’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(Amin,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2013:</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153)</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will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determined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emergency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planning,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but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material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infrastructure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city.</w:t>
      </w:r>
      <w:r w:rsidRPr="009A6333">
        <w:rPr>
          <w:rFonts w:asciiTheme="majorHAnsi" w:hAnsiTheme="majorHAnsi"/>
          <w:vanish/>
          <w:color w:val="000000"/>
          <w:sz w:val="14"/>
          <w:szCs w:val="12"/>
        </w:rPr>
        <w: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short,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the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urgencies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of</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the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body</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provide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justifications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for</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social</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exclusion</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of</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the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most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marginalized</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based</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impulse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perceived</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threat</w:t>
      </w:r>
      <w:r w:rsidRPr="009A6333">
        <w:rPr>
          <w:rFonts w:asciiTheme="majorHAnsi" w:hAnsiTheme="majorHAnsi"/>
          <w:vanish/>
          <w:color w:val="000000"/>
          <w:sz w:val="14"/>
          <w:szCs w:val="16"/>
        </w:rPr>
        <w:t>,</w:t>
      </w:r>
      <w:r w:rsidRPr="006667E6">
        <w:rPr>
          <w:rFonts w:asciiTheme="majorHAnsi" w:hAnsiTheme="majorHAnsi"/>
          <w:color w:val="000000"/>
          <w:sz w:val="14"/>
          <w:szCs w:val="16"/>
        </w:rPr>
        <w:t xml:space="preserve"> </w:t>
      </w:r>
      <w:r w:rsidRPr="009A6333">
        <w:rPr>
          <w:rFonts w:asciiTheme="majorHAnsi" w:hAnsiTheme="majorHAnsi"/>
          <w:vanish/>
          <w:sz w:val="14"/>
        </w:rPr>
        <w:t>while</w:t>
      </w:r>
      <w:r w:rsidRPr="006667E6">
        <w:rPr>
          <w:rFonts w:asciiTheme="majorHAnsi" w:hAnsiTheme="majorHAnsi"/>
          <w:sz w:val="14"/>
        </w:rPr>
        <w:t xml:space="preserve"> </w:t>
      </w:r>
      <w:r w:rsidRPr="009A6333">
        <w:rPr>
          <w:rFonts w:asciiTheme="majorHAnsi" w:hAnsiTheme="majorHAnsi"/>
          <w:vanish/>
          <w:sz w:val="14"/>
        </w:rPr>
        <w:t>large-scale</w:t>
      </w:r>
      <w:r w:rsidRPr="006667E6">
        <w:rPr>
          <w:rFonts w:asciiTheme="majorHAnsi" w:hAnsiTheme="majorHAnsi"/>
          <w:sz w:val="14"/>
        </w:rPr>
        <w:t xml:space="preserve"> </w:t>
      </w:r>
      <w:r w:rsidRPr="009A6333">
        <w:rPr>
          <w:rFonts w:asciiTheme="majorHAnsi" w:hAnsiTheme="majorHAnsi"/>
          <w:vanish/>
          <w:sz w:val="14"/>
        </w:rPr>
        <w:t>future</w:t>
      </w:r>
      <w:r w:rsidRPr="006667E6">
        <w:rPr>
          <w:rFonts w:asciiTheme="majorHAnsi" w:hAnsiTheme="majorHAnsi"/>
          <w:sz w:val="14"/>
        </w:rPr>
        <w:t xml:space="preserve"> </w:t>
      </w:r>
      <w:r w:rsidRPr="009A6333">
        <w:rPr>
          <w:rFonts w:asciiTheme="majorHAnsi" w:hAnsiTheme="majorHAnsi"/>
          <w:vanish/>
          <w:sz w:val="14"/>
        </w:rPr>
        <w:t>emergencies</w:t>
      </w:r>
      <w:r w:rsidRPr="006667E6">
        <w:rPr>
          <w:rFonts w:asciiTheme="majorHAnsi" w:hAnsiTheme="majorHAnsi"/>
          <w:sz w:val="14"/>
        </w:rPr>
        <w:t xml:space="preserve"> </w:t>
      </w:r>
      <w:r w:rsidRPr="009A6333">
        <w:rPr>
          <w:rFonts w:asciiTheme="majorHAnsi" w:hAnsiTheme="majorHAnsi"/>
          <w:vanish/>
          <w:sz w:val="14"/>
        </w:rPr>
        <w:t>effectively</w:t>
      </w:r>
      <w:r w:rsidRPr="006667E6">
        <w:rPr>
          <w:rFonts w:asciiTheme="majorHAnsi" w:hAnsiTheme="majorHAnsi"/>
          <w:sz w:val="14"/>
        </w:rPr>
        <w:t xml:space="preserve"> </w:t>
      </w:r>
      <w:r w:rsidRPr="009A6333">
        <w:rPr>
          <w:rFonts w:asciiTheme="majorHAnsi" w:hAnsiTheme="majorHAnsi"/>
          <w:vanish/>
          <w:sz w:val="14"/>
        </w:rPr>
        <w:t>absorb</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deliberative</w:t>
      </w:r>
      <w:r w:rsidRPr="006667E6">
        <w:rPr>
          <w:rFonts w:asciiTheme="majorHAnsi" w:hAnsiTheme="majorHAnsi"/>
          <w:sz w:val="14"/>
        </w:rPr>
        <w:t xml:space="preserve"> </w:t>
      </w:r>
      <w:r w:rsidRPr="009A6333">
        <w:rPr>
          <w:rFonts w:asciiTheme="majorHAnsi" w:hAnsiTheme="majorHAnsi"/>
          <w:vanish/>
          <w:sz w:val="14"/>
        </w:rPr>
        <w:t>power</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urgency</w:t>
      </w:r>
      <w:r w:rsidRPr="006667E6">
        <w:rPr>
          <w:rFonts w:asciiTheme="majorHAnsi" w:hAnsiTheme="majorHAnsi"/>
          <w:sz w:val="14"/>
        </w:rPr>
        <w:t xml:space="preserve"> </w:t>
      </w:r>
      <w:r w:rsidRPr="009A6333">
        <w:rPr>
          <w:rFonts w:asciiTheme="majorHAnsi" w:hAnsiTheme="majorHAnsi"/>
          <w:vanish/>
          <w:sz w:val="14"/>
        </w:rPr>
        <w:t>into</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institutions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preparedness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risk</w:t>
      </w:r>
      <w:r w:rsidRPr="006667E6">
        <w:rPr>
          <w:rFonts w:asciiTheme="majorHAnsi" w:hAnsiTheme="majorHAnsi"/>
          <w:sz w:val="14"/>
        </w:rPr>
        <w:t xml:space="preserve"> </w:t>
      </w:r>
      <w:r w:rsidRPr="009A6333">
        <w:rPr>
          <w:rFonts w:asciiTheme="majorHAnsi" w:hAnsiTheme="majorHAnsi"/>
          <w:vanish/>
          <w:sz w:val="14"/>
        </w:rPr>
        <w:t>avoidance.</w:t>
      </w:r>
      <w:r w:rsidRPr="006667E6">
        <w:rPr>
          <w:rFonts w:asciiTheme="majorHAnsi" w:hAnsiTheme="majorHAnsi"/>
          <w:sz w:val="14"/>
        </w:rPr>
        <w:t xml:space="preserve"> </w:t>
      </w:r>
      <w:r w:rsidRPr="009A6333">
        <w:rPr>
          <w:rFonts w:asciiTheme="majorHAnsi" w:hAnsiTheme="majorHAnsi"/>
          <w:vanish/>
          <w:sz w:val="14"/>
        </w:rPr>
        <w:t>Žižek</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references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Arendt’s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(2006)</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analysis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of</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the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banality</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of</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evil</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to</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explain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current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state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ethical</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reasoning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under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terror,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people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perform</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morally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reprehensible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actions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under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conditions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urgency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assume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‘tragic-ethic</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grandeur’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(Žižek,</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2006)</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sacrificing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their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own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morality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good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state.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But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analysis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fails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bodies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today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rarely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legitimate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sites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claiming</w:t>
      </w:r>
      <w:r w:rsidRPr="006667E6">
        <w:rPr>
          <w:rFonts w:asciiTheme="majorHAnsi" w:hAnsiTheme="majorHAnsi"/>
          <w:color w:val="000000"/>
          <w:sz w:val="14"/>
          <w:szCs w:val="16"/>
        </w:rPr>
        <w:t xml:space="preserve"> </w:t>
      </w:r>
      <w:r w:rsidRPr="009A6333">
        <w:rPr>
          <w:rFonts w:asciiTheme="majorHAnsi" w:hAnsiTheme="majorHAnsi"/>
          <w:vanish/>
          <w:sz w:val="14"/>
        </w:rPr>
        <w:t>urgency.</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context</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assumed</w:t>
      </w:r>
      <w:r w:rsidRPr="006667E6">
        <w:rPr>
          <w:rFonts w:asciiTheme="majorHAnsi" w:hAnsiTheme="majorHAnsi"/>
          <w:sz w:val="14"/>
        </w:rPr>
        <w:t xml:space="preserve"> </w:t>
      </w:r>
      <w:r w:rsidRPr="009A6333">
        <w:rPr>
          <w:rFonts w:asciiTheme="majorHAnsi" w:hAnsiTheme="majorHAnsi"/>
          <w:vanish/>
          <w:sz w:val="14"/>
        </w:rPr>
        <w:t>priority</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large-scale</w:t>
      </w:r>
      <w:r w:rsidRPr="006667E6">
        <w:rPr>
          <w:rFonts w:asciiTheme="majorHAnsi" w:hAnsiTheme="majorHAnsi"/>
          <w:sz w:val="14"/>
        </w:rPr>
        <w:t xml:space="preserve"> </w:t>
      </w:r>
      <w:r w:rsidRPr="009A6333">
        <w:rPr>
          <w:rFonts w:asciiTheme="majorHAnsi" w:hAnsiTheme="majorHAnsi"/>
          <w:vanish/>
          <w:sz w:val="14"/>
        </w:rPr>
        <w:t>future</w:t>
      </w:r>
      <w:r w:rsidRPr="006667E6">
        <w:rPr>
          <w:rFonts w:asciiTheme="majorHAnsi" w:hAnsiTheme="majorHAnsi"/>
          <w:sz w:val="14"/>
        </w:rPr>
        <w:t xml:space="preserve"> </w:t>
      </w:r>
      <w:r w:rsidRPr="009A6333">
        <w:rPr>
          <w:rFonts w:asciiTheme="majorHAnsi" w:hAnsiTheme="majorHAnsi"/>
          <w:vanish/>
          <w:sz w:val="14"/>
        </w:rPr>
        <w:t>emergency,</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urgent</w:t>
      </w:r>
      <w:r w:rsidRPr="006667E6">
        <w:rPr>
          <w:rFonts w:asciiTheme="majorHAnsi" w:hAnsiTheme="majorHAnsi"/>
          <w:sz w:val="14"/>
        </w:rPr>
        <w:t xml:space="preserve"> </w:t>
      </w:r>
      <w:r w:rsidRPr="009A6333">
        <w:rPr>
          <w:rFonts w:asciiTheme="majorHAnsi" w:hAnsiTheme="majorHAnsi"/>
          <w:vanish/>
          <w:sz w:val="14"/>
        </w:rPr>
        <w:t>body</w:t>
      </w:r>
      <w:r w:rsidRPr="006667E6">
        <w:rPr>
          <w:rFonts w:asciiTheme="majorHAnsi" w:hAnsiTheme="majorHAnsi"/>
          <w:sz w:val="14"/>
        </w:rPr>
        <w:t xml:space="preserve"> </w:t>
      </w:r>
      <w:r w:rsidRPr="009A6333">
        <w:rPr>
          <w:rFonts w:asciiTheme="majorHAnsi" w:hAnsiTheme="majorHAnsi"/>
          <w:vanish/>
          <w:sz w:val="14"/>
        </w:rPr>
        <w:t>becomes</w:t>
      </w:r>
      <w:r w:rsidRPr="006667E6">
        <w:rPr>
          <w:rFonts w:asciiTheme="majorHAnsi" w:hAnsiTheme="majorHAnsi"/>
          <w:sz w:val="14"/>
        </w:rPr>
        <w:t xml:space="preserve"> </w:t>
      </w:r>
      <w:r w:rsidRPr="009A6333">
        <w:rPr>
          <w:rFonts w:asciiTheme="majorHAnsi" w:hAnsiTheme="majorHAnsi"/>
          <w:vanish/>
          <w:sz w:val="14"/>
        </w:rPr>
        <w:t>literally</w:t>
      </w:r>
      <w:r w:rsidRPr="006667E6">
        <w:rPr>
          <w:rFonts w:asciiTheme="majorHAnsi" w:hAnsiTheme="majorHAnsi"/>
          <w:sz w:val="14"/>
        </w:rPr>
        <w:t xml:space="preserve"> </w:t>
      </w:r>
      <w:r w:rsidRPr="009A6333">
        <w:rPr>
          <w:rFonts w:asciiTheme="majorHAnsi" w:hAnsiTheme="majorHAnsi"/>
          <w:vanish/>
          <w:sz w:val="14"/>
        </w:rPr>
        <w:t>nonsense,</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non</w:t>
      </w:r>
      <w:r w:rsidRPr="006667E6">
        <w:rPr>
          <w:rFonts w:asciiTheme="majorHAnsi" w:hAnsiTheme="majorHAnsi"/>
          <w:sz w:val="14"/>
        </w:rPr>
        <w:t xml:space="preserve"> </w:t>
      </w:r>
      <w:r w:rsidRPr="009A6333">
        <w:rPr>
          <w:rFonts w:asciiTheme="majorHAnsi" w:hAnsiTheme="majorHAnsi"/>
          <w:vanish/>
          <w:sz w:val="14"/>
        </w:rPr>
        <w:t>sequitur</w:t>
      </w:r>
      <w:r w:rsidRPr="006667E6">
        <w:rPr>
          <w:rFonts w:asciiTheme="majorHAnsi" w:hAnsiTheme="majorHAnsi"/>
          <w:sz w:val="14"/>
        </w:rPr>
        <w:t xml:space="preserve"> </w:t>
      </w:r>
      <w:r w:rsidRPr="009A6333">
        <w:rPr>
          <w:rFonts w:asciiTheme="majorHAnsi" w:hAnsiTheme="majorHAnsi"/>
          <w:vanish/>
          <w:sz w:val="14"/>
        </w:rPr>
        <w:t>within</w:t>
      </w:r>
      <w:r w:rsidRPr="006667E6">
        <w:rPr>
          <w:rFonts w:asciiTheme="majorHAnsi" w:hAnsiTheme="majorHAnsi"/>
          <w:sz w:val="14"/>
        </w:rPr>
        <w:t xml:space="preserve"> </w:t>
      </w:r>
      <w:r w:rsidRPr="009A6333">
        <w:rPr>
          <w:rFonts w:asciiTheme="majorHAnsi" w:hAnsiTheme="majorHAnsi"/>
          <w:vanish/>
          <w:sz w:val="14"/>
        </w:rPr>
        <w:t>societies,</w:t>
      </w:r>
      <w:r w:rsidRPr="006667E6">
        <w:rPr>
          <w:rFonts w:asciiTheme="majorHAnsi" w:hAnsiTheme="majorHAnsi"/>
          <w:sz w:val="14"/>
        </w:rPr>
        <w:t xml:space="preserve"> </w:t>
      </w:r>
      <w:r w:rsidRPr="009A6333">
        <w:rPr>
          <w:rFonts w:asciiTheme="majorHAnsi" w:hAnsiTheme="majorHAnsi"/>
          <w:vanish/>
          <w:sz w:val="14"/>
        </w:rPr>
        <w:t>states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worlds</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will</w:t>
      </w:r>
      <w:r w:rsidRPr="006667E6">
        <w:rPr>
          <w:rFonts w:asciiTheme="majorHAnsi" w:hAnsiTheme="majorHAnsi"/>
          <w:sz w:val="14"/>
        </w:rPr>
        <w:t xml:space="preserve"> </w:t>
      </w:r>
      <w:r w:rsidRPr="009A6333">
        <w:rPr>
          <w:rFonts w:asciiTheme="majorHAnsi" w:hAnsiTheme="majorHAnsi"/>
          <w:vanish/>
          <w:sz w:val="14"/>
        </w:rPr>
        <w:t>always</w:t>
      </w:r>
      <w:r w:rsidRPr="006667E6">
        <w:rPr>
          <w:rFonts w:asciiTheme="majorHAnsi" w:hAnsiTheme="majorHAnsi"/>
          <w:sz w:val="14"/>
        </w:rPr>
        <w:t xml:space="preserve"> </w:t>
      </w:r>
      <w:r w:rsidRPr="009A6333">
        <w:rPr>
          <w:rFonts w:asciiTheme="majorHAnsi" w:hAnsiTheme="majorHAnsi"/>
          <w:vanish/>
          <w:sz w:val="14"/>
        </w:rPr>
        <w:t>be</w:t>
      </w:r>
      <w:r w:rsidRPr="006667E6">
        <w:rPr>
          <w:rFonts w:asciiTheme="majorHAnsi" w:hAnsiTheme="majorHAnsi"/>
          <w:sz w:val="14"/>
        </w:rPr>
        <w:t xml:space="preserve"> </w:t>
      </w:r>
      <w:r w:rsidRPr="009A6333">
        <w:rPr>
          <w:rFonts w:asciiTheme="majorHAnsi" w:hAnsiTheme="majorHAnsi"/>
          <w:vanish/>
          <w:sz w:val="14"/>
        </w:rPr>
        <w:t>more</w:t>
      </w:r>
      <w:r w:rsidRPr="006667E6">
        <w:rPr>
          <w:rFonts w:asciiTheme="majorHAnsi" w:hAnsiTheme="majorHAnsi"/>
          <w:sz w:val="14"/>
        </w:rPr>
        <w:t xml:space="preserve"> </w:t>
      </w:r>
      <w:r w:rsidRPr="009A6333">
        <w:rPr>
          <w:rFonts w:asciiTheme="majorHAnsi" w:hAnsiTheme="majorHAnsi"/>
          <w:vanish/>
          <w:sz w:val="14"/>
        </w:rPr>
        <w:t>urgent.¶</w:t>
      </w:r>
      <w:r w:rsidRPr="006667E6">
        <w:rPr>
          <w:rFonts w:asciiTheme="majorHAnsi" w:hAnsiTheme="majorHAnsi"/>
          <w:sz w:val="14"/>
        </w:rPr>
        <w:t xml:space="preserve"> </w:t>
      </w:r>
      <w:r w:rsidRPr="009A6333">
        <w:rPr>
          <w:rFonts w:asciiTheme="majorHAnsi" w:hAnsiTheme="majorHAnsi"/>
          <w:vanish/>
          <w:sz w:val="14"/>
        </w:rPr>
        <w:t>If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important</w:t>
      </w:r>
      <w:r w:rsidRPr="006667E6">
        <w:rPr>
          <w:rFonts w:asciiTheme="majorHAnsi" w:hAnsiTheme="majorHAnsi"/>
          <w:sz w:val="14"/>
        </w:rPr>
        <w:t xml:space="preserve"> </w:t>
      </w:r>
      <w:r w:rsidRPr="009A6333">
        <w:rPr>
          <w:rFonts w:asciiTheme="majorHAnsi" w:hAnsiTheme="majorHAnsi"/>
          <w:vanish/>
          <w:sz w:val="14"/>
        </w:rPr>
        <w:t>ethical</w:t>
      </w:r>
      <w:r w:rsidRPr="006667E6">
        <w:rPr>
          <w:rFonts w:asciiTheme="majorHAnsi" w:hAnsiTheme="majorHAnsi"/>
          <w:sz w:val="14"/>
        </w:rPr>
        <w:t xml:space="preserve"> </w:t>
      </w:r>
      <w:r w:rsidRPr="009A6333">
        <w:rPr>
          <w:rFonts w:asciiTheme="majorHAnsi" w:hAnsiTheme="majorHAnsi"/>
          <w:vanish/>
          <w:sz w:val="14"/>
        </w:rPr>
        <w:t>work</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urgency</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been</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identify</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must</w:t>
      </w:r>
      <w:r w:rsidRPr="006667E6">
        <w:rPr>
          <w:rFonts w:asciiTheme="majorHAnsi" w:hAnsiTheme="majorHAnsi"/>
          <w:sz w:val="14"/>
        </w:rPr>
        <w:t xml:space="preserve"> </w:t>
      </w:r>
      <w:r w:rsidRPr="009A6333">
        <w:rPr>
          <w:rFonts w:asciiTheme="majorHAnsi" w:hAnsiTheme="majorHAnsi"/>
          <w:vanish/>
          <w:sz w:val="14"/>
        </w:rPr>
        <w:t>not</w:t>
      </w:r>
      <w:r w:rsidRPr="006667E6">
        <w:rPr>
          <w:rFonts w:asciiTheme="majorHAnsi" w:hAnsiTheme="majorHAnsi"/>
          <w:sz w:val="14"/>
        </w:rPr>
        <w:t xml:space="preserve"> </w:t>
      </w:r>
      <w:r w:rsidRPr="009A6333">
        <w:rPr>
          <w:rFonts w:asciiTheme="majorHAnsi" w:hAnsiTheme="majorHAnsi"/>
          <w:vanish/>
          <w:sz w:val="14"/>
        </w:rPr>
        <w:t>wait,</w:t>
      </w:r>
      <w:r w:rsidRPr="006667E6">
        <w:rPr>
          <w:rFonts w:asciiTheme="majorHAnsi" w:hAnsiTheme="majorHAnsi"/>
          <w:sz w:val="14"/>
        </w:rPr>
        <w:t xml:space="preserve"> </w:t>
      </w:r>
      <w:r w:rsidRPr="009A6333">
        <w:rPr>
          <w:rFonts w:asciiTheme="majorHAnsi" w:hAnsiTheme="majorHAnsi"/>
          <w:vanish/>
          <w:sz w:val="14"/>
        </w:rPr>
        <w:t>then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capture</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power</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persuasiveness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urgency</w:t>
      </w:r>
      <w:r w:rsidRPr="006667E6">
        <w:rPr>
          <w:rFonts w:asciiTheme="majorHAnsi" w:hAnsiTheme="majorHAnsi"/>
          <w:sz w:val="14"/>
        </w:rPr>
        <w:t xml:space="preserve"> </w:t>
      </w:r>
      <w:r w:rsidRPr="009A6333">
        <w:rPr>
          <w:rFonts w:asciiTheme="majorHAnsi" w:hAnsiTheme="majorHAnsi"/>
          <w:vanish/>
          <w:sz w:val="14"/>
        </w:rPr>
        <w:t>by</w:t>
      </w:r>
      <w:r w:rsidRPr="006667E6">
        <w:rPr>
          <w:rFonts w:asciiTheme="majorHAnsi" w:hAnsiTheme="majorHAnsi"/>
          <w:sz w:val="14"/>
        </w:rPr>
        <w:t xml:space="preserve"> </w:t>
      </w:r>
      <w:r w:rsidRPr="009A6333">
        <w:rPr>
          <w:rFonts w:asciiTheme="majorHAnsi" w:hAnsiTheme="majorHAnsi"/>
          <w:vanish/>
          <w:sz w:val="14"/>
        </w:rPr>
        <w:t>large-scale</w:t>
      </w:r>
      <w:r w:rsidRPr="006667E6">
        <w:rPr>
          <w:rFonts w:asciiTheme="majorHAnsi" w:hAnsiTheme="majorHAnsi"/>
          <w:sz w:val="14"/>
        </w:rPr>
        <w:t xml:space="preserve"> </w:t>
      </w:r>
      <w:r w:rsidRPr="009A6333">
        <w:rPr>
          <w:rFonts w:asciiTheme="majorHAnsi" w:hAnsiTheme="majorHAnsi"/>
          <w:vanish/>
          <w:sz w:val="14"/>
        </w:rPr>
        <w:t>future</w:t>
      </w:r>
      <w:r w:rsidRPr="006667E6">
        <w:rPr>
          <w:rFonts w:asciiTheme="majorHAnsi" w:hAnsiTheme="majorHAnsi"/>
          <w:sz w:val="14"/>
        </w:rPr>
        <w:t xml:space="preserve"> </w:t>
      </w:r>
      <w:r w:rsidRPr="009A6333">
        <w:rPr>
          <w:rFonts w:asciiTheme="majorHAnsi" w:hAnsiTheme="majorHAnsi"/>
          <w:vanish/>
          <w:sz w:val="14"/>
        </w:rPr>
        <w:t>emergencies</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consequences</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kinds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normative</w:t>
      </w:r>
      <w:r w:rsidRPr="006667E6">
        <w:rPr>
          <w:rFonts w:asciiTheme="majorHAnsi" w:hAnsiTheme="majorHAnsi"/>
          <w:sz w:val="14"/>
        </w:rPr>
        <w:t xml:space="preserve"> </w:t>
      </w:r>
      <w:r w:rsidRPr="009A6333">
        <w:rPr>
          <w:rFonts w:asciiTheme="majorHAnsi" w:hAnsiTheme="majorHAnsi"/>
          <w:vanish/>
          <w:sz w:val="14"/>
        </w:rPr>
        <w:t>arguments</w:t>
      </w:r>
      <w:r w:rsidRPr="006667E6">
        <w:rPr>
          <w:rFonts w:asciiTheme="majorHAnsi" w:hAnsiTheme="majorHAnsi"/>
          <w:sz w:val="14"/>
        </w:rPr>
        <w:t xml:space="preserve"> </w:t>
      </w:r>
      <w:r w:rsidRPr="009A6333">
        <w:rPr>
          <w:rFonts w:asciiTheme="majorHAnsi" w:hAnsiTheme="majorHAnsi"/>
          <w:vanish/>
          <w:sz w:val="14"/>
        </w:rPr>
        <w:t>we</w:t>
      </w:r>
      <w:r w:rsidRPr="006667E6">
        <w:rPr>
          <w:rFonts w:asciiTheme="majorHAnsi" w:hAnsiTheme="majorHAnsi"/>
          <w:sz w:val="14"/>
        </w:rPr>
        <w:t xml:space="preserve"> </w:t>
      </w:r>
      <w:r w:rsidRPr="009A6333">
        <w:rPr>
          <w:rFonts w:asciiTheme="majorHAnsi" w:hAnsiTheme="majorHAnsi"/>
          <w:vanish/>
          <w:sz w:val="14"/>
        </w:rPr>
        <w:t>can</w:t>
      </w:r>
      <w:r w:rsidRPr="006667E6">
        <w:rPr>
          <w:rFonts w:asciiTheme="majorHAnsi" w:hAnsiTheme="majorHAnsi"/>
          <w:sz w:val="14"/>
        </w:rPr>
        <w:t xml:space="preserve"> </w:t>
      </w:r>
      <w:r w:rsidRPr="009A6333">
        <w:rPr>
          <w:rFonts w:asciiTheme="majorHAnsi" w:hAnsiTheme="majorHAnsi"/>
          <w:vanish/>
          <w:sz w:val="14"/>
        </w:rPr>
        <w:t>raise</w:t>
      </w:r>
      <w:r w:rsidRPr="006667E6">
        <w:rPr>
          <w:rFonts w:asciiTheme="majorHAnsi" w:hAnsiTheme="majorHAnsi"/>
          <w:sz w:val="14"/>
        </w:rPr>
        <w:t xml:space="preserve"> </w:t>
      </w:r>
      <w:r w:rsidRPr="009A6333">
        <w:rPr>
          <w:rFonts w:asciiTheme="majorHAnsi" w:hAnsiTheme="majorHAnsi"/>
          <w:vanish/>
          <w:sz w:val="14"/>
        </w:rPr>
        <w:t>on</w:t>
      </w:r>
      <w:r w:rsidRPr="006667E6">
        <w:rPr>
          <w:rFonts w:asciiTheme="majorHAnsi" w:hAnsiTheme="majorHAnsi"/>
          <w:sz w:val="14"/>
        </w:rPr>
        <w:t xml:space="preserve"> </w:t>
      </w:r>
      <w:r w:rsidRPr="009A6333">
        <w:rPr>
          <w:rFonts w:asciiTheme="majorHAnsi" w:hAnsiTheme="majorHAnsi"/>
          <w:vanish/>
          <w:sz w:val="14"/>
        </w:rPr>
        <w:t>behalf</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urgent</w:t>
      </w:r>
      <w:r w:rsidRPr="006667E6">
        <w:rPr>
          <w:rFonts w:asciiTheme="majorHAnsi" w:hAnsiTheme="majorHAnsi"/>
          <w:sz w:val="14"/>
        </w:rPr>
        <w:t xml:space="preserve"> </w:t>
      </w:r>
      <w:r w:rsidRPr="009A6333">
        <w:rPr>
          <w:rFonts w:asciiTheme="majorHAnsi" w:hAnsiTheme="majorHAnsi"/>
          <w:vanish/>
          <w:sz w:val="14"/>
        </w:rPr>
        <w:t>bodies.</w:t>
      </w:r>
      <w:r w:rsidRPr="006667E6">
        <w:rPr>
          <w:rFonts w:asciiTheme="majorHAnsi" w:hAnsiTheme="majorHAnsi"/>
          <w:sz w:val="14"/>
        </w:rPr>
        <w:t xml:space="preserve"> </w:t>
      </w:r>
      <w:r w:rsidRPr="009A6333">
        <w:rPr>
          <w:rFonts w:asciiTheme="majorHAnsi" w:hAnsiTheme="majorHAnsi"/>
          <w:vanish/>
          <w:sz w:val="14"/>
        </w:rPr>
        <w:t>How,</w:t>
      </w:r>
      <w:r w:rsidRPr="006667E6">
        <w:rPr>
          <w:rFonts w:asciiTheme="majorHAnsi" w:hAnsiTheme="majorHAnsi"/>
          <w:sz w:val="14"/>
        </w:rPr>
        <w:t xml:space="preserve"> </w:t>
      </w:r>
      <w:r w:rsidRPr="009A6333">
        <w:rPr>
          <w:rFonts w:asciiTheme="majorHAnsi" w:hAnsiTheme="majorHAnsi"/>
          <w:vanish/>
          <w:sz w:val="14"/>
        </w:rPr>
        <w:t>then,</w:t>
      </w:r>
      <w:r w:rsidRPr="006667E6">
        <w:rPr>
          <w:rFonts w:asciiTheme="majorHAnsi" w:hAnsiTheme="majorHAnsi"/>
          <w:sz w:val="14"/>
        </w:rPr>
        <w:t xml:space="preserve"> </w:t>
      </w:r>
      <w:r w:rsidRPr="009A6333">
        <w:rPr>
          <w:rFonts w:asciiTheme="majorHAnsi" w:hAnsiTheme="majorHAnsi"/>
          <w:vanish/>
          <w:sz w:val="14"/>
        </w:rPr>
        <w:t>might</w:t>
      </w:r>
      <w:r w:rsidRPr="006667E6">
        <w:rPr>
          <w:rFonts w:asciiTheme="majorHAnsi" w:hAnsiTheme="majorHAnsi"/>
          <w:sz w:val="14"/>
        </w:rPr>
        <w:t xml:space="preserve"> </w:t>
      </w:r>
      <w:r w:rsidRPr="009A6333">
        <w:rPr>
          <w:rFonts w:asciiTheme="majorHAnsi" w:hAnsiTheme="majorHAnsi"/>
          <w:vanish/>
          <w:sz w:val="14"/>
        </w:rPr>
        <w:t>waiting</w:t>
      </w:r>
      <w:r w:rsidRPr="006667E6">
        <w:rPr>
          <w:rFonts w:asciiTheme="majorHAnsi" w:hAnsiTheme="majorHAnsi"/>
          <w:sz w:val="14"/>
        </w:rPr>
        <w:t xml:space="preserve"> </w:t>
      </w:r>
      <w:r w:rsidRPr="009A6333">
        <w:rPr>
          <w:rFonts w:asciiTheme="majorHAnsi" w:hAnsiTheme="majorHAnsi"/>
          <w:vanish/>
          <w:sz w:val="14"/>
        </w:rPr>
        <w:t>compare</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normative</w:t>
      </w:r>
      <w:r w:rsidRPr="006667E6">
        <w:rPr>
          <w:rFonts w:asciiTheme="majorHAnsi" w:hAnsiTheme="majorHAnsi"/>
          <w:sz w:val="14"/>
        </w:rPr>
        <w:t xml:space="preserve"> </w:t>
      </w:r>
      <w:r w:rsidRPr="009A6333">
        <w:rPr>
          <w:rFonts w:asciiTheme="majorHAnsi" w:hAnsiTheme="majorHAnsi"/>
          <w:vanish/>
          <w:sz w:val="14"/>
        </w:rPr>
        <w:t>description</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critique</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our</w:t>
      </w:r>
      <w:r w:rsidRPr="006667E6">
        <w:rPr>
          <w:rFonts w:asciiTheme="majorHAnsi" w:hAnsiTheme="majorHAnsi"/>
          <w:sz w:val="14"/>
        </w:rPr>
        <w:t xml:space="preserve"> </w:t>
      </w:r>
      <w:r w:rsidRPr="009A6333">
        <w:rPr>
          <w:rFonts w:asciiTheme="majorHAnsi" w:hAnsiTheme="majorHAnsi"/>
          <w:vanish/>
          <w:sz w:val="14"/>
        </w:rPr>
        <w:t>own</w:t>
      </w:r>
      <w:r w:rsidRPr="006667E6">
        <w:rPr>
          <w:rFonts w:asciiTheme="majorHAnsi" w:hAnsiTheme="majorHAnsi"/>
          <w:sz w:val="14"/>
        </w:rPr>
        <w:t xml:space="preserve"> </w:t>
      </w:r>
      <w:r w:rsidRPr="009A6333">
        <w:rPr>
          <w:rFonts w:asciiTheme="majorHAnsi" w:hAnsiTheme="majorHAnsi"/>
          <w:vanish/>
          <w:sz w:val="14"/>
        </w:rPr>
        <w:t>urgent</w:t>
      </w:r>
      <w:r w:rsidRPr="006667E6">
        <w:rPr>
          <w:rFonts w:asciiTheme="majorHAnsi" w:hAnsiTheme="majorHAnsi"/>
          <w:sz w:val="14"/>
        </w:rPr>
        <w:t xml:space="preserve"> </w:t>
      </w:r>
      <w:r w:rsidRPr="009A6333">
        <w:rPr>
          <w:rFonts w:asciiTheme="majorHAnsi" w:hAnsiTheme="majorHAnsi"/>
          <w:vanish/>
          <w:sz w:val="14"/>
        </w:rPr>
        <w:t>time?</w:t>
      </w:r>
      <w:r w:rsidRPr="006667E6">
        <w:rPr>
          <w:rFonts w:asciiTheme="majorHAnsi" w:hAnsiTheme="majorHAnsi"/>
          <w:sz w:val="14"/>
        </w:rPr>
        <w:t xml:space="preserve"> </w:t>
      </w:r>
      <w:r w:rsidRPr="009A6333">
        <w:rPr>
          <w:rFonts w:asciiTheme="majorHAnsi" w:hAnsiTheme="majorHAnsi"/>
          <w:vanish/>
          <w:sz w:val="14"/>
        </w:rPr>
        <w:t>Waiting</w:t>
      </w:r>
      <w:r w:rsidRPr="006667E6">
        <w:rPr>
          <w:rFonts w:asciiTheme="majorHAnsi" w:hAnsiTheme="majorHAnsi"/>
          <w:sz w:val="14"/>
        </w:rPr>
        <w:t xml:space="preserve"> </w:t>
      </w:r>
      <w:r w:rsidRPr="009A6333">
        <w:rPr>
          <w:rFonts w:asciiTheme="majorHAnsi" w:hAnsiTheme="majorHAnsi"/>
          <w:vanish/>
          <w:sz w:val="14"/>
        </w:rPr>
        <w:t>can</w:t>
      </w:r>
      <w:r w:rsidRPr="006667E6">
        <w:rPr>
          <w:rFonts w:asciiTheme="majorHAnsi" w:hAnsiTheme="majorHAnsi"/>
          <w:sz w:val="14"/>
        </w:rPr>
        <w:t xml:space="preserve"> </w:t>
      </w:r>
      <w:r w:rsidRPr="009A6333">
        <w:rPr>
          <w:rFonts w:asciiTheme="majorHAnsi" w:hAnsiTheme="majorHAnsi"/>
          <w:vanish/>
          <w:sz w:val="14"/>
        </w:rPr>
        <w:t>be</w:t>
      </w:r>
      <w:r w:rsidRPr="006667E6">
        <w:rPr>
          <w:rFonts w:asciiTheme="majorHAnsi" w:hAnsiTheme="majorHAnsi"/>
          <w:sz w:val="14"/>
        </w:rPr>
        <w:t xml:space="preserve"> </w:t>
      </w:r>
      <w:r w:rsidRPr="009A6333">
        <w:rPr>
          <w:rFonts w:asciiTheme="majorHAnsi" w:hAnsiTheme="majorHAnsi"/>
          <w:vanish/>
          <w:sz w:val="14"/>
        </w:rPr>
        <w:t>categorized</w:t>
      </w:r>
      <w:r w:rsidRPr="006667E6">
        <w:rPr>
          <w:rFonts w:asciiTheme="majorHAnsi" w:hAnsiTheme="majorHAnsi"/>
          <w:sz w:val="14"/>
        </w:rPr>
        <w:t xml:space="preserve"> </w:t>
      </w:r>
      <w:r w:rsidRPr="009A6333">
        <w:rPr>
          <w:rFonts w:asciiTheme="majorHAnsi" w:hAnsiTheme="majorHAnsi"/>
          <w:vanish/>
          <w:sz w:val="14"/>
        </w:rPr>
        <w:t>according</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its</w:t>
      </w:r>
      <w:r w:rsidRPr="006667E6">
        <w:rPr>
          <w:rFonts w:asciiTheme="majorHAnsi" w:hAnsiTheme="majorHAnsi"/>
          <w:sz w:val="14"/>
        </w:rPr>
        <w:t xml:space="preserve"> </w:t>
      </w:r>
      <w:r w:rsidRPr="009A6333">
        <w:rPr>
          <w:rFonts w:asciiTheme="majorHAnsi" w:hAnsiTheme="majorHAnsi"/>
          <w:vanish/>
          <w:sz w:val="14"/>
        </w:rPr>
        <w:t>purpose</w:t>
      </w:r>
      <w:r w:rsidRPr="006667E6">
        <w:rPr>
          <w:rFonts w:asciiTheme="majorHAnsi" w:hAnsiTheme="majorHAnsi"/>
          <w:sz w:val="14"/>
        </w:rPr>
        <w:t xml:space="preserve"> </w:t>
      </w:r>
      <w:r w:rsidRPr="009A6333">
        <w:rPr>
          <w:rFonts w:asciiTheme="majorHAnsi" w:hAnsiTheme="majorHAnsi"/>
          <w:vanish/>
          <w:sz w:val="14"/>
        </w:rPr>
        <w:t>or</w:t>
      </w:r>
      <w:r w:rsidRPr="006667E6">
        <w:rPr>
          <w:rFonts w:asciiTheme="majorHAnsi" w:hAnsiTheme="majorHAnsi"/>
          <w:sz w:val="14"/>
        </w:rPr>
        <w:t xml:space="preserve"> </w:t>
      </w:r>
      <w:r w:rsidRPr="009A6333">
        <w:rPr>
          <w:rFonts w:asciiTheme="majorHAnsi" w:hAnsiTheme="majorHAnsi"/>
          <w:vanish/>
          <w:sz w:val="14"/>
        </w:rPr>
        <w:t>outcome</w:t>
      </w:r>
      <w:r w:rsidRPr="006667E6">
        <w:rPr>
          <w:rFonts w:asciiTheme="majorHAnsi" w:hAnsiTheme="majorHAnsi"/>
          <w:sz w:val="14"/>
        </w:rPr>
        <w:t xml:space="preserve"> </w:t>
      </w:r>
      <w:r w:rsidRPr="009A6333">
        <w:rPr>
          <w:rFonts w:asciiTheme="majorHAnsi" w:hAnsiTheme="majorHAnsi"/>
          <w:vanish/>
          <w:sz w:val="14"/>
        </w:rPr>
        <w:t>(see</w:t>
      </w:r>
      <w:r w:rsidRPr="006667E6">
        <w:rPr>
          <w:rFonts w:asciiTheme="majorHAnsi" w:hAnsiTheme="majorHAnsi"/>
          <w:sz w:val="14"/>
        </w:rPr>
        <w:t xml:space="preserve"> </w:t>
      </w:r>
      <w:r w:rsidRPr="009A6333">
        <w:rPr>
          <w:rFonts w:asciiTheme="majorHAnsi" w:hAnsiTheme="majorHAnsi"/>
          <w:vanish/>
          <w:sz w:val="14"/>
        </w:rPr>
        <w:t>Corbridge,</w:t>
      </w:r>
      <w:r w:rsidRPr="006667E6">
        <w:rPr>
          <w:rFonts w:asciiTheme="majorHAnsi" w:hAnsiTheme="majorHAnsi"/>
          <w:sz w:val="14"/>
        </w:rPr>
        <w:t xml:space="preserve"> </w:t>
      </w:r>
      <w:r w:rsidRPr="009A6333">
        <w:rPr>
          <w:rFonts w:asciiTheme="majorHAnsi" w:hAnsiTheme="majorHAnsi"/>
          <w:vanish/>
          <w:sz w:val="14"/>
        </w:rPr>
        <w:t>2004;</w:t>
      </w:r>
      <w:r w:rsidRPr="006667E6">
        <w:rPr>
          <w:rFonts w:asciiTheme="majorHAnsi" w:hAnsiTheme="majorHAnsi"/>
          <w:sz w:val="14"/>
        </w:rPr>
        <w:t xml:space="preserve"> </w:t>
      </w:r>
      <w:r w:rsidRPr="009A6333">
        <w:rPr>
          <w:rFonts w:asciiTheme="majorHAnsi" w:hAnsiTheme="majorHAnsi"/>
          <w:vanish/>
          <w:sz w:val="14"/>
        </w:rPr>
        <w:t>Gray,</w:t>
      </w:r>
      <w:r w:rsidRPr="006667E6">
        <w:rPr>
          <w:rFonts w:asciiTheme="majorHAnsi" w:hAnsiTheme="majorHAnsi"/>
          <w:sz w:val="14"/>
        </w:rPr>
        <w:t xml:space="preserve"> </w:t>
      </w:r>
      <w:r w:rsidRPr="009A6333">
        <w:rPr>
          <w:rFonts w:asciiTheme="majorHAnsi" w:hAnsiTheme="majorHAnsi"/>
          <w:vanish/>
          <w:sz w:val="14"/>
        </w:rPr>
        <w:t>2011),</w:t>
      </w:r>
      <w:r w:rsidRPr="006667E6">
        <w:rPr>
          <w:rFonts w:asciiTheme="majorHAnsi" w:hAnsiTheme="majorHAnsi"/>
          <w:sz w:val="14"/>
        </w:rPr>
        <w:t xml:space="preserve"> </w:t>
      </w:r>
      <w:r w:rsidRPr="009A6333">
        <w:rPr>
          <w:rFonts w:asciiTheme="majorHAnsi" w:hAnsiTheme="majorHAnsi"/>
          <w:vanish/>
          <w:sz w:val="14"/>
        </w:rPr>
        <w:t>but</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also</w:t>
      </w:r>
      <w:r w:rsidRPr="006667E6">
        <w:rPr>
          <w:rFonts w:asciiTheme="majorHAnsi" w:hAnsiTheme="majorHAnsi"/>
          <w:sz w:val="14"/>
        </w:rPr>
        <w:t xml:space="preserve"> </w:t>
      </w:r>
      <w:r w:rsidRPr="009A6333">
        <w:rPr>
          <w:rFonts w:asciiTheme="majorHAnsi" w:hAnsiTheme="majorHAnsi"/>
          <w:vanish/>
          <w:sz w:val="14"/>
        </w:rPr>
        <w:t>modifies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place</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individual</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society</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her</w:t>
      </w:r>
      <w:r w:rsidRPr="006667E6">
        <w:rPr>
          <w:rFonts w:asciiTheme="majorHAnsi" w:hAnsiTheme="majorHAnsi"/>
          <w:sz w:val="14"/>
        </w:rPr>
        <w:t xml:space="preserve"> </w:t>
      </w:r>
      <w:r w:rsidRPr="009A6333">
        <w:rPr>
          <w:rFonts w:asciiTheme="majorHAnsi" w:hAnsiTheme="majorHAnsi"/>
          <w:vanish/>
          <w:sz w:val="14"/>
        </w:rPr>
        <w:t>importance.</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Ramdas</w:t>
      </w:r>
      <w:r w:rsidRPr="006667E6">
        <w:rPr>
          <w:rFonts w:asciiTheme="majorHAnsi" w:hAnsiTheme="majorHAnsi"/>
          <w:sz w:val="14"/>
        </w:rPr>
        <w:t xml:space="preserve"> </w:t>
      </w:r>
      <w:r w:rsidRPr="009A6333">
        <w:rPr>
          <w:rFonts w:asciiTheme="majorHAnsi" w:hAnsiTheme="majorHAnsi"/>
          <w:vanish/>
          <w:sz w:val="14"/>
        </w:rPr>
        <w:t>(2012:</w:t>
      </w:r>
      <w:r w:rsidRPr="006667E6">
        <w:rPr>
          <w:rFonts w:asciiTheme="majorHAnsi" w:hAnsiTheme="majorHAnsi"/>
          <w:sz w:val="14"/>
        </w:rPr>
        <w:t xml:space="preserve"> </w:t>
      </w:r>
      <w:r w:rsidRPr="009A6333">
        <w:rPr>
          <w:rFonts w:asciiTheme="majorHAnsi" w:hAnsiTheme="majorHAnsi"/>
          <w:vanish/>
          <w:sz w:val="14"/>
        </w:rPr>
        <w:t>834)</w:t>
      </w:r>
      <w:r w:rsidRPr="006667E6">
        <w:rPr>
          <w:rFonts w:asciiTheme="majorHAnsi" w:hAnsiTheme="majorHAnsi"/>
          <w:sz w:val="14"/>
        </w:rPr>
        <w:t xml:space="preserve"> </w:t>
      </w:r>
      <w:r w:rsidRPr="009A6333">
        <w:rPr>
          <w:rFonts w:asciiTheme="majorHAnsi" w:hAnsiTheme="majorHAnsi"/>
          <w:vanish/>
          <w:sz w:val="14"/>
        </w:rPr>
        <w:t>writes,</w:t>
      </w:r>
      <w:r w:rsidRPr="006667E6">
        <w:rPr>
          <w:rFonts w:asciiTheme="majorHAnsi" w:hAnsiTheme="majorHAnsi"/>
          <w:sz w:val="14"/>
        </w:rPr>
        <w:t xml:space="preserve"> </w:t>
      </w:r>
      <w:r w:rsidRPr="009A6333">
        <w:rPr>
          <w:rFonts w:asciiTheme="majorHAnsi" w:hAnsiTheme="majorHAnsi"/>
          <w:vanish/>
          <w:sz w:val="14"/>
        </w:rPr>
        <w:t>‘waiting</w:t>
      </w:r>
      <w:r w:rsidRPr="006667E6">
        <w:rPr>
          <w:rFonts w:asciiTheme="majorHAnsi" w:hAnsiTheme="majorHAnsi"/>
          <w:sz w:val="14"/>
        </w:rPr>
        <w:t xml:space="preserve"> </w:t>
      </w:r>
      <w:r w:rsidRPr="009A6333">
        <w:rPr>
          <w:rFonts w:asciiTheme="majorHAnsi" w:hAnsiTheme="majorHAnsi"/>
          <w:vanish/>
          <w:sz w:val="14"/>
        </w:rPr>
        <w:t>…</w:t>
      </w:r>
      <w:r w:rsidRPr="006667E6">
        <w:rPr>
          <w:rFonts w:asciiTheme="majorHAnsi" w:hAnsiTheme="majorHAnsi"/>
          <w:sz w:val="14"/>
        </w:rPr>
        <w:t xml:space="preserve"> </w:t>
      </w:r>
      <w:r w:rsidRPr="009A6333">
        <w:rPr>
          <w:rFonts w:asciiTheme="majorHAnsi" w:hAnsiTheme="majorHAnsi"/>
          <w:vanish/>
          <w:sz w:val="14"/>
        </w:rPr>
        <w:t>produces</w:t>
      </w:r>
      <w:r w:rsidRPr="006667E6">
        <w:rPr>
          <w:rFonts w:asciiTheme="majorHAnsi" w:hAnsiTheme="majorHAnsi"/>
          <w:sz w:val="14"/>
        </w:rPr>
        <w:t xml:space="preserve"> </w:t>
      </w:r>
      <w:r w:rsidRPr="009A6333">
        <w:rPr>
          <w:rFonts w:asciiTheme="majorHAnsi" w:hAnsiTheme="majorHAnsi"/>
          <w:vanish/>
          <w:sz w:val="14"/>
        </w:rPr>
        <w:t>hierarchies</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segregate</w:t>
      </w:r>
      <w:r w:rsidRPr="006667E6">
        <w:rPr>
          <w:rFonts w:asciiTheme="majorHAnsi" w:hAnsiTheme="majorHAnsi"/>
          <w:sz w:val="14"/>
        </w:rPr>
        <w:t xml:space="preserve"> </w:t>
      </w:r>
      <w:r w:rsidRPr="009A6333">
        <w:rPr>
          <w:rFonts w:asciiTheme="majorHAnsi" w:hAnsiTheme="majorHAnsi"/>
          <w:vanish/>
          <w:sz w:val="14"/>
        </w:rPr>
        <w:t>people</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places</w:t>
      </w:r>
      <w:r w:rsidRPr="006667E6">
        <w:rPr>
          <w:rFonts w:asciiTheme="majorHAnsi" w:hAnsiTheme="majorHAnsi"/>
          <w:sz w:val="14"/>
        </w:rPr>
        <w:t xml:space="preserve"> </w:t>
      </w:r>
      <w:r w:rsidRPr="009A6333">
        <w:rPr>
          <w:rFonts w:asciiTheme="majorHAnsi" w:hAnsiTheme="majorHAnsi"/>
          <w:vanish/>
          <w:sz w:val="14"/>
        </w:rPr>
        <w:t>into</w:t>
      </w:r>
      <w:r w:rsidRPr="006667E6">
        <w:rPr>
          <w:rFonts w:asciiTheme="majorHAnsi" w:hAnsiTheme="majorHAnsi"/>
          <w:sz w:val="14"/>
        </w:rPr>
        <w:t xml:space="preserve"> </w:t>
      </w:r>
      <w:r w:rsidRPr="009A6333">
        <w:rPr>
          <w:rFonts w:asciiTheme="majorHAnsi" w:hAnsiTheme="majorHAnsi"/>
          <w:vanish/>
          <w:sz w:val="14"/>
        </w:rPr>
        <w:t>those</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matter</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those</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do</w:t>
      </w:r>
      <w:r w:rsidRPr="006667E6">
        <w:rPr>
          <w:rFonts w:asciiTheme="majorHAnsi" w:hAnsiTheme="majorHAnsi"/>
          <w:sz w:val="14"/>
        </w:rPr>
        <w:t xml:space="preserve"> </w:t>
      </w:r>
      <w:r w:rsidRPr="009A6333">
        <w:rPr>
          <w:rFonts w:asciiTheme="majorHAnsi" w:hAnsiTheme="majorHAnsi"/>
          <w:vanish/>
          <w:sz w:val="14"/>
        </w:rPr>
        <w:t>not’.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segregation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waiting</w:t>
      </w:r>
      <w:r w:rsidRPr="006667E6">
        <w:rPr>
          <w:rFonts w:asciiTheme="majorHAnsi" w:hAnsiTheme="majorHAnsi"/>
          <w:sz w:val="14"/>
        </w:rPr>
        <w:t xml:space="preserve"> </w:t>
      </w:r>
      <w:r w:rsidRPr="009A6333">
        <w:rPr>
          <w:rFonts w:asciiTheme="majorHAnsi" w:hAnsiTheme="majorHAnsi"/>
          <w:vanish/>
          <w:sz w:val="14"/>
        </w:rPr>
        <w:t>might</w:t>
      </w:r>
      <w:r w:rsidRPr="006667E6">
        <w:rPr>
          <w:rFonts w:asciiTheme="majorHAnsi" w:hAnsiTheme="majorHAnsi"/>
          <w:sz w:val="14"/>
        </w:rPr>
        <w:t xml:space="preserve"> </w:t>
      </w:r>
      <w:r w:rsidRPr="009A6333">
        <w:rPr>
          <w:rFonts w:asciiTheme="majorHAnsi" w:hAnsiTheme="majorHAnsi"/>
          <w:vanish/>
          <w:sz w:val="14"/>
        </w:rPr>
        <w:t>produce</w:t>
      </w:r>
      <w:r w:rsidRPr="006667E6">
        <w:rPr>
          <w:rFonts w:asciiTheme="majorHAnsi" w:hAnsiTheme="majorHAnsi"/>
          <w:sz w:val="14"/>
        </w:rPr>
        <w:t xml:space="preserve"> </w:t>
      </w:r>
      <w:r w:rsidRPr="009A6333">
        <w:rPr>
          <w:rFonts w:asciiTheme="majorHAnsi" w:hAnsiTheme="majorHAnsi"/>
          <w:vanish/>
          <w:sz w:val="14"/>
        </w:rPr>
        <w:t>effects</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counteract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suffering,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however,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Jeffery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(2008:</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957)</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explains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though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‘politics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repressive,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also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engender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creative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political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engagement.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research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with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educated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unemployed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Jat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youth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spend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days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years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desired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employment,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Jeffery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finds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temporal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suffering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sense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ambivalence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experienced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young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men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generate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cultural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political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experiments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turn,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have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marked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social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spatial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effects’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(Jeffery,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2010:</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186).</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Though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same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claiming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normative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neutrality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does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suggest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more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ethically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ambivalent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open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urgency.</w:t>
      </w:r>
      <w:r w:rsidRPr="009A6333">
        <w:rPr>
          <w:rFonts w:asciiTheme="majorHAnsi" w:hAnsiTheme="majorHAnsi"/>
          <w:vanish/>
          <w:color w:val="000000"/>
          <w:sz w:val="14"/>
          <w:szCs w:val="12"/>
        </w:rPr>
        <w: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other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contexts,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however,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our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descriptions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indicate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strong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condemnation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its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effects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upon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subjects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study.</w:t>
      </w:r>
      <w:r w:rsidRPr="006667E6">
        <w:rPr>
          <w:rFonts w:asciiTheme="majorHAnsi" w:hAnsiTheme="majorHAnsi"/>
          <w:color w:val="000000"/>
          <w:sz w:val="14"/>
          <w:szCs w:val="16"/>
        </w:rPr>
        <w:t xml:space="preserve"> </w:t>
      </w:r>
      <w:r w:rsidRPr="006667E6">
        <w:rPr>
          <w:rStyle w:val="Emphasis"/>
          <w:rFonts w:asciiTheme="majorHAnsi" w:hAnsiTheme="majorHAnsi"/>
          <w:highlight w:val="cyan"/>
        </w:rPr>
        <w:t>Waiting can demobilize radical reform, depoliticizing ‘the insurrectionary possibilities of the present by delaying the revolutionary imperative to a future moment that is forever drifting towards infinity’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(Springer,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2014:</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407).</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Yonucu’s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(2011)</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analysis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self-destructive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activities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disrespected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working-class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youth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Istanbul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suggests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sense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infinite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lead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only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depoliticization,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but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also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disbelief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possibility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future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self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any</w:t>
      </w:r>
      <w:r w:rsidRPr="006667E6">
        <w:rPr>
          <w:rFonts w:asciiTheme="majorHAnsi" w:hAnsiTheme="majorHAnsi"/>
          <w:color w:val="000000"/>
          <w:sz w:val="14"/>
          <w:szCs w:val="16"/>
        </w:rPr>
        <w:t xml:space="preserve"> </w:t>
      </w:r>
      <w:r w:rsidRPr="009A6333">
        <w:rPr>
          <w:rFonts w:asciiTheme="majorHAnsi" w:hAnsiTheme="majorHAnsi"/>
          <w:vanish/>
          <w:sz w:val="14"/>
        </w:rPr>
        <w:t>value.</w:t>
      </w:r>
      <w:r w:rsidRPr="006667E6">
        <w:rPr>
          <w:rFonts w:asciiTheme="majorHAnsi" w:hAnsiTheme="majorHAnsi"/>
          <w:sz w:val="14"/>
        </w:rPr>
        <w:t xml:space="preserve"> </w:t>
      </w:r>
      <w:r w:rsidRPr="009A6333">
        <w:rPr>
          <w:rFonts w:asciiTheme="majorHAnsi" w:hAnsiTheme="majorHAnsi"/>
          <w:vanish/>
          <w:sz w:val="14"/>
        </w:rPr>
        <w:t>Waiting,</w:t>
      </w:r>
      <w:r w:rsidRPr="006667E6">
        <w:rPr>
          <w:rFonts w:asciiTheme="majorHAnsi" w:hAnsiTheme="majorHAnsi"/>
          <w:sz w:val="14"/>
        </w:rPr>
        <w:t xml:space="preserve"> </w:t>
      </w:r>
      <w:r w:rsidRPr="009A6333">
        <w:rPr>
          <w:rFonts w:asciiTheme="majorHAnsi" w:hAnsiTheme="majorHAnsi"/>
          <w:vanish/>
          <w:sz w:val="14"/>
        </w:rPr>
        <w:t>like</w:t>
      </w:r>
      <w:r w:rsidRPr="006667E6">
        <w:rPr>
          <w:rFonts w:asciiTheme="majorHAnsi" w:hAnsiTheme="majorHAnsi"/>
          <w:sz w:val="14"/>
        </w:rPr>
        <w:t xml:space="preserve"> </w:t>
      </w:r>
      <w:r w:rsidRPr="009A6333">
        <w:rPr>
          <w:rFonts w:asciiTheme="majorHAnsi" w:hAnsiTheme="majorHAnsi"/>
          <w:vanish/>
          <w:sz w:val="14"/>
        </w:rPr>
        <w:t>urgency,</w:t>
      </w:r>
      <w:r w:rsidRPr="006667E6">
        <w:rPr>
          <w:rFonts w:asciiTheme="majorHAnsi" w:hAnsiTheme="majorHAnsi"/>
          <w:sz w:val="14"/>
        </w:rPr>
        <w:t xml:space="preserve"> </w:t>
      </w:r>
      <w:r w:rsidRPr="009A6333">
        <w:rPr>
          <w:rFonts w:asciiTheme="majorHAnsi" w:hAnsiTheme="majorHAnsi"/>
          <w:vanish/>
          <w:sz w:val="14"/>
        </w:rPr>
        <w:t>can</w:t>
      </w:r>
      <w:r w:rsidRPr="006667E6">
        <w:rPr>
          <w:rFonts w:asciiTheme="majorHAnsi" w:hAnsiTheme="majorHAnsi"/>
          <w:sz w:val="14"/>
        </w:rPr>
        <w:t xml:space="preserve"> </w:t>
      </w:r>
      <w:r w:rsidRPr="009A6333">
        <w:rPr>
          <w:rFonts w:asciiTheme="majorHAnsi" w:hAnsiTheme="majorHAnsi"/>
          <w:vanish/>
          <w:sz w:val="14"/>
        </w:rPr>
        <w:t>undermine</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possibility</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self-care</w:t>
      </w:r>
      <w:r w:rsidRPr="006667E6">
        <w:rPr>
          <w:rFonts w:asciiTheme="majorHAnsi" w:hAnsiTheme="majorHAnsi"/>
          <w:sz w:val="14"/>
        </w:rPr>
        <w:t xml:space="preserve"> </w:t>
      </w:r>
      <w:r w:rsidRPr="009A6333">
        <w:rPr>
          <w:rFonts w:asciiTheme="majorHAnsi" w:hAnsiTheme="majorHAnsi"/>
          <w:vanish/>
          <w:sz w:val="14"/>
        </w:rPr>
        <w:t>two-fold,</w:t>
      </w:r>
      <w:r w:rsidRPr="006667E6">
        <w:rPr>
          <w:rFonts w:asciiTheme="majorHAnsi" w:hAnsiTheme="majorHAnsi"/>
          <w:sz w:val="14"/>
        </w:rPr>
        <w:t xml:space="preserve"> </w:t>
      </w:r>
      <w:r w:rsidRPr="009A6333">
        <w:rPr>
          <w:rFonts w:asciiTheme="majorHAnsi" w:hAnsiTheme="majorHAnsi"/>
          <w:vanish/>
          <w:sz w:val="14"/>
        </w:rPr>
        <w:t>first</w:t>
      </w:r>
      <w:r w:rsidRPr="006667E6">
        <w:rPr>
          <w:rFonts w:asciiTheme="majorHAnsi" w:hAnsiTheme="majorHAnsi"/>
          <w:sz w:val="14"/>
        </w:rPr>
        <w:t xml:space="preserve"> </w:t>
      </w:r>
      <w:r w:rsidRPr="009A6333">
        <w:rPr>
          <w:rFonts w:asciiTheme="majorHAnsi" w:hAnsiTheme="majorHAnsi"/>
          <w:vanish/>
          <w:sz w:val="14"/>
        </w:rPr>
        <w:t>by</w:t>
      </w:r>
      <w:r w:rsidRPr="006667E6">
        <w:rPr>
          <w:rFonts w:asciiTheme="majorHAnsi" w:hAnsiTheme="majorHAnsi"/>
          <w:sz w:val="14"/>
        </w:rPr>
        <w:t xml:space="preserve"> </w:t>
      </w:r>
      <w:r w:rsidRPr="009A6333">
        <w:rPr>
          <w:rFonts w:asciiTheme="majorHAnsi" w:hAnsiTheme="majorHAnsi"/>
          <w:vanish/>
          <w:sz w:val="14"/>
        </w:rPr>
        <w:t>making</w:t>
      </w:r>
      <w:r w:rsidRPr="006667E6">
        <w:rPr>
          <w:rFonts w:asciiTheme="majorHAnsi" w:hAnsiTheme="majorHAnsi"/>
          <w:sz w:val="14"/>
        </w:rPr>
        <w:t xml:space="preserve"> </w:t>
      </w:r>
      <w:r w:rsidRPr="009A6333">
        <w:rPr>
          <w:rFonts w:asciiTheme="majorHAnsi" w:hAnsiTheme="majorHAnsi"/>
          <w:vanish/>
          <w:sz w:val="14"/>
        </w:rPr>
        <w:t>people</w:t>
      </w:r>
      <w:r w:rsidRPr="006667E6">
        <w:rPr>
          <w:rFonts w:asciiTheme="majorHAnsi" w:hAnsiTheme="majorHAnsi"/>
          <w:sz w:val="14"/>
        </w:rPr>
        <w:t xml:space="preserve"> </w:t>
      </w:r>
      <w:r w:rsidRPr="009A6333">
        <w:rPr>
          <w:rFonts w:asciiTheme="majorHAnsi" w:hAnsiTheme="majorHAnsi"/>
          <w:vanish/>
          <w:sz w:val="14"/>
        </w:rPr>
        <w:t>wait</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essential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needs,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again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reinforcing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‘[s]omething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ashamed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because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may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noted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taken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evidence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indolence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low</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status,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seen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symptom</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rejection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signal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exclude’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(Bauman,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2004:</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109).</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Auyero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(2012)</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suggests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creates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ideal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state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subject,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providing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‘temporal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processes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through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which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political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subordination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produced’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(Auyero,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2012:</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loc.</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90;</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also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Secor,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2007).</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Furthermore,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Auyero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notes,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only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political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subordination,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but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subjective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effect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secures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domination,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citizens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non-citizens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find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themselves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hopefully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frustratedly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others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make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decisions,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effect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surrendering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authority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others’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(Auyero,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2012:</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loc.</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123).</w:t>
      </w:r>
      <w:r w:rsidRPr="009A6333">
        <w:rPr>
          <w:rFonts w:asciiTheme="majorHAnsi" w:hAnsiTheme="majorHAnsi"/>
          <w:vanish/>
          <w:color w:val="000000"/>
          <w:sz w:val="14"/>
          <w:szCs w:val="12"/>
        </w:rPr>
        <w:t>¶</w:t>
      </w:r>
      <w:r w:rsidRPr="006667E6">
        <w:rPr>
          <w:rFonts w:asciiTheme="majorHAnsi" w:hAnsiTheme="majorHAnsi"/>
          <w:color w:val="000000"/>
          <w:sz w:val="14"/>
          <w:szCs w:val="16"/>
        </w:rPr>
        <w:t xml:space="preserve"> </w:t>
      </w:r>
      <w:r w:rsidRPr="006667E6">
        <w:rPr>
          <w:rStyle w:val="Emphasis"/>
          <w:rFonts w:asciiTheme="majorHAnsi" w:hAnsiTheme="majorHAnsi"/>
          <w:highlight w:val="cyan"/>
        </w:rPr>
        <w:t>Waiting can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therefore</w:t>
      </w:r>
      <w:r w:rsidRPr="006667E6">
        <w:rPr>
          <w:rFonts w:asciiTheme="majorHAnsi" w:hAnsiTheme="majorHAnsi"/>
          <w:color w:val="000000"/>
          <w:sz w:val="14"/>
          <w:szCs w:val="16"/>
        </w:rPr>
        <w:t xml:space="preserve"> </w:t>
      </w:r>
      <w:r w:rsidRPr="006667E6">
        <w:rPr>
          <w:rStyle w:val="Emphasis"/>
          <w:rFonts w:asciiTheme="majorHAnsi" w:hAnsiTheme="majorHAnsi"/>
          <w:highlight w:val="cyan"/>
        </w:rPr>
        <w:t>function as a</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potentially</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important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spatial</w:t>
      </w:r>
      <w:r w:rsidRPr="006667E6">
        <w:rPr>
          <w:rFonts w:asciiTheme="majorHAnsi" w:hAnsiTheme="majorHAnsi"/>
          <w:color w:val="000000"/>
          <w:sz w:val="14"/>
          <w:szCs w:val="22"/>
        </w:rPr>
        <w:t xml:space="preserve"> </w:t>
      </w:r>
      <w:r w:rsidRPr="006667E6">
        <w:rPr>
          <w:rStyle w:val="Emphasis"/>
          <w:rFonts w:asciiTheme="majorHAnsi" w:hAnsiTheme="majorHAnsi"/>
          <w:highlight w:val="cyan"/>
        </w:rPr>
        <w:t>technology of the elite and powerful, mobilized not only for</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the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purpose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of</w:t>
      </w:r>
      <w:r w:rsidRPr="006667E6">
        <w:rPr>
          <w:rFonts w:asciiTheme="majorHAnsi" w:hAnsiTheme="majorHAnsi"/>
          <w:color w:val="000000"/>
          <w:sz w:val="14"/>
          <w:szCs w:val="22"/>
        </w:rPr>
        <w:t xml:space="preserve"> </w:t>
      </w:r>
      <w:r w:rsidRPr="006667E6">
        <w:rPr>
          <w:rStyle w:val="Emphasis"/>
          <w:rFonts w:asciiTheme="majorHAnsi" w:hAnsiTheme="majorHAnsi"/>
          <w:highlight w:val="cyan"/>
        </w:rPr>
        <w:t>governing individuals, but also to retain claims over moral urgency</w:t>
      </w:r>
      <w:r w:rsidRPr="009A6333">
        <w:rPr>
          <w:rFonts w:asciiTheme="majorHAnsi" w:hAnsiTheme="majorHAnsi"/>
          <w:vanish/>
          <w:color w:val="000000"/>
          <w:sz w:val="14"/>
          <w:szCs w:val="16"/>
        </w:rPr>
        <w:t>.</w:t>
      </w:r>
      <w:r w:rsidRPr="006667E6">
        <w:rPr>
          <w:rFonts w:asciiTheme="majorHAnsi" w:hAnsiTheme="majorHAnsi"/>
          <w:color w:val="000000"/>
          <w:sz w:val="14"/>
          <w:szCs w:val="16"/>
        </w:rPr>
        <w:t xml:space="preserve"> </w:t>
      </w:r>
      <w:r w:rsidRPr="009A6333">
        <w:rPr>
          <w:rFonts w:asciiTheme="majorHAnsi" w:hAnsiTheme="majorHAnsi"/>
          <w:vanish/>
          <w:sz w:val="14"/>
        </w:rPr>
        <w:t>But</w:t>
      </w:r>
      <w:r w:rsidRPr="006667E6">
        <w:rPr>
          <w:rFonts w:asciiTheme="majorHAnsi" w:hAnsiTheme="majorHAnsi"/>
          <w:sz w:val="14"/>
        </w:rPr>
        <w:t xml:space="preserve"> </w:t>
      </w:r>
      <w:r w:rsidRPr="009A6333">
        <w:rPr>
          <w:rFonts w:asciiTheme="majorHAnsi" w:hAnsiTheme="majorHAnsi"/>
          <w:vanish/>
          <w:sz w:val="14"/>
        </w:rPr>
        <w:t>there</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growing</w:t>
      </w:r>
      <w:r w:rsidRPr="006667E6">
        <w:rPr>
          <w:rFonts w:asciiTheme="majorHAnsi" w:hAnsiTheme="majorHAnsi"/>
          <w:sz w:val="14"/>
        </w:rPr>
        <w:t xml:space="preserve"> </w:t>
      </w:r>
      <w:r w:rsidRPr="009A6333">
        <w:rPr>
          <w:rFonts w:asciiTheme="majorHAnsi" w:hAnsiTheme="majorHAnsi"/>
          <w:vanish/>
          <w:sz w:val="14"/>
        </w:rPr>
        <w:t>resistance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capture</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claims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urgency</w:t>
      </w:r>
      <w:r w:rsidRPr="006667E6">
        <w:rPr>
          <w:rFonts w:asciiTheme="majorHAnsi" w:hAnsiTheme="majorHAnsi"/>
          <w:sz w:val="14"/>
        </w:rPr>
        <w:t xml:space="preserve"> </w:t>
      </w:r>
      <w:r w:rsidRPr="009A6333">
        <w:rPr>
          <w:rFonts w:asciiTheme="majorHAnsi" w:hAnsiTheme="majorHAnsi"/>
          <w:vanish/>
          <w:sz w:val="14"/>
        </w:rPr>
        <w:t>by</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elite,</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important</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note</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even</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cases</w:t>
      </w:r>
      <w:r w:rsidRPr="006667E6">
        <w:rPr>
          <w:rFonts w:asciiTheme="majorHAnsi" w:hAnsiTheme="majorHAnsi"/>
          <w:sz w:val="14"/>
        </w:rPr>
        <w:t xml:space="preserve"> </w:t>
      </w:r>
      <w:r w:rsidRPr="009A6333">
        <w:rPr>
          <w:rFonts w:asciiTheme="majorHAnsi" w:hAnsiTheme="majorHAnsi"/>
          <w:vanish/>
          <w:sz w:val="14"/>
        </w:rPr>
        <w:t>where</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material</w:t>
      </w:r>
      <w:r w:rsidRPr="006667E6">
        <w:rPr>
          <w:rFonts w:asciiTheme="majorHAnsi" w:hAnsiTheme="majorHAnsi"/>
          <w:sz w:val="14"/>
        </w:rPr>
        <w:t xml:space="preserve"> </w:t>
      </w:r>
      <w:r w:rsidRPr="009A6333">
        <w:rPr>
          <w:rFonts w:asciiTheme="majorHAnsi" w:hAnsiTheme="majorHAnsi"/>
          <w:vanish/>
          <w:sz w:val="14"/>
        </w:rPr>
        <w:t>conditions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containment</w:t>
      </w:r>
      <w:r w:rsidRPr="006667E6">
        <w:rPr>
          <w:rFonts w:asciiTheme="majorHAnsi" w:hAnsiTheme="majorHAnsi"/>
          <w:sz w:val="14"/>
        </w:rPr>
        <w:t xml:space="preserve"> </w:t>
      </w:r>
      <w:r w:rsidRPr="009A6333">
        <w:rPr>
          <w:rFonts w:asciiTheme="majorHAnsi" w:hAnsiTheme="majorHAnsi"/>
          <w:vanish/>
          <w:sz w:val="14"/>
        </w:rPr>
        <w:t>are</w:t>
      </w:r>
      <w:r w:rsidRPr="006667E6">
        <w:rPr>
          <w:rFonts w:asciiTheme="majorHAnsi" w:hAnsiTheme="majorHAnsi"/>
          <w:sz w:val="14"/>
        </w:rPr>
        <w:t xml:space="preserve"> </w:t>
      </w:r>
      <w:r w:rsidRPr="009A6333">
        <w:rPr>
          <w:rFonts w:asciiTheme="majorHAnsi" w:hAnsiTheme="majorHAnsi"/>
          <w:vanish/>
          <w:sz w:val="14"/>
        </w:rPr>
        <w:t>currently</w:t>
      </w:r>
      <w:r w:rsidRPr="006667E6">
        <w:rPr>
          <w:rFonts w:asciiTheme="majorHAnsi" w:hAnsiTheme="majorHAnsi"/>
          <w:sz w:val="14"/>
        </w:rPr>
        <w:t xml:space="preserve"> </w:t>
      </w:r>
      <w:r w:rsidRPr="009A6333">
        <w:rPr>
          <w:rFonts w:asciiTheme="majorHAnsi" w:hAnsiTheme="majorHAnsi"/>
          <w:vanish/>
          <w:sz w:val="14"/>
        </w:rPr>
        <w:t>impenetrable,</w:t>
      </w:r>
      <w:r w:rsidRPr="006667E6">
        <w:rPr>
          <w:rFonts w:asciiTheme="majorHAnsi" w:hAnsiTheme="majorHAnsi"/>
          <w:sz w:val="14"/>
        </w:rPr>
        <w:t xml:space="preserve"> </w:t>
      </w:r>
      <w:r w:rsidRPr="009A6333">
        <w:rPr>
          <w:rFonts w:asciiTheme="majorHAnsi" w:hAnsiTheme="majorHAnsi"/>
          <w:vanish/>
          <w:sz w:val="14"/>
        </w:rPr>
        <w:t>arguments</w:t>
      </w:r>
      <w:r w:rsidRPr="006667E6">
        <w:rPr>
          <w:rFonts w:asciiTheme="majorHAnsi" w:hAnsiTheme="majorHAnsi"/>
          <w:sz w:val="14"/>
        </w:rPr>
        <w:t xml:space="preserve"> </w:t>
      </w:r>
      <w:r w:rsidRPr="009A6333">
        <w:rPr>
          <w:rFonts w:asciiTheme="majorHAnsi" w:hAnsiTheme="majorHAnsi"/>
          <w:vanish/>
          <w:sz w:val="14"/>
        </w:rPr>
        <w:t>based</w:t>
      </w:r>
      <w:r w:rsidRPr="006667E6">
        <w:rPr>
          <w:rFonts w:asciiTheme="majorHAnsi" w:hAnsiTheme="majorHAnsi"/>
          <w:sz w:val="14"/>
        </w:rPr>
        <w:t xml:space="preserve"> </w:t>
      </w:r>
      <w:r w:rsidRPr="009A6333">
        <w:rPr>
          <w:rFonts w:asciiTheme="majorHAnsi" w:hAnsiTheme="majorHAnsi"/>
          <w:vanish/>
          <w:sz w:val="14"/>
        </w:rPr>
        <w:t>on</w:t>
      </w:r>
      <w:r w:rsidRPr="006667E6">
        <w:rPr>
          <w:rFonts w:asciiTheme="majorHAnsi" w:hAnsiTheme="majorHAnsi"/>
          <w:sz w:val="14"/>
        </w:rPr>
        <w:t xml:space="preserve"> </w:t>
      </w:r>
      <w:r w:rsidRPr="009A6333">
        <w:rPr>
          <w:rFonts w:asciiTheme="majorHAnsi" w:hAnsiTheme="majorHAnsi"/>
          <w:vanish/>
          <w:sz w:val="14"/>
        </w:rPr>
        <w:t>human</w:t>
      </w:r>
      <w:r w:rsidRPr="006667E6">
        <w:rPr>
          <w:rFonts w:asciiTheme="majorHAnsi" w:hAnsiTheme="majorHAnsi"/>
          <w:sz w:val="14"/>
        </w:rPr>
        <w:t xml:space="preserve"> </w:t>
      </w:r>
      <w:r w:rsidRPr="009A6333">
        <w:rPr>
          <w:rFonts w:asciiTheme="majorHAnsi" w:hAnsiTheme="majorHAnsi"/>
          <w:vanish/>
          <w:sz w:val="14"/>
        </w:rPr>
        <w:t>value</w:t>
      </w:r>
      <w:r w:rsidRPr="006667E6">
        <w:rPr>
          <w:rFonts w:asciiTheme="majorHAnsi" w:hAnsiTheme="majorHAnsi"/>
          <w:sz w:val="14"/>
        </w:rPr>
        <w:t xml:space="preserve"> </w:t>
      </w:r>
      <w:r w:rsidRPr="009A6333">
        <w:rPr>
          <w:rFonts w:asciiTheme="majorHAnsi" w:hAnsiTheme="majorHAnsi"/>
          <w:vanish/>
          <w:sz w:val="14"/>
        </w:rPr>
        <w:t>are</w:t>
      </w:r>
      <w:r w:rsidRPr="006667E6">
        <w:rPr>
          <w:rFonts w:asciiTheme="majorHAnsi" w:hAnsiTheme="majorHAnsi"/>
          <w:sz w:val="14"/>
        </w:rPr>
        <w:t xml:space="preserve"> </w:t>
      </w:r>
      <w:r w:rsidRPr="009A6333">
        <w:rPr>
          <w:rFonts w:asciiTheme="majorHAnsi" w:hAnsiTheme="majorHAnsi"/>
          <w:vanish/>
          <w:sz w:val="14"/>
        </w:rPr>
        <w:t>at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forefront</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reclaiming</w:t>
      </w:r>
      <w:r w:rsidRPr="006667E6">
        <w:rPr>
          <w:rFonts w:asciiTheme="majorHAnsi" w:hAnsiTheme="majorHAnsi"/>
          <w:sz w:val="14"/>
        </w:rPr>
        <w:t xml:space="preserve"> </w:t>
      </w:r>
      <w:r w:rsidRPr="009A6333">
        <w:rPr>
          <w:rFonts w:asciiTheme="majorHAnsi" w:hAnsiTheme="majorHAnsi"/>
          <w:vanish/>
          <w:sz w:val="14"/>
        </w:rPr>
        <w:t>urgency</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body.</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detention</w:t>
      </w:r>
      <w:r w:rsidRPr="006667E6">
        <w:rPr>
          <w:rFonts w:asciiTheme="majorHAnsi" w:hAnsiTheme="majorHAnsi"/>
          <w:sz w:val="14"/>
        </w:rPr>
        <w:t xml:space="preserve"> </w:t>
      </w:r>
      <w:r w:rsidRPr="009A6333">
        <w:rPr>
          <w:rFonts w:asciiTheme="majorHAnsi" w:hAnsiTheme="majorHAnsi"/>
          <w:vanish/>
          <w:sz w:val="14"/>
        </w:rPr>
        <w:t>centers,</w:t>
      </w:r>
      <w:r w:rsidRPr="006667E6">
        <w:rPr>
          <w:rFonts w:asciiTheme="majorHAnsi" w:hAnsiTheme="majorHAnsi"/>
          <w:sz w:val="14"/>
        </w:rPr>
        <w:t xml:space="preserve"> </w:t>
      </w:r>
      <w:r w:rsidRPr="009A6333">
        <w:rPr>
          <w:rFonts w:asciiTheme="majorHAnsi" w:hAnsiTheme="majorHAnsi"/>
          <w:vanish/>
          <w:sz w:val="14"/>
        </w:rPr>
        <w:t>clandestine</w:t>
      </w:r>
      <w:r w:rsidRPr="006667E6">
        <w:rPr>
          <w:rFonts w:asciiTheme="majorHAnsi" w:hAnsiTheme="majorHAnsi"/>
          <w:sz w:val="14"/>
        </w:rPr>
        <w:t xml:space="preserve"> </w:t>
      </w:r>
      <w:r w:rsidRPr="009A6333">
        <w:rPr>
          <w:rFonts w:asciiTheme="majorHAnsi" w:hAnsiTheme="majorHAnsi"/>
          <w:vanish/>
          <w:sz w:val="14"/>
        </w:rPr>
        <w:t>prisons,</w:t>
      </w:r>
      <w:r w:rsidRPr="006667E6">
        <w:rPr>
          <w:rFonts w:asciiTheme="majorHAnsi" w:hAnsiTheme="majorHAnsi"/>
          <w:sz w:val="14"/>
        </w:rPr>
        <w:t xml:space="preserve"> </w:t>
      </w:r>
      <w:r w:rsidRPr="009A6333">
        <w:rPr>
          <w:rFonts w:asciiTheme="majorHAnsi" w:hAnsiTheme="majorHAnsi"/>
          <w:vanish/>
          <w:sz w:val="14"/>
        </w:rPr>
        <w:t>state</w:t>
      </w:r>
      <w:r w:rsidRPr="006667E6">
        <w:rPr>
          <w:rFonts w:asciiTheme="majorHAnsi" w:hAnsiTheme="majorHAnsi"/>
          <w:sz w:val="14"/>
        </w:rPr>
        <w:t xml:space="preserve"> </w:t>
      </w:r>
      <w:r w:rsidRPr="009A6333">
        <w:rPr>
          <w:rFonts w:asciiTheme="majorHAnsi" w:hAnsiTheme="majorHAnsi"/>
          <w:vanish/>
          <w:sz w:val="14"/>
        </w:rPr>
        <w:t>borders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refugee</w:t>
      </w:r>
      <w:r w:rsidRPr="006667E6">
        <w:rPr>
          <w:rFonts w:asciiTheme="majorHAnsi" w:hAnsiTheme="majorHAnsi"/>
          <w:sz w:val="14"/>
        </w:rPr>
        <w:t xml:space="preserve"> </w:t>
      </w:r>
      <w:r w:rsidRPr="009A6333">
        <w:rPr>
          <w:rFonts w:asciiTheme="majorHAnsi" w:hAnsiTheme="majorHAnsi"/>
          <w:vanish/>
          <w:sz w:val="14"/>
        </w:rPr>
        <w:t>camps,</w:t>
      </w:r>
      <w:r w:rsidRPr="006667E6">
        <w:rPr>
          <w:rFonts w:asciiTheme="majorHAnsi" w:hAnsiTheme="majorHAnsi"/>
          <w:sz w:val="14"/>
        </w:rPr>
        <w:t xml:space="preserve"> </w:t>
      </w:r>
      <w:r w:rsidRPr="009A6333">
        <w:rPr>
          <w:rFonts w:asciiTheme="majorHAnsi" w:hAnsiTheme="majorHAnsi"/>
          <w:vanish/>
          <w:sz w:val="14"/>
        </w:rPr>
        <w:t>geographers</w:t>
      </w:r>
      <w:r w:rsidRPr="006667E6">
        <w:rPr>
          <w:rFonts w:asciiTheme="majorHAnsi" w:hAnsiTheme="majorHAnsi"/>
          <w:sz w:val="14"/>
        </w:rPr>
        <w:t xml:space="preserve"> </w:t>
      </w:r>
      <w:r w:rsidRPr="009A6333">
        <w:rPr>
          <w:rFonts w:asciiTheme="majorHAnsi" w:hAnsiTheme="majorHAnsi"/>
          <w:vanish/>
          <w:sz w:val="14"/>
        </w:rPr>
        <w:t>point</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ongoing</w:t>
      </w:r>
      <w:r w:rsidRPr="006667E6">
        <w:rPr>
          <w:rFonts w:asciiTheme="majorHAnsi" w:hAnsiTheme="majorHAnsi"/>
          <w:sz w:val="14"/>
        </w:rPr>
        <w:t xml:space="preserve"> </w:t>
      </w:r>
      <w:r w:rsidRPr="009A6333">
        <w:rPr>
          <w:rFonts w:asciiTheme="majorHAnsi" w:hAnsiTheme="majorHAnsi"/>
          <w:vanish/>
          <w:sz w:val="14"/>
        </w:rPr>
        <w:t>struggles</w:t>
      </w:r>
      <w:r w:rsidRPr="006667E6">
        <w:rPr>
          <w:rFonts w:asciiTheme="majorHAnsi" w:hAnsiTheme="majorHAnsi"/>
          <w:sz w:val="14"/>
        </w:rPr>
        <w:t xml:space="preserve"> </w:t>
      </w:r>
      <w:r w:rsidRPr="009A6333">
        <w:rPr>
          <w:rFonts w:asciiTheme="majorHAnsi" w:hAnsiTheme="majorHAnsi"/>
          <w:vanish/>
          <w:sz w:val="14"/>
        </w:rPr>
        <w:t>against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ethical</w:t>
      </w:r>
      <w:r w:rsidRPr="006667E6">
        <w:rPr>
          <w:rFonts w:asciiTheme="majorHAnsi" w:hAnsiTheme="majorHAnsi"/>
          <w:sz w:val="14"/>
        </w:rPr>
        <w:t xml:space="preserve"> </w:t>
      </w:r>
      <w:r w:rsidRPr="009A6333">
        <w:rPr>
          <w:rFonts w:asciiTheme="majorHAnsi" w:hAnsiTheme="majorHAnsi"/>
          <w:vanish/>
          <w:sz w:val="14"/>
        </w:rPr>
        <w:t>impossibility</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bodily</w:t>
      </w:r>
      <w:r w:rsidRPr="006667E6">
        <w:rPr>
          <w:rFonts w:asciiTheme="majorHAnsi" w:hAnsiTheme="majorHAnsi"/>
          <w:sz w:val="14"/>
        </w:rPr>
        <w:t xml:space="preserve"> </w:t>
      </w:r>
      <w:r w:rsidRPr="009A6333">
        <w:rPr>
          <w:rFonts w:asciiTheme="majorHAnsi" w:hAnsiTheme="majorHAnsi"/>
          <w:vanish/>
          <w:sz w:val="14"/>
        </w:rPr>
        <w:t>urgency</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rejection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states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waiting</w:t>
      </w:r>
      <w:r w:rsidRPr="006667E6">
        <w:rPr>
          <w:rFonts w:asciiTheme="majorHAnsi" w:hAnsiTheme="majorHAnsi"/>
          <w:sz w:val="14"/>
        </w:rPr>
        <w:t xml:space="preserve"> </w:t>
      </w:r>
      <w:r w:rsidRPr="009A6333">
        <w:rPr>
          <w:rFonts w:asciiTheme="majorHAnsi" w:hAnsiTheme="majorHAnsi"/>
          <w:vanish/>
          <w:sz w:val="14"/>
        </w:rPr>
        <w:t>(see</w:t>
      </w:r>
      <w:r w:rsidRPr="006667E6">
        <w:rPr>
          <w:rFonts w:asciiTheme="majorHAnsi" w:hAnsiTheme="majorHAnsi"/>
          <w:sz w:val="14"/>
        </w:rPr>
        <w:t xml:space="preserve"> </w:t>
      </w:r>
      <w:r w:rsidRPr="009A6333">
        <w:rPr>
          <w:rFonts w:asciiTheme="majorHAnsi" w:hAnsiTheme="majorHAnsi"/>
          <w:vanish/>
          <w:sz w:val="14"/>
        </w:rPr>
        <w:t>Conlon,</w:t>
      </w:r>
      <w:r w:rsidRPr="006667E6">
        <w:rPr>
          <w:rFonts w:asciiTheme="majorHAnsi" w:hAnsiTheme="majorHAnsi"/>
          <w:sz w:val="14"/>
        </w:rPr>
        <w:t xml:space="preserve"> </w:t>
      </w:r>
      <w:r w:rsidRPr="009A6333">
        <w:rPr>
          <w:rFonts w:asciiTheme="majorHAnsi" w:hAnsiTheme="majorHAnsi"/>
          <w:vanish/>
          <w:sz w:val="14"/>
        </w:rPr>
        <w:t>2011;</w:t>
      </w:r>
      <w:r w:rsidRPr="006667E6">
        <w:rPr>
          <w:rFonts w:asciiTheme="majorHAnsi" w:hAnsiTheme="majorHAnsi"/>
          <w:sz w:val="14"/>
        </w:rPr>
        <w:t xml:space="preserve"> </w:t>
      </w:r>
      <w:r w:rsidRPr="009A6333">
        <w:rPr>
          <w:rFonts w:asciiTheme="majorHAnsi" w:hAnsiTheme="majorHAnsi"/>
          <w:vanish/>
          <w:sz w:val="14"/>
        </w:rPr>
        <w:t>Darling,</w:t>
      </w:r>
      <w:r w:rsidRPr="006667E6">
        <w:rPr>
          <w:rFonts w:asciiTheme="majorHAnsi" w:hAnsiTheme="majorHAnsi"/>
          <w:sz w:val="14"/>
        </w:rPr>
        <w:t xml:space="preserve"> </w:t>
      </w:r>
      <w:r w:rsidRPr="009A6333">
        <w:rPr>
          <w:rFonts w:asciiTheme="majorHAnsi" w:hAnsiTheme="majorHAnsi"/>
          <w:vanish/>
          <w:sz w:val="14"/>
        </w:rPr>
        <w:t>2009,</w:t>
      </w:r>
      <w:r w:rsidRPr="006667E6">
        <w:rPr>
          <w:rFonts w:asciiTheme="majorHAnsi" w:hAnsiTheme="majorHAnsi"/>
          <w:sz w:val="14"/>
        </w:rPr>
        <w:t xml:space="preserve"> </w:t>
      </w:r>
      <w:r w:rsidRPr="009A6333">
        <w:rPr>
          <w:rFonts w:asciiTheme="majorHAnsi" w:hAnsiTheme="majorHAnsi"/>
          <w:vanish/>
          <w:sz w:val="14"/>
        </w:rPr>
        <w:t>2011;</w:t>
      </w:r>
      <w:r w:rsidRPr="006667E6">
        <w:rPr>
          <w:rFonts w:asciiTheme="majorHAnsi" w:hAnsiTheme="majorHAnsi"/>
          <w:sz w:val="14"/>
        </w:rPr>
        <w:t xml:space="preserve"> </w:t>
      </w:r>
      <w:r w:rsidRPr="009A6333">
        <w:rPr>
          <w:rFonts w:asciiTheme="majorHAnsi" w:hAnsiTheme="majorHAnsi"/>
          <w:vanish/>
          <w:sz w:val="14"/>
        </w:rPr>
        <w:t>Garmany,</w:t>
      </w:r>
      <w:r w:rsidRPr="006667E6">
        <w:rPr>
          <w:rFonts w:asciiTheme="majorHAnsi" w:hAnsiTheme="majorHAnsi"/>
          <w:sz w:val="14"/>
        </w:rPr>
        <w:t xml:space="preserve"> </w:t>
      </w:r>
      <w:r w:rsidRPr="009A6333">
        <w:rPr>
          <w:rFonts w:asciiTheme="majorHAnsi" w:hAnsiTheme="majorHAnsi"/>
          <w:vanish/>
          <w:sz w:val="14"/>
        </w:rPr>
        <w:t>2012;</w:t>
      </w:r>
      <w:r w:rsidRPr="006667E6">
        <w:rPr>
          <w:rFonts w:asciiTheme="majorHAnsi" w:hAnsiTheme="majorHAnsi"/>
          <w:sz w:val="14"/>
        </w:rPr>
        <w:t xml:space="preserve"> </w:t>
      </w:r>
      <w:r w:rsidRPr="009A6333">
        <w:rPr>
          <w:rFonts w:asciiTheme="majorHAnsi" w:hAnsiTheme="majorHAnsi"/>
          <w:vanish/>
          <w:sz w:val="14"/>
        </w:rPr>
        <w:t>Mountz</w:t>
      </w:r>
      <w:r w:rsidRPr="006667E6">
        <w:rPr>
          <w:rFonts w:asciiTheme="majorHAnsi" w:hAnsiTheme="majorHAnsi"/>
          <w:sz w:val="14"/>
        </w:rPr>
        <w:t xml:space="preserve"> </w:t>
      </w:r>
      <w:r w:rsidRPr="009A6333">
        <w:rPr>
          <w:rFonts w:asciiTheme="majorHAnsi" w:hAnsiTheme="majorHAnsi"/>
          <w:vanish/>
          <w:sz w:val="14"/>
        </w:rPr>
        <w:t>et</w:t>
      </w:r>
      <w:r w:rsidRPr="006667E6">
        <w:rPr>
          <w:rFonts w:asciiTheme="majorHAnsi" w:hAnsiTheme="majorHAnsi"/>
          <w:sz w:val="14"/>
        </w:rPr>
        <w:t xml:space="preserve"> </w:t>
      </w:r>
      <w:r w:rsidRPr="009A6333">
        <w:rPr>
          <w:rFonts w:asciiTheme="majorHAnsi" w:hAnsiTheme="majorHAnsi"/>
          <w:vanish/>
          <w:sz w:val="14"/>
        </w:rPr>
        <w:t>al.,</w:t>
      </w:r>
      <w:r w:rsidRPr="006667E6">
        <w:rPr>
          <w:rFonts w:asciiTheme="majorHAnsi" w:hAnsiTheme="majorHAnsi"/>
          <w:sz w:val="14"/>
        </w:rPr>
        <w:t xml:space="preserve"> </w:t>
      </w:r>
      <w:r w:rsidRPr="009A6333">
        <w:rPr>
          <w:rFonts w:asciiTheme="majorHAnsi" w:hAnsiTheme="majorHAnsi"/>
          <w:vanish/>
          <w:sz w:val="14"/>
        </w:rPr>
        <w:t>2013;</w:t>
      </w:r>
      <w:r w:rsidRPr="006667E6">
        <w:rPr>
          <w:rFonts w:asciiTheme="majorHAnsi" w:hAnsiTheme="majorHAnsi"/>
          <w:sz w:val="14"/>
        </w:rPr>
        <w:t xml:space="preserve"> </w:t>
      </w:r>
      <w:r w:rsidRPr="009A6333">
        <w:rPr>
          <w:rFonts w:asciiTheme="majorHAnsi" w:hAnsiTheme="majorHAnsi"/>
          <w:vanish/>
          <w:sz w:val="14"/>
        </w:rPr>
        <w:t>Schuster,</w:t>
      </w:r>
      <w:r w:rsidRPr="006667E6">
        <w:rPr>
          <w:rFonts w:asciiTheme="majorHAnsi" w:hAnsiTheme="majorHAnsi"/>
          <w:sz w:val="14"/>
        </w:rPr>
        <w:t xml:space="preserve"> </w:t>
      </w:r>
      <w:r w:rsidRPr="009A6333">
        <w:rPr>
          <w:rFonts w:asciiTheme="majorHAnsi" w:hAnsiTheme="majorHAnsi"/>
          <w:vanish/>
          <w:sz w:val="14"/>
        </w:rPr>
        <w:t>2011).</w:t>
      </w:r>
      <w:r w:rsidRPr="006667E6">
        <w:rPr>
          <w:rFonts w:asciiTheme="majorHAnsi" w:hAnsiTheme="majorHAnsi"/>
          <w:sz w:val="14"/>
        </w:rPr>
        <w:t xml:space="preserve"> </w:t>
      </w:r>
      <w:r w:rsidRPr="009A6333">
        <w:rPr>
          <w:rFonts w:asciiTheme="majorHAnsi" w:hAnsiTheme="majorHAnsi"/>
          <w:vanish/>
          <w:sz w:val="14"/>
        </w:rPr>
        <w:t>Ramakrishnan’s</w:t>
      </w:r>
      <w:r w:rsidRPr="006667E6">
        <w:rPr>
          <w:rFonts w:asciiTheme="majorHAnsi" w:hAnsiTheme="majorHAnsi"/>
          <w:sz w:val="14"/>
        </w:rPr>
        <w:t xml:space="preserve"> </w:t>
      </w:r>
      <w:r w:rsidRPr="009A6333">
        <w:rPr>
          <w:rFonts w:asciiTheme="majorHAnsi" w:hAnsiTheme="majorHAnsi"/>
          <w:vanish/>
          <w:sz w:val="14"/>
        </w:rPr>
        <w:t>(2014)</w:t>
      </w:r>
      <w:r w:rsidRPr="006667E6">
        <w:rPr>
          <w:rFonts w:asciiTheme="majorHAnsi" w:hAnsiTheme="majorHAnsi"/>
          <w:sz w:val="14"/>
        </w:rPr>
        <w:t xml:space="preserve"> </w:t>
      </w:r>
      <w:r w:rsidRPr="009A6333">
        <w:rPr>
          <w:rFonts w:asciiTheme="majorHAnsi" w:hAnsiTheme="majorHAnsi"/>
          <w:vanish/>
          <w:sz w:val="14"/>
        </w:rPr>
        <w:t>analysis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Delhi</w:t>
      </w:r>
      <w:r w:rsidRPr="006667E6">
        <w:rPr>
          <w:rFonts w:asciiTheme="majorHAnsi" w:hAnsiTheme="majorHAnsi"/>
          <w:sz w:val="14"/>
        </w:rPr>
        <w:t xml:space="preserve"> </w:t>
      </w:r>
      <w:r w:rsidRPr="009A6333">
        <w:rPr>
          <w:rFonts w:asciiTheme="majorHAnsi" w:hAnsiTheme="majorHAnsi"/>
          <w:vanish/>
          <w:sz w:val="14"/>
        </w:rPr>
        <w:t>resettlement</w:t>
      </w:r>
      <w:r w:rsidRPr="006667E6">
        <w:rPr>
          <w:rFonts w:asciiTheme="majorHAnsi" w:hAnsiTheme="majorHAnsi"/>
          <w:sz w:val="14"/>
        </w:rPr>
        <w:t xml:space="preserve"> </w:t>
      </w:r>
      <w:r w:rsidRPr="009A6333">
        <w:rPr>
          <w:rFonts w:asciiTheme="majorHAnsi" w:hAnsiTheme="majorHAnsi"/>
          <w:vanish/>
          <w:sz w:val="14"/>
        </w:rPr>
        <w:t>colony</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Shewly’s</w:t>
      </w:r>
      <w:r w:rsidRPr="006667E6">
        <w:rPr>
          <w:rFonts w:asciiTheme="majorHAnsi" w:hAnsiTheme="majorHAnsi"/>
          <w:sz w:val="14"/>
        </w:rPr>
        <w:t xml:space="preserve"> </w:t>
      </w:r>
      <w:r w:rsidRPr="009A6333">
        <w:rPr>
          <w:rFonts w:asciiTheme="majorHAnsi" w:hAnsiTheme="majorHAnsi"/>
          <w:vanish/>
          <w:sz w:val="14"/>
        </w:rPr>
        <w:t>(2013)</w:t>
      </w:r>
      <w:r w:rsidRPr="006667E6">
        <w:rPr>
          <w:rFonts w:asciiTheme="majorHAnsi" w:hAnsiTheme="majorHAnsi"/>
          <w:sz w:val="14"/>
        </w:rPr>
        <w:t xml:space="preserve"> </w:t>
      </w:r>
      <w:r w:rsidRPr="009A6333">
        <w:rPr>
          <w:rFonts w:asciiTheme="majorHAnsi" w:hAnsiTheme="majorHAnsi"/>
          <w:vanish/>
          <w:sz w:val="14"/>
        </w:rPr>
        <w:t>discussion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enclave</w:t>
      </w:r>
      <w:r w:rsidRPr="006667E6">
        <w:rPr>
          <w:rFonts w:asciiTheme="majorHAnsi" w:hAnsiTheme="majorHAnsi"/>
          <w:sz w:val="14"/>
        </w:rPr>
        <w:t xml:space="preserve"> </w:t>
      </w:r>
      <w:r w:rsidRPr="009A6333">
        <w:rPr>
          <w:rFonts w:asciiTheme="majorHAnsi" w:hAnsiTheme="majorHAnsi"/>
          <w:vanish/>
          <w:sz w:val="14"/>
        </w:rPr>
        <w:t>between</w:t>
      </w:r>
      <w:r w:rsidRPr="006667E6">
        <w:rPr>
          <w:rFonts w:asciiTheme="majorHAnsi" w:hAnsiTheme="majorHAnsi"/>
          <w:sz w:val="14"/>
        </w:rPr>
        <w:t xml:space="preserve"> </w:t>
      </w:r>
      <w:r w:rsidRPr="009A6333">
        <w:rPr>
          <w:rFonts w:asciiTheme="majorHAnsi" w:hAnsiTheme="majorHAnsi"/>
          <w:vanish/>
          <w:sz w:val="14"/>
        </w:rPr>
        <w:t>India</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Bangladesh</w:t>
      </w:r>
      <w:r w:rsidRPr="006667E6">
        <w:rPr>
          <w:rFonts w:asciiTheme="majorHAnsi" w:hAnsiTheme="majorHAnsi"/>
          <w:sz w:val="14"/>
        </w:rPr>
        <w:t xml:space="preserve"> </w:t>
      </w:r>
      <w:r w:rsidRPr="009A6333">
        <w:rPr>
          <w:rFonts w:asciiTheme="majorHAnsi" w:hAnsiTheme="majorHAnsi"/>
          <w:vanish/>
          <w:sz w:val="14"/>
        </w:rPr>
        <w:t>describe</w:t>
      </w:r>
      <w:r w:rsidRPr="006667E6">
        <w:rPr>
          <w:rFonts w:asciiTheme="majorHAnsi" w:hAnsiTheme="majorHAnsi"/>
          <w:sz w:val="14"/>
        </w:rPr>
        <w:t xml:space="preserve"> </w:t>
      </w:r>
      <w:r w:rsidRPr="009A6333">
        <w:rPr>
          <w:rFonts w:asciiTheme="majorHAnsi" w:hAnsiTheme="majorHAnsi"/>
          <w:vanish/>
          <w:sz w:val="14"/>
        </w:rPr>
        <w:t>people</w:t>
      </w:r>
      <w:r w:rsidRPr="006667E6">
        <w:rPr>
          <w:rFonts w:asciiTheme="majorHAnsi" w:hAnsiTheme="majorHAnsi"/>
          <w:sz w:val="14"/>
        </w:rPr>
        <w:t xml:space="preserve"> </w:t>
      </w:r>
      <w:r w:rsidRPr="009A6333">
        <w:rPr>
          <w:rFonts w:asciiTheme="majorHAnsi" w:hAnsiTheme="majorHAnsi"/>
          <w:vanish/>
          <w:sz w:val="14"/>
        </w:rPr>
        <w:t>who</w:t>
      </w:r>
      <w:r w:rsidRPr="006667E6">
        <w:rPr>
          <w:rFonts w:asciiTheme="majorHAnsi" w:hAnsiTheme="majorHAnsi"/>
          <w:sz w:val="14"/>
        </w:rPr>
        <w:t xml:space="preserve"> </w:t>
      </w:r>
      <w:r w:rsidRPr="009A6333">
        <w:rPr>
          <w:rFonts w:asciiTheme="majorHAnsi" w:hAnsiTheme="majorHAnsi"/>
          <w:vanish/>
          <w:sz w:val="14"/>
        </w:rPr>
        <w:t>refuse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give</w:t>
      </w:r>
      <w:r w:rsidRPr="006667E6">
        <w:rPr>
          <w:rFonts w:asciiTheme="majorHAnsi" w:hAnsiTheme="majorHAnsi"/>
          <w:sz w:val="14"/>
        </w:rPr>
        <w:t xml:space="preserve"> </w:t>
      </w:r>
      <w:r w:rsidRPr="009A6333">
        <w:rPr>
          <w:rFonts w:asciiTheme="majorHAnsi" w:hAnsiTheme="majorHAnsi"/>
          <w:vanish/>
          <w:sz w:val="14"/>
        </w:rPr>
        <w:t>up</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own</w:t>
      </w:r>
      <w:r w:rsidRPr="006667E6">
        <w:rPr>
          <w:rFonts w:asciiTheme="majorHAnsi" w:hAnsiTheme="majorHAnsi"/>
          <w:sz w:val="14"/>
        </w:rPr>
        <w:t xml:space="preserve"> </w:t>
      </w:r>
      <w:r w:rsidRPr="009A6333">
        <w:rPr>
          <w:rFonts w:asciiTheme="majorHAnsi" w:hAnsiTheme="majorHAnsi"/>
          <w:vanish/>
          <w:sz w:val="14"/>
        </w:rPr>
        <w:t>status</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legitimately</w:t>
      </w:r>
      <w:r w:rsidRPr="006667E6">
        <w:rPr>
          <w:rFonts w:asciiTheme="majorHAnsi" w:hAnsiTheme="majorHAnsi"/>
          <w:sz w:val="14"/>
        </w:rPr>
        <w:t xml:space="preserve"> </w:t>
      </w:r>
      <w:r w:rsidRPr="009A6333">
        <w:rPr>
          <w:rFonts w:asciiTheme="majorHAnsi" w:hAnsiTheme="majorHAnsi"/>
          <w:vanish/>
          <w:sz w:val="14"/>
        </w:rPr>
        <w:t>urgent,</w:t>
      </w:r>
      <w:r w:rsidRPr="006667E6">
        <w:rPr>
          <w:rFonts w:asciiTheme="majorHAnsi" w:hAnsiTheme="majorHAnsi"/>
          <w:sz w:val="14"/>
        </w:rPr>
        <w:t xml:space="preserve"> </w:t>
      </w:r>
      <w:r w:rsidRPr="009A6333">
        <w:rPr>
          <w:rFonts w:asciiTheme="majorHAnsi" w:hAnsiTheme="majorHAnsi"/>
          <w:vanish/>
          <w:sz w:val="14"/>
        </w:rPr>
        <w:t>even</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context</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larger</w:t>
      </w:r>
      <w:r w:rsidRPr="006667E6">
        <w:rPr>
          <w:rFonts w:asciiTheme="majorHAnsi" w:hAnsiTheme="majorHAnsi"/>
          <w:sz w:val="14"/>
        </w:rPr>
        <w:t xml:space="preserve"> </w:t>
      </w:r>
      <w:r w:rsidRPr="009A6333">
        <w:rPr>
          <w:rFonts w:asciiTheme="majorHAnsi" w:hAnsiTheme="majorHAnsi"/>
          <w:vanish/>
          <w:sz w:val="14"/>
        </w:rPr>
        <w:t>scale</w:t>
      </w:r>
      <w:r w:rsidRPr="006667E6">
        <w:rPr>
          <w:rFonts w:asciiTheme="majorHAnsi" w:hAnsiTheme="majorHAnsi"/>
          <w:sz w:val="14"/>
        </w:rPr>
        <w:t xml:space="preserve"> </w:t>
      </w:r>
      <w:r w:rsidRPr="009A6333">
        <w:rPr>
          <w:rFonts w:asciiTheme="majorHAnsi" w:hAnsiTheme="majorHAnsi"/>
          <w:vanish/>
          <w:sz w:val="14"/>
        </w:rPr>
        <w:t>politics.</w:t>
      </w:r>
      <w:r w:rsidRPr="006667E6">
        <w:rPr>
          <w:rFonts w:asciiTheme="majorHAnsi" w:hAnsiTheme="majorHAnsi"/>
          <w:sz w:val="14"/>
        </w:rPr>
        <w:t xml:space="preserve"> </w:t>
      </w:r>
      <w:r w:rsidRPr="009A6333">
        <w:rPr>
          <w:rFonts w:asciiTheme="majorHAnsi" w:hAnsiTheme="majorHAnsi"/>
          <w:vanish/>
          <w:sz w:val="14"/>
        </w:rPr>
        <w:t>Similarly,</w:t>
      </w:r>
      <w:r w:rsidRPr="006667E6">
        <w:rPr>
          <w:rFonts w:asciiTheme="majorHAnsi" w:hAnsiTheme="majorHAnsi"/>
          <w:sz w:val="14"/>
        </w:rPr>
        <w:t xml:space="preserve"> </w:t>
      </w:r>
      <w:r w:rsidRPr="009A6333">
        <w:rPr>
          <w:rFonts w:asciiTheme="majorHAnsi" w:hAnsiTheme="majorHAnsi"/>
          <w:vanish/>
          <w:sz w:val="14"/>
        </w:rPr>
        <w:t>Tyler’s</w:t>
      </w:r>
      <w:r w:rsidRPr="006667E6">
        <w:rPr>
          <w:rFonts w:asciiTheme="majorHAnsi" w:hAnsiTheme="majorHAnsi"/>
          <w:sz w:val="14"/>
        </w:rPr>
        <w:t xml:space="preserve"> </w:t>
      </w:r>
      <w:r w:rsidRPr="009A6333">
        <w:rPr>
          <w:rFonts w:asciiTheme="majorHAnsi" w:hAnsiTheme="majorHAnsi"/>
          <w:vanish/>
          <w:sz w:val="14"/>
        </w:rPr>
        <w:t>(2013)</w:t>
      </w:r>
      <w:r w:rsidRPr="006667E6">
        <w:rPr>
          <w:rFonts w:asciiTheme="majorHAnsi" w:hAnsiTheme="majorHAnsi"/>
          <w:sz w:val="14"/>
        </w:rPr>
        <w:t xml:space="preserve"> </w:t>
      </w:r>
      <w:r w:rsidRPr="009A6333">
        <w:rPr>
          <w:rFonts w:asciiTheme="majorHAnsi" w:hAnsiTheme="majorHAnsi"/>
          <w:vanish/>
          <w:sz w:val="14"/>
        </w:rPr>
        <w:t>account</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desperate</w:t>
      </w:r>
      <w:r w:rsidRPr="006667E6">
        <w:rPr>
          <w:rFonts w:asciiTheme="majorHAnsi" w:hAnsiTheme="majorHAnsi"/>
          <w:sz w:val="14"/>
        </w:rPr>
        <w:t xml:space="preserve"> </w:t>
      </w:r>
      <w:r w:rsidRPr="009A6333">
        <w:rPr>
          <w:rFonts w:asciiTheme="majorHAnsi" w:hAnsiTheme="majorHAnsi"/>
          <w:vanish/>
          <w:sz w:val="14"/>
        </w:rPr>
        <w:t>female</w:t>
      </w:r>
      <w:r w:rsidRPr="006667E6">
        <w:rPr>
          <w:rFonts w:asciiTheme="majorHAnsi" w:hAnsiTheme="majorHAnsi"/>
          <w:sz w:val="14"/>
        </w:rPr>
        <w:t xml:space="preserve"> </w:t>
      </w:r>
      <w:r w:rsidRPr="009A6333">
        <w:rPr>
          <w:rFonts w:asciiTheme="majorHAnsi" w:hAnsiTheme="majorHAnsi"/>
          <w:vanish/>
          <w:sz w:val="14"/>
        </w:rPr>
        <w:t>detainees</w:t>
      </w:r>
      <w:r w:rsidRPr="006667E6">
        <w:rPr>
          <w:rFonts w:asciiTheme="majorHAnsi" w:hAnsiTheme="majorHAnsi"/>
          <w:sz w:val="14"/>
        </w:rPr>
        <w:t xml:space="preserve"> </w:t>
      </w:r>
      <w:r w:rsidRPr="009A6333">
        <w:rPr>
          <w:rFonts w:asciiTheme="majorHAnsi" w:hAnsiTheme="majorHAnsi"/>
          <w:vanish/>
          <w:sz w:val="14"/>
        </w:rPr>
        <w:t>stripping</w:t>
      </w:r>
      <w:r w:rsidRPr="006667E6">
        <w:rPr>
          <w:rFonts w:asciiTheme="majorHAnsi" w:hAnsiTheme="majorHAnsi"/>
          <w:sz w:val="14"/>
        </w:rPr>
        <w:t xml:space="preserve"> </w:t>
      </w:r>
      <w:r w:rsidRPr="009A6333">
        <w:rPr>
          <w:rFonts w:asciiTheme="majorHAnsi" w:hAnsiTheme="majorHAnsi"/>
          <w:vanish/>
          <w:sz w:val="14"/>
        </w:rPr>
        <w:t>off</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clothes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expose</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humanness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suffering</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Yarl’s</w:t>
      </w:r>
      <w:r w:rsidRPr="006667E6">
        <w:rPr>
          <w:rFonts w:asciiTheme="majorHAnsi" w:hAnsiTheme="majorHAnsi"/>
          <w:sz w:val="14"/>
        </w:rPr>
        <w:t xml:space="preserve"> </w:t>
      </w:r>
      <w:r w:rsidRPr="009A6333">
        <w:rPr>
          <w:rFonts w:asciiTheme="majorHAnsi" w:hAnsiTheme="majorHAnsi"/>
          <w:vanish/>
          <w:sz w:val="14"/>
        </w:rPr>
        <w:t>Wood</w:t>
      </w:r>
      <w:r w:rsidRPr="006667E6">
        <w:rPr>
          <w:rFonts w:asciiTheme="majorHAnsi" w:hAnsiTheme="majorHAnsi"/>
          <w:sz w:val="14"/>
        </w:rPr>
        <w:t xml:space="preserve"> </w:t>
      </w:r>
      <w:r w:rsidRPr="009A6333">
        <w:rPr>
          <w:rFonts w:asciiTheme="majorHAnsi" w:hAnsiTheme="majorHAnsi"/>
          <w:vanish/>
          <w:sz w:val="14"/>
        </w:rPr>
        <w:t>Immigration</w:t>
      </w:r>
      <w:r w:rsidRPr="006667E6">
        <w:rPr>
          <w:rFonts w:asciiTheme="majorHAnsi" w:hAnsiTheme="majorHAnsi"/>
          <w:sz w:val="14"/>
        </w:rPr>
        <w:t xml:space="preserve"> </w:t>
      </w:r>
      <w:r w:rsidRPr="009A6333">
        <w:rPr>
          <w:rFonts w:asciiTheme="majorHAnsi" w:hAnsiTheme="majorHAnsi"/>
          <w:vanish/>
          <w:sz w:val="14"/>
        </w:rPr>
        <w:t>Removal</w:t>
      </w:r>
      <w:r w:rsidRPr="006667E6">
        <w:rPr>
          <w:rFonts w:asciiTheme="majorHAnsi" w:hAnsiTheme="majorHAnsi"/>
          <w:sz w:val="14"/>
        </w:rPr>
        <w:t xml:space="preserve"> </w:t>
      </w:r>
      <w:r w:rsidRPr="009A6333">
        <w:rPr>
          <w:rFonts w:asciiTheme="majorHAnsi" w:hAnsiTheme="majorHAnsi"/>
          <w:vanish/>
          <w:sz w:val="14"/>
        </w:rPr>
        <w:t>Centre</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UK</w:t>
      </w:r>
      <w:r w:rsidRPr="006667E6">
        <w:rPr>
          <w:rFonts w:asciiTheme="majorHAnsi" w:hAnsiTheme="majorHAnsi"/>
          <w:sz w:val="14"/>
        </w:rPr>
        <w:t xml:space="preserve"> </w:t>
      </w:r>
      <w:r w:rsidRPr="009A6333">
        <w:rPr>
          <w:rFonts w:asciiTheme="majorHAnsi" w:hAnsiTheme="majorHAnsi"/>
          <w:vanish/>
          <w:sz w:val="14"/>
        </w:rPr>
        <w:t>suggests</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demands</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recognition</w:t>
      </w:r>
      <w:r w:rsidRPr="006667E6">
        <w:rPr>
          <w:rFonts w:asciiTheme="majorHAnsi" w:hAnsiTheme="majorHAnsi"/>
          <w:sz w:val="14"/>
        </w:rPr>
        <w:t xml:space="preserve"> </w:t>
      </w:r>
      <w:r w:rsidRPr="009A6333">
        <w:rPr>
          <w:rFonts w:asciiTheme="majorHAnsi" w:hAnsiTheme="majorHAnsi"/>
          <w:vanish/>
          <w:sz w:val="14"/>
        </w:rPr>
        <w:t>are</w:t>
      </w:r>
      <w:r w:rsidRPr="006667E6">
        <w:rPr>
          <w:rFonts w:asciiTheme="majorHAnsi" w:hAnsiTheme="majorHAnsi"/>
          <w:sz w:val="14"/>
        </w:rPr>
        <w:t xml:space="preserve"> </w:t>
      </w:r>
      <w:r w:rsidRPr="009A6333">
        <w:rPr>
          <w:rFonts w:asciiTheme="majorHAnsi" w:hAnsiTheme="majorHAnsi"/>
          <w:vanish/>
          <w:sz w:val="14"/>
        </w:rPr>
        <w:t>not</w:t>
      </w:r>
      <w:r w:rsidRPr="006667E6">
        <w:rPr>
          <w:rFonts w:asciiTheme="majorHAnsi" w:hAnsiTheme="majorHAnsi"/>
          <w:sz w:val="14"/>
        </w:rPr>
        <w:t xml:space="preserve"> </w:t>
      </w:r>
      <w:r w:rsidRPr="009A6333">
        <w:rPr>
          <w:rFonts w:asciiTheme="majorHAnsi" w:hAnsiTheme="majorHAnsi"/>
          <w:vanish/>
          <w:sz w:val="14"/>
        </w:rPr>
        <w:t>just</w:t>
      </w:r>
      <w:r w:rsidRPr="006667E6">
        <w:rPr>
          <w:rFonts w:asciiTheme="majorHAnsi" w:hAnsiTheme="majorHAnsi"/>
          <w:sz w:val="14"/>
        </w:rPr>
        <w:t xml:space="preserve"> </w:t>
      </w:r>
      <w:r w:rsidRPr="009A6333">
        <w:rPr>
          <w:rFonts w:asciiTheme="majorHAnsi" w:hAnsiTheme="majorHAnsi"/>
          <w:vanish/>
          <w:sz w:val="14"/>
        </w:rPr>
        <w:t>about</w:t>
      </w:r>
      <w:r w:rsidRPr="006667E6">
        <w:rPr>
          <w:rFonts w:asciiTheme="majorHAnsi" w:hAnsiTheme="majorHAnsi"/>
          <w:sz w:val="14"/>
        </w:rPr>
        <w:t xml:space="preserve"> </w:t>
      </w:r>
      <w:r w:rsidRPr="009A6333">
        <w:rPr>
          <w:rFonts w:asciiTheme="majorHAnsi" w:hAnsiTheme="majorHAnsi"/>
          <w:vanish/>
          <w:sz w:val="14"/>
        </w:rPr>
        <w:t>politics,</w:t>
      </w:r>
      <w:r w:rsidRPr="006667E6">
        <w:rPr>
          <w:rFonts w:asciiTheme="majorHAnsi" w:hAnsiTheme="majorHAnsi"/>
          <w:sz w:val="14"/>
        </w:rPr>
        <w:t xml:space="preserve"> </w:t>
      </w:r>
      <w:r w:rsidRPr="009A6333">
        <w:rPr>
          <w:rFonts w:asciiTheme="majorHAnsi" w:hAnsiTheme="majorHAnsi"/>
          <w:vanish/>
          <w:sz w:val="14"/>
        </w:rPr>
        <w:t>but</w:t>
      </w:r>
      <w:r w:rsidRPr="006667E6">
        <w:rPr>
          <w:rFonts w:asciiTheme="majorHAnsi" w:hAnsiTheme="majorHAnsi"/>
          <w:sz w:val="14"/>
        </w:rPr>
        <w:t xml:space="preserve"> </w:t>
      </w:r>
      <w:r w:rsidRPr="009A6333">
        <w:rPr>
          <w:rFonts w:asciiTheme="majorHAnsi" w:hAnsiTheme="majorHAnsi"/>
          <w:vanish/>
          <w:sz w:val="14"/>
        </w:rPr>
        <w:t>also</w:t>
      </w:r>
      <w:r w:rsidRPr="006667E6">
        <w:rPr>
          <w:rFonts w:asciiTheme="majorHAnsi" w:hAnsiTheme="majorHAnsi"/>
          <w:sz w:val="14"/>
        </w:rPr>
        <w:t xml:space="preserve"> </w:t>
      </w:r>
      <w:r w:rsidRPr="009A6333">
        <w:rPr>
          <w:rFonts w:asciiTheme="majorHAnsi" w:hAnsiTheme="majorHAnsi"/>
          <w:vanish/>
          <w:sz w:val="14"/>
        </w:rPr>
        <w:t>about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acknowledgement</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humanness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irrevocable</w:t>
      </w:r>
      <w:r w:rsidRPr="006667E6">
        <w:rPr>
          <w:rFonts w:asciiTheme="majorHAnsi" w:hAnsiTheme="majorHAnsi"/>
          <w:sz w:val="14"/>
        </w:rPr>
        <w:t xml:space="preserve"> </w:t>
      </w:r>
      <w:r w:rsidRPr="009A6333">
        <w:rPr>
          <w:rFonts w:asciiTheme="majorHAnsi" w:hAnsiTheme="majorHAnsi"/>
          <w:vanish/>
          <w:sz w:val="14"/>
        </w:rPr>
        <w:t>possibility</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being</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cannot</w:t>
      </w:r>
      <w:r w:rsidRPr="006667E6">
        <w:rPr>
          <w:rFonts w:asciiTheme="majorHAnsi" w:hAnsiTheme="majorHAnsi"/>
          <w:sz w:val="14"/>
        </w:rPr>
        <w:t xml:space="preserve"> </w:t>
      </w:r>
      <w:r w:rsidRPr="009A6333">
        <w:rPr>
          <w:rFonts w:asciiTheme="majorHAnsi" w:hAnsiTheme="majorHAnsi"/>
          <w:vanish/>
          <w:sz w:val="14"/>
        </w:rPr>
        <w:t>wait.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continued</w:t>
      </w:r>
      <w:r w:rsidRPr="006667E6">
        <w:rPr>
          <w:rFonts w:asciiTheme="majorHAnsi" w:hAnsiTheme="majorHAnsi"/>
          <w:sz w:val="14"/>
        </w:rPr>
        <w:t xml:space="preserve"> </w:t>
      </w:r>
      <w:r w:rsidRPr="009A6333">
        <w:rPr>
          <w:rFonts w:asciiTheme="majorHAnsi" w:hAnsiTheme="majorHAnsi"/>
          <w:vanish/>
          <w:sz w:val="14"/>
        </w:rPr>
        <w:t>existence</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places</w:t>
      </w:r>
      <w:r w:rsidRPr="006667E6">
        <w:rPr>
          <w:rFonts w:asciiTheme="majorHAnsi" w:hAnsiTheme="majorHAnsi"/>
          <w:sz w:val="14"/>
        </w:rPr>
        <w:t xml:space="preserve"> </w:t>
      </w:r>
      <w:r w:rsidRPr="009A6333">
        <w:rPr>
          <w:rFonts w:asciiTheme="majorHAnsi" w:hAnsiTheme="majorHAnsi"/>
          <w:vanish/>
          <w:sz w:val="14"/>
        </w:rPr>
        <w:t>like</w:t>
      </w:r>
      <w:r w:rsidRPr="006667E6">
        <w:rPr>
          <w:rFonts w:asciiTheme="majorHAnsi" w:hAnsiTheme="majorHAnsi"/>
          <w:sz w:val="14"/>
        </w:rPr>
        <w:t xml:space="preserve"> </w:t>
      </w:r>
      <w:r w:rsidRPr="009A6333">
        <w:rPr>
          <w:rFonts w:asciiTheme="majorHAnsi" w:hAnsiTheme="majorHAnsi"/>
          <w:vanish/>
          <w:sz w:val="14"/>
        </w:rPr>
        <w:t>Yarl’s</w:t>
      </w:r>
      <w:r w:rsidRPr="006667E6">
        <w:rPr>
          <w:rFonts w:asciiTheme="majorHAnsi" w:hAnsiTheme="majorHAnsi"/>
          <w:sz w:val="14"/>
        </w:rPr>
        <w:t xml:space="preserve"> </w:t>
      </w:r>
      <w:r w:rsidRPr="009A6333">
        <w:rPr>
          <w:rFonts w:asciiTheme="majorHAnsi" w:hAnsiTheme="majorHAnsi"/>
          <w:vanish/>
          <w:sz w:val="14"/>
        </w:rPr>
        <w:t>Wood</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similar</w:t>
      </w:r>
      <w:r w:rsidRPr="006667E6">
        <w:rPr>
          <w:rFonts w:asciiTheme="majorHAnsi" w:hAnsiTheme="majorHAnsi"/>
          <w:sz w:val="14"/>
        </w:rPr>
        <w:t xml:space="preserve"> </w:t>
      </w:r>
      <w:r w:rsidRPr="009A6333">
        <w:rPr>
          <w:rFonts w:asciiTheme="majorHAnsi" w:hAnsiTheme="majorHAnsi"/>
          <w:vanish/>
          <w:sz w:val="14"/>
        </w:rPr>
        <w:t>institutions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USA</w:t>
      </w:r>
      <w:r w:rsidRPr="006667E6">
        <w:rPr>
          <w:rFonts w:asciiTheme="majorHAnsi" w:hAnsiTheme="majorHAnsi"/>
          <w:sz w:val="14"/>
        </w:rPr>
        <w:t xml:space="preserve"> </w:t>
      </w:r>
      <w:r w:rsidRPr="009A6333">
        <w:rPr>
          <w:rFonts w:asciiTheme="majorHAnsi" w:hAnsiTheme="majorHAnsi"/>
          <w:vanish/>
          <w:sz w:val="14"/>
        </w:rPr>
        <w:t>nonetheless</w:t>
      </w:r>
      <w:r w:rsidRPr="006667E6">
        <w:rPr>
          <w:rFonts w:asciiTheme="majorHAnsi" w:hAnsiTheme="majorHAnsi"/>
          <w:sz w:val="14"/>
        </w:rPr>
        <w:t xml:space="preserve"> </w:t>
      </w:r>
      <w:r w:rsidRPr="009A6333">
        <w:rPr>
          <w:rFonts w:asciiTheme="majorHAnsi" w:hAnsiTheme="majorHAnsi"/>
          <w:vanish/>
          <w:sz w:val="14"/>
        </w:rPr>
        <w:t>points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challenge</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exposing</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urgent</w:t>
      </w:r>
      <w:r w:rsidRPr="006667E6">
        <w:rPr>
          <w:rFonts w:asciiTheme="majorHAnsi" w:hAnsiTheme="majorHAnsi"/>
          <w:sz w:val="14"/>
        </w:rPr>
        <w:t xml:space="preserve"> </w:t>
      </w:r>
      <w:r w:rsidRPr="009A6333">
        <w:rPr>
          <w:rFonts w:asciiTheme="majorHAnsi" w:hAnsiTheme="majorHAnsi"/>
          <w:vanish/>
          <w:sz w:val="14"/>
        </w:rPr>
        <w:t>body</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moral</w:t>
      </w:r>
      <w:r w:rsidRPr="006667E6">
        <w:rPr>
          <w:rFonts w:asciiTheme="majorHAnsi" w:hAnsiTheme="majorHAnsi"/>
          <w:sz w:val="14"/>
        </w:rPr>
        <w:t xml:space="preserve"> </w:t>
      </w:r>
      <w:r w:rsidRPr="009A6333">
        <w:rPr>
          <w:rFonts w:asciiTheme="majorHAnsi" w:hAnsiTheme="majorHAnsi"/>
          <w:vanish/>
          <w:sz w:val="14"/>
        </w:rPr>
        <w:t>priority</w:t>
      </w:r>
      <w:r w:rsidRPr="006667E6">
        <w:rPr>
          <w:rFonts w:asciiTheme="majorHAnsi" w:hAnsiTheme="majorHAnsi"/>
          <w:sz w:val="14"/>
        </w:rPr>
        <w:t xml:space="preserve"> </w:t>
      </w:r>
      <w:r w:rsidRPr="009A6333">
        <w:rPr>
          <w:rFonts w:asciiTheme="majorHAnsi" w:hAnsiTheme="majorHAnsi"/>
          <w:vanish/>
          <w:sz w:val="14"/>
        </w:rPr>
        <w:t>when</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so</w:t>
      </w:r>
      <w:r w:rsidRPr="006667E6">
        <w:rPr>
          <w:rFonts w:asciiTheme="majorHAnsi" w:hAnsiTheme="majorHAnsi"/>
          <w:sz w:val="14"/>
        </w:rPr>
        <w:t xml:space="preserve"> </w:t>
      </w:r>
      <w:r w:rsidRPr="009A6333">
        <w:rPr>
          <w:rFonts w:asciiTheme="majorHAnsi" w:hAnsiTheme="majorHAnsi"/>
          <w:vanish/>
          <w:sz w:val="14"/>
        </w:rPr>
        <w:t>easily</w:t>
      </w:r>
      <w:r w:rsidRPr="006667E6">
        <w:rPr>
          <w:rFonts w:asciiTheme="majorHAnsi" w:hAnsiTheme="majorHAnsi"/>
          <w:sz w:val="14"/>
        </w:rPr>
        <w:t xml:space="preserve"> </w:t>
      </w:r>
      <w:r w:rsidRPr="009A6333">
        <w:rPr>
          <w:rFonts w:asciiTheme="majorHAnsi" w:hAnsiTheme="majorHAnsi"/>
          <w:vanish/>
          <w:sz w:val="14"/>
        </w:rPr>
        <w:t>hidden</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view,</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also</w:t>
      </w:r>
      <w:r w:rsidRPr="006667E6">
        <w:rPr>
          <w:rFonts w:asciiTheme="majorHAnsi" w:hAnsiTheme="majorHAnsi"/>
          <w:sz w:val="14"/>
        </w:rPr>
        <w:t xml:space="preserve"> </w:t>
      </w:r>
      <w:r w:rsidRPr="009A6333">
        <w:rPr>
          <w:rFonts w:asciiTheme="majorHAnsi" w:hAnsiTheme="majorHAnsi"/>
          <w:vanish/>
          <w:sz w:val="14"/>
        </w:rPr>
        <w:t>reminds</w:t>
      </w:r>
      <w:r w:rsidRPr="006667E6">
        <w:rPr>
          <w:rFonts w:asciiTheme="majorHAnsi" w:hAnsiTheme="majorHAnsi"/>
          <w:sz w:val="14"/>
        </w:rPr>
        <w:t xml:space="preserve"> </w:t>
      </w:r>
      <w:r w:rsidRPr="009A6333">
        <w:rPr>
          <w:rFonts w:asciiTheme="majorHAnsi" w:hAnsiTheme="majorHAnsi"/>
          <w:vanish/>
          <w:sz w:val="14"/>
        </w:rPr>
        <w:t>us</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our</w:t>
      </w:r>
      <w:r w:rsidRPr="006667E6">
        <w:rPr>
          <w:rFonts w:asciiTheme="majorHAnsi" w:hAnsiTheme="majorHAnsi"/>
          <w:sz w:val="14"/>
        </w:rPr>
        <w:t xml:space="preserve"> </w:t>
      </w:r>
      <w:r w:rsidRPr="009A6333">
        <w:rPr>
          <w:rFonts w:asciiTheme="majorHAnsi" w:hAnsiTheme="majorHAnsi"/>
          <w:vanish/>
          <w:sz w:val="14"/>
        </w:rPr>
        <w:t>research</w:t>
      </w:r>
      <w:r w:rsidRPr="006667E6">
        <w:rPr>
          <w:rFonts w:asciiTheme="majorHAnsi" w:hAnsiTheme="majorHAnsi"/>
          <w:sz w:val="14"/>
        </w:rPr>
        <w:t xml:space="preserve"> </w:t>
      </w:r>
      <w:r w:rsidRPr="009A6333">
        <w:rPr>
          <w:rFonts w:asciiTheme="majorHAnsi" w:hAnsiTheme="majorHAnsi"/>
          <w:vanish/>
          <w:sz w:val="14"/>
        </w:rPr>
        <w:t>can</w:t>
      </w:r>
      <w:r w:rsidRPr="006667E6">
        <w:rPr>
          <w:rFonts w:asciiTheme="majorHAnsi" w:hAnsiTheme="majorHAnsi"/>
          <w:sz w:val="14"/>
        </w:rPr>
        <w:t xml:space="preserve"> </w:t>
      </w:r>
      <w:r w:rsidRPr="009A6333">
        <w:rPr>
          <w:rFonts w:asciiTheme="majorHAnsi" w:hAnsiTheme="majorHAnsi"/>
          <w:vanish/>
          <w:sz w:val="14"/>
        </w:rPr>
        <w:t>help</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explain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relationships</w:t>
      </w:r>
      <w:r w:rsidRPr="006667E6">
        <w:rPr>
          <w:rFonts w:asciiTheme="majorHAnsi" w:hAnsiTheme="majorHAnsi"/>
          <w:sz w:val="14"/>
        </w:rPr>
        <w:t xml:space="preserve"> </w:t>
      </w:r>
      <w:r w:rsidRPr="009A6333">
        <w:rPr>
          <w:rFonts w:asciiTheme="majorHAnsi" w:hAnsiTheme="majorHAnsi"/>
          <w:vanish/>
          <w:sz w:val="14"/>
        </w:rPr>
        <w:t>between</w:t>
      </w:r>
      <w:r w:rsidRPr="006667E6">
        <w:rPr>
          <w:rFonts w:asciiTheme="majorHAnsi" w:hAnsiTheme="majorHAnsi"/>
          <w:sz w:val="14"/>
        </w:rPr>
        <w:t xml:space="preserve"> </w:t>
      </w:r>
      <w:r w:rsidRPr="009A6333">
        <w:rPr>
          <w:rFonts w:asciiTheme="majorHAnsi" w:hAnsiTheme="majorHAnsi"/>
          <w:vanish/>
          <w:sz w:val="14"/>
        </w:rPr>
        <w:t>normative</w:t>
      </w:r>
      <w:r w:rsidRPr="006667E6">
        <w:rPr>
          <w:rFonts w:asciiTheme="majorHAnsi" w:hAnsiTheme="majorHAnsi"/>
          <w:sz w:val="14"/>
        </w:rPr>
        <w:t xml:space="preserve"> </w:t>
      </w:r>
      <w:r w:rsidRPr="009A6333">
        <w:rPr>
          <w:rFonts w:asciiTheme="majorHAnsi" w:hAnsiTheme="majorHAnsi"/>
          <w:vanish/>
          <w:sz w:val="14"/>
        </w:rPr>
        <w:t>dimensions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political</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social</w:t>
      </w:r>
      <w:r w:rsidRPr="006667E6">
        <w:rPr>
          <w:rFonts w:asciiTheme="majorHAnsi" w:hAnsiTheme="majorHAnsi"/>
          <w:sz w:val="14"/>
        </w:rPr>
        <w:t xml:space="preserve"> </w:t>
      </w:r>
      <w:r w:rsidRPr="009A6333">
        <w:rPr>
          <w:rFonts w:asciiTheme="majorHAnsi" w:hAnsiTheme="majorHAnsi"/>
          <w:vanish/>
          <w:sz w:val="14"/>
        </w:rPr>
        <w:t>conditions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struggle.¶</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closing,</w:t>
      </w:r>
      <w:r w:rsidRPr="006667E6">
        <w:rPr>
          <w:rFonts w:asciiTheme="majorHAnsi" w:hAnsiTheme="majorHAnsi"/>
          <w:sz w:val="14"/>
        </w:rPr>
        <w:t xml:space="preserve"> </w:t>
      </w:r>
      <w:r w:rsidRPr="009A6333">
        <w:rPr>
          <w:rFonts w:asciiTheme="majorHAnsi" w:hAnsiTheme="majorHAnsi"/>
          <w:vanish/>
          <w:sz w:val="14"/>
        </w:rPr>
        <w:t>geographic</w:t>
      </w:r>
      <w:r w:rsidRPr="006667E6">
        <w:rPr>
          <w:rFonts w:asciiTheme="majorHAnsi" w:hAnsiTheme="majorHAnsi"/>
          <w:sz w:val="14"/>
        </w:rPr>
        <w:t xml:space="preserve"> </w:t>
      </w:r>
      <w:r w:rsidRPr="009A6333">
        <w:rPr>
          <w:rFonts w:asciiTheme="majorHAnsi" w:hAnsiTheme="majorHAnsi"/>
          <w:vanish/>
          <w:sz w:val="14"/>
        </w:rPr>
        <w:t>depictions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waiting</w:t>
      </w:r>
      <w:r w:rsidRPr="006667E6">
        <w:rPr>
          <w:rFonts w:asciiTheme="majorHAnsi" w:hAnsiTheme="majorHAnsi"/>
          <w:sz w:val="14"/>
        </w:rPr>
        <w:t xml:space="preserve"> </w:t>
      </w:r>
      <w:r w:rsidRPr="009A6333">
        <w:rPr>
          <w:rFonts w:asciiTheme="majorHAnsi" w:hAnsiTheme="majorHAnsi"/>
          <w:vanish/>
          <w:sz w:val="14"/>
        </w:rPr>
        <w:t>do</w:t>
      </w:r>
      <w:r w:rsidRPr="006667E6">
        <w:rPr>
          <w:rFonts w:asciiTheme="majorHAnsi" w:hAnsiTheme="majorHAnsi"/>
          <w:sz w:val="14"/>
        </w:rPr>
        <w:t xml:space="preserve"> </w:t>
      </w:r>
      <w:r w:rsidRPr="009A6333">
        <w:rPr>
          <w:rFonts w:asciiTheme="majorHAnsi" w:hAnsiTheme="majorHAnsi"/>
          <w:vanish/>
          <w:sz w:val="14"/>
        </w:rPr>
        <w:t>seem</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evocatively</w:t>
      </w:r>
      <w:r w:rsidRPr="006667E6">
        <w:rPr>
          <w:rFonts w:asciiTheme="majorHAnsi" w:hAnsiTheme="majorHAnsi"/>
          <w:sz w:val="14"/>
        </w:rPr>
        <w:t xml:space="preserve"> </w:t>
      </w:r>
      <w:r w:rsidRPr="009A6333">
        <w:rPr>
          <w:rFonts w:asciiTheme="majorHAnsi" w:hAnsiTheme="majorHAnsi"/>
          <w:vanish/>
          <w:sz w:val="14"/>
        </w:rPr>
        <w:t>describe</w:t>
      </w:r>
      <w:r w:rsidRPr="006667E6">
        <w:rPr>
          <w:rFonts w:asciiTheme="majorHAnsi" w:hAnsiTheme="majorHAnsi"/>
          <w:sz w:val="14"/>
        </w:rPr>
        <w:t xml:space="preserve"> </w:t>
      </w:r>
      <w:r w:rsidRPr="009A6333">
        <w:rPr>
          <w:rFonts w:asciiTheme="majorHAnsi" w:hAnsiTheme="majorHAnsi"/>
          <w:vanish/>
          <w:sz w:val="14"/>
        </w:rPr>
        <w:t>otherwise</w:t>
      </w:r>
      <w:r w:rsidRPr="006667E6">
        <w:rPr>
          <w:rFonts w:asciiTheme="majorHAnsi" w:hAnsiTheme="majorHAnsi"/>
          <w:sz w:val="14"/>
        </w:rPr>
        <w:t xml:space="preserve"> </w:t>
      </w:r>
      <w:r w:rsidRPr="009A6333">
        <w:rPr>
          <w:rFonts w:asciiTheme="majorHAnsi" w:hAnsiTheme="majorHAnsi"/>
          <w:vanish/>
          <w:sz w:val="14"/>
        </w:rPr>
        <w:t>obscured</w:t>
      </w:r>
      <w:r w:rsidRPr="006667E6">
        <w:rPr>
          <w:rFonts w:asciiTheme="majorHAnsi" w:hAnsiTheme="majorHAnsi"/>
          <w:sz w:val="14"/>
        </w:rPr>
        <w:t xml:space="preserve"> </w:t>
      </w:r>
      <w:r w:rsidRPr="009A6333">
        <w:rPr>
          <w:rFonts w:asciiTheme="majorHAnsi" w:hAnsiTheme="majorHAnsi"/>
          <w:vanish/>
          <w:sz w:val="14"/>
        </w:rPr>
        <w:t>suffering</w:t>
      </w:r>
      <w:r w:rsidRPr="006667E6">
        <w:rPr>
          <w:rFonts w:asciiTheme="majorHAnsi" w:hAnsiTheme="majorHAnsi"/>
          <w:sz w:val="14"/>
        </w:rPr>
        <w:t xml:space="preserve"> </w:t>
      </w:r>
      <w:r w:rsidRPr="009A6333">
        <w:rPr>
          <w:rFonts w:asciiTheme="majorHAnsi" w:hAnsiTheme="majorHAnsi"/>
          <w:vanish/>
          <w:sz w:val="14"/>
        </w:rPr>
        <w:t>(e.g.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Bennett,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2011),</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but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striking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how</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rarely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descriptions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also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language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urgency.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Given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discussion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above,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might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accomplished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risked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incorporating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urgency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more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overtly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deliberately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our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discussions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surplus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abandoned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bodies?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Urgency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clarify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implicit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but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understated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ethical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consequences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normativity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associated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with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encourage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explicit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discussion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about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harmful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suffering.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productive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unproductive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radical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praxis,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but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urgency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compels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requires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response.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Geographers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could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instrumental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reclaiming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ethical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work</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urgency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ways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leave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open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critique,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clarifying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common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spatial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misunderstandings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representations.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good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reason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thoughtful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process,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since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moral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outrage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towards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inhumanity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itself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obscure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differentiated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experiences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human,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dividing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up</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‘those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whom</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feel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unreasoned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concern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those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whose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lives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deaths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simply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touch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appear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lives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(Butler,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2009:</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50).</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But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when</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the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urgent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body</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is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rendered</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as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only</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waiting</w:t>
      </w:r>
      <w:r w:rsidRPr="009A6333">
        <w:rPr>
          <w:rFonts w:asciiTheme="majorHAnsi" w:hAnsiTheme="majorHAnsi"/>
          <w:vanish/>
          <w:color w:val="000000"/>
          <w:sz w:val="14"/>
          <w:szCs w:val="16"/>
        </w:rPr>
        <w: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both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materially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discursively,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it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is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just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as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easily</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cast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as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impulsive,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disgusting,</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animalistic</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also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McKittrick,</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2006).</w:t>
      </w:r>
      <w:r w:rsidRPr="006667E6">
        <w:rPr>
          <w:rFonts w:asciiTheme="majorHAnsi" w:hAnsiTheme="majorHAnsi"/>
          <w:color w:val="000000"/>
          <w:sz w:val="14"/>
          <w:szCs w:val="16"/>
        </w:rPr>
        <w:t xml:space="preserve"> </w:t>
      </w:r>
      <w:r w:rsidRPr="009A6333">
        <w:rPr>
          <w:rFonts w:asciiTheme="majorHAnsi" w:hAnsiTheme="majorHAnsi"/>
          <w:vanish/>
          <w:sz w:val="14"/>
        </w:rPr>
        <w:t>Feminist</w:t>
      </w:r>
      <w:r w:rsidRPr="006667E6">
        <w:rPr>
          <w:rFonts w:asciiTheme="majorHAnsi" w:hAnsiTheme="majorHAnsi"/>
          <w:sz w:val="14"/>
        </w:rPr>
        <w:t xml:space="preserve"> </w:t>
      </w:r>
      <w:r w:rsidRPr="009A6333">
        <w:rPr>
          <w:rFonts w:asciiTheme="majorHAnsi" w:hAnsiTheme="majorHAnsi"/>
          <w:vanish/>
          <w:sz w:val="14"/>
        </w:rPr>
        <w:t>theory</w:t>
      </w:r>
      <w:r w:rsidRPr="006667E6">
        <w:rPr>
          <w:rFonts w:asciiTheme="majorHAnsi" w:hAnsiTheme="majorHAnsi"/>
          <w:sz w:val="14"/>
        </w:rPr>
        <w:t xml:space="preserve"> </w:t>
      </w:r>
      <w:r w:rsidRPr="009A6333">
        <w:rPr>
          <w:rFonts w:asciiTheme="majorHAnsi" w:hAnsiTheme="majorHAnsi"/>
          <w:vanish/>
          <w:sz w:val="14"/>
        </w:rPr>
        <w:t>insists</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urgent</w:t>
      </w:r>
      <w:r w:rsidRPr="006667E6">
        <w:rPr>
          <w:rFonts w:asciiTheme="majorHAnsi" w:hAnsiTheme="majorHAnsi"/>
          <w:sz w:val="14"/>
        </w:rPr>
        <w:t xml:space="preserve"> </w:t>
      </w:r>
      <w:r w:rsidRPr="009A6333">
        <w:rPr>
          <w:rFonts w:asciiTheme="majorHAnsi" w:hAnsiTheme="majorHAnsi"/>
          <w:vanish/>
          <w:sz w:val="14"/>
        </w:rPr>
        <w:t>body,</w:t>
      </w:r>
      <w:r w:rsidRPr="006667E6">
        <w:rPr>
          <w:rFonts w:asciiTheme="majorHAnsi" w:hAnsiTheme="majorHAnsi"/>
          <w:sz w:val="14"/>
        </w:rPr>
        <w:t xml:space="preserve"> </w:t>
      </w:r>
      <w:r w:rsidRPr="009A6333">
        <w:rPr>
          <w:rFonts w:asciiTheme="majorHAnsi" w:hAnsiTheme="majorHAnsi"/>
          <w:vanish/>
          <w:sz w:val="14"/>
        </w:rPr>
        <w:t>whose</w:t>
      </w:r>
      <w:r w:rsidRPr="006667E6">
        <w:rPr>
          <w:rFonts w:asciiTheme="majorHAnsi" w:hAnsiTheme="majorHAnsi"/>
          <w:sz w:val="14"/>
        </w:rPr>
        <w:t xml:space="preserve"> </w:t>
      </w:r>
      <w:r w:rsidRPr="009A6333">
        <w:rPr>
          <w:rFonts w:asciiTheme="majorHAnsi" w:hAnsiTheme="majorHAnsi"/>
          <w:vanish/>
          <w:sz w:val="14"/>
        </w:rPr>
        <w:t>encounters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violence</w:t>
      </w:r>
      <w:r w:rsidRPr="006667E6">
        <w:rPr>
          <w:rFonts w:asciiTheme="majorHAnsi" w:hAnsiTheme="majorHAnsi"/>
          <w:sz w:val="14"/>
        </w:rPr>
        <w:t xml:space="preserve"> </w:t>
      </w:r>
      <w:r w:rsidRPr="009A6333">
        <w:rPr>
          <w:rFonts w:asciiTheme="majorHAnsi" w:hAnsiTheme="majorHAnsi"/>
          <w:vanish/>
          <w:sz w:val="14"/>
        </w:rPr>
        <w:t>are</w:t>
      </w:r>
      <w:r w:rsidRPr="006667E6">
        <w:rPr>
          <w:rFonts w:asciiTheme="majorHAnsi" w:hAnsiTheme="majorHAnsi"/>
          <w:sz w:val="14"/>
        </w:rPr>
        <w:t xml:space="preserve"> </w:t>
      </w:r>
      <w:r w:rsidRPr="009A6333">
        <w:rPr>
          <w:rFonts w:asciiTheme="majorHAnsi" w:hAnsiTheme="majorHAnsi"/>
          <w:vanish/>
          <w:sz w:val="14"/>
        </w:rPr>
        <w:t>‘usually</w:t>
      </w:r>
      <w:r w:rsidRPr="006667E6">
        <w:rPr>
          <w:rFonts w:asciiTheme="majorHAnsi" w:hAnsiTheme="majorHAnsi"/>
          <w:sz w:val="14"/>
        </w:rPr>
        <w:t xml:space="preserve"> </w:t>
      </w:r>
      <w:r w:rsidRPr="009A6333">
        <w:rPr>
          <w:rFonts w:asciiTheme="majorHAnsi" w:hAnsiTheme="majorHAnsi"/>
          <w:vanish/>
          <w:sz w:val="14"/>
        </w:rPr>
        <w:t>framed</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private,</w:t>
      </w:r>
      <w:r w:rsidRPr="006667E6">
        <w:rPr>
          <w:rFonts w:asciiTheme="majorHAnsi" w:hAnsiTheme="majorHAnsi"/>
          <w:sz w:val="14"/>
        </w:rPr>
        <w:t xml:space="preserve"> </w:t>
      </w:r>
      <w:r w:rsidRPr="009A6333">
        <w:rPr>
          <w:rFonts w:asciiTheme="majorHAnsi" w:hAnsiTheme="majorHAnsi"/>
          <w:vanish/>
          <w:sz w:val="14"/>
        </w:rPr>
        <w:t>apolitical</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mundane’</w:t>
      </w:r>
      <w:r w:rsidRPr="006667E6">
        <w:rPr>
          <w:rFonts w:asciiTheme="majorHAnsi" w:hAnsiTheme="majorHAnsi"/>
          <w:sz w:val="14"/>
        </w:rPr>
        <w:t xml:space="preserve"> </w:t>
      </w:r>
      <w:r w:rsidRPr="009A6333">
        <w:rPr>
          <w:rFonts w:asciiTheme="majorHAnsi" w:hAnsiTheme="majorHAnsi"/>
          <w:vanish/>
          <w:sz w:val="14"/>
        </w:rPr>
        <w:t>(Pain,</w:t>
      </w:r>
      <w:r w:rsidRPr="006667E6">
        <w:rPr>
          <w:rFonts w:asciiTheme="majorHAnsi" w:hAnsiTheme="majorHAnsi"/>
          <w:sz w:val="14"/>
        </w:rPr>
        <w:t xml:space="preserve"> </w:t>
      </w:r>
      <w:r w:rsidRPr="009A6333">
        <w:rPr>
          <w:rFonts w:asciiTheme="majorHAnsi" w:hAnsiTheme="majorHAnsi"/>
          <w:vanish/>
          <w:sz w:val="14"/>
        </w:rPr>
        <w:t>2014:</w:t>
      </w:r>
      <w:r w:rsidRPr="006667E6">
        <w:rPr>
          <w:rFonts w:asciiTheme="majorHAnsi" w:hAnsiTheme="majorHAnsi"/>
          <w:sz w:val="14"/>
        </w:rPr>
        <w:t xml:space="preserve"> </w:t>
      </w:r>
      <w:r w:rsidRPr="009A6333">
        <w:rPr>
          <w:rFonts w:asciiTheme="majorHAnsi" w:hAnsiTheme="majorHAnsi"/>
          <w:vanish/>
          <w:sz w:val="14"/>
        </w:rPr>
        <w:t>8),</w:t>
      </w:r>
      <w:r w:rsidRPr="006667E6">
        <w:rPr>
          <w:rFonts w:asciiTheme="majorHAnsi" w:hAnsiTheme="majorHAnsi"/>
          <w:sz w:val="14"/>
        </w:rPr>
        <w:t xml:space="preserve"> </w:t>
      </w:r>
      <w:r w:rsidRPr="009A6333">
        <w:rPr>
          <w:rFonts w:asciiTheme="majorHAnsi" w:hAnsiTheme="majorHAnsi"/>
          <w:vanish/>
          <w:sz w:val="14"/>
        </w:rPr>
        <w:t>are</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deeply</w:t>
      </w:r>
      <w:r w:rsidRPr="006667E6">
        <w:rPr>
          <w:rFonts w:asciiTheme="majorHAnsi" w:hAnsiTheme="majorHAnsi"/>
          <w:sz w:val="14"/>
        </w:rPr>
        <w:t xml:space="preserve"> </w:t>
      </w:r>
      <w:r w:rsidRPr="009A6333">
        <w:rPr>
          <w:rFonts w:asciiTheme="majorHAnsi" w:hAnsiTheme="majorHAnsi"/>
          <w:vanish/>
          <w:sz w:val="14"/>
        </w:rPr>
        <w:t>political,</w:t>
      </w:r>
      <w:r w:rsidRPr="006667E6">
        <w:rPr>
          <w:rFonts w:asciiTheme="majorHAnsi" w:hAnsiTheme="majorHAnsi"/>
          <w:sz w:val="14"/>
        </w:rPr>
        <w:t xml:space="preserve"> </w:t>
      </w:r>
      <w:r w:rsidRPr="009A6333">
        <w:rPr>
          <w:rFonts w:asciiTheme="majorHAnsi" w:hAnsiTheme="majorHAnsi"/>
          <w:vanish/>
          <w:sz w:val="14"/>
        </w:rPr>
        <w:t>public,</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exceptional</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other</w:t>
      </w:r>
      <w:r w:rsidRPr="006667E6">
        <w:rPr>
          <w:rFonts w:asciiTheme="majorHAnsi" w:hAnsiTheme="majorHAnsi"/>
          <w:sz w:val="14"/>
        </w:rPr>
        <w:t xml:space="preserve"> </w:t>
      </w:r>
      <w:r w:rsidRPr="009A6333">
        <w:rPr>
          <w:rFonts w:asciiTheme="majorHAnsi" w:hAnsiTheme="majorHAnsi"/>
          <w:vanish/>
          <w:sz w:val="14"/>
        </w:rPr>
        <w:t>forms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violence</w:t>
      </w:r>
      <w:r w:rsidRPr="006667E6">
        <w:rPr>
          <w:rFonts w:asciiTheme="majorHAnsi" w:hAnsiTheme="majorHAnsi"/>
          <w:sz w:val="14"/>
        </w:rPr>
        <w:t xml:space="preserve"> </w:t>
      </w:r>
      <w:r w:rsidRPr="009A6333">
        <w:rPr>
          <w:rFonts w:asciiTheme="majorHAnsi" w:hAnsiTheme="majorHAnsi"/>
          <w:vanish/>
          <w:sz w:val="14"/>
        </w:rPr>
        <w:t>(Phillips,</w:t>
      </w:r>
      <w:r w:rsidRPr="006667E6">
        <w:rPr>
          <w:rFonts w:asciiTheme="majorHAnsi" w:hAnsiTheme="majorHAnsi"/>
          <w:sz w:val="14"/>
        </w:rPr>
        <w:t xml:space="preserve"> </w:t>
      </w:r>
      <w:r w:rsidRPr="009A6333">
        <w:rPr>
          <w:rFonts w:asciiTheme="majorHAnsi" w:hAnsiTheme="majorHAnsi"/>
          <w:vanish/>
          <w:sz w:val="14"/>
        </w:rPr>
        <w:t>2008;</w:t>
      </w:r>
      <w:r w:rsidRPr="006667E6">
        <w:rPr>
          <w:rFonts w:asciiTheme="majorHAnsi" w:hAnsiTheme="majorHAnsi"/>
          <w:sz w:val="14"/>
        </w:rPr>
        <w:t xml:space="preserve"> </w:t>
      </w:r>
      <w:r w:rsidRPr="009A6333">
        <w:rPr>
          <w:rFonts w:asciiTheme="majorHAnsi" w:hAnsiTheme="majorHAnsi"/>
          <w:vanish/>
          <w:sz w:val="14"/>
        </w:rPr>
        <w:t>Pratt,</w:t>
      </w:r>
      <w:r w:rsidRPr="006667E6">
        <w:rPr>
          <w:rFonts w:asciiTheme="majorHAnsi" w:hAnsiTheme="majorHAnsi"/>
          <w:sz w:val="14"/>
        </w:rPr>
        <w:t xml:space="preserve"> </w:t>
      </w:r>
      <w:r w:rsidRPr="009A6333">
        <w:rPr>
          <w:rFonts w:asciiTheme="majorHAnsi" w:hAnsiTheme="majorHAnsi"/>
          <w:vanish/>
          <w:sz w:val="14"/>
        </w:rPr>
        <w:t>2005).</w:t>
      </w:r>
      <w:r w:rsidRPr="006667E6">
        <w:rPr>
          <w:rFonts w:asciiTheme="majorHAnsi" w:hAnsiTheme="majorHAnsi"/>
          <w:sz w:val="14"/>
        </w:rPr>
        <w:t xml:space="preserve"> </w:t>
      </w:r>
      <w:r w:rsidRPr="009A6333">
        <w:rPr>
          <w:rFonts w:asciiTheme="majorHAnsi" w:hAnsiTheme="majorHAnsi"/>
          <w:vanish/>
          <w:sz w:val="14"/>
        </w:rPr>
        <w:t>Insisting</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suffering</w:t>
      </w:r>
      <w:r w:rsidRPr="006667E6">
        <w:rPr>
          <w:rFonts w:asciiTheme="majorHAnsi" w:hAnsiTheme="majorHAnsi"/>
          <w:sz w:val="14"/>
        </w:rPr>
        <w:t xml:space="preserve"> </w:t>
      </w:r>
      <w:r w:rsidRPr="009A6333">
        <w:rPr>
          <w:rFonts w:asciiTheme="majorHAnsi" w:hAnsiTheme="majorHAnsi"/>
          <w:vanish/>
          <w:sz w:val="14"/>
        </w:rPr>
        <w:t>body,</w:t>
      </w:r>
      <w:r w:rsidRPr="006667E6">
        <w:rPr>
          <w:rFonts w:asciiTheme="majorHAnsi" w:hAnsiTheme="majorHAnsi"/>
          <w:sz w:val="14"/>
        </w:rPr>
        <w:t xml:space="preserve"> </w:t>
      </w:r>
      <w:r w:rsidRPr="009A6333">
        <w:rPr>
          <w:rFonts w:asciiTheme="majorHAnsi" w:hAnsiTheme="majorHAnsi"/>
          <w:vanish/>
          <w:sz w:val="14"/>
        </w:rPr>
        <w:t>now,</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cannot</w:t>
      </w:r>
      <w:r w:rsidRPr="006667E6">
        <w:rPr>
          <w:rFonts w:asciiTheme="majorHAnsi" w:hAnsiTheme="majorHAnsi"/>
          <w:sz w:val="14"/>
        </w:rPr>
        <w:t xml:space="preserve"> </w:t>
      </w:r>
      <w:r w:rsidRPr="009A6333">
        <w:rPr>
          <w:rFonts w:asciiTheme="majorHAnsi" w:hAnsiTheme="majorHAnsi"/>
          <w:vanish/>
          <w:sz w:val="14"/>
        </w:rPr>
        <w:t>wait,</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ethical</w:t>
      </w:r>
      <w:r w:rsidRPr="006667E6">
        <w:rPr>
          <w:rFonts w:asciiTheme="majorHAnsi" w:hAnsiTheme="majorHAnsi"/>
          <w:sz w:val="14"/>
        </w:rPr>
        <w:t xml:space="preserve"> </w:t>
      </w:r>
      <w:r w:rsidRPr="009A6333">
        <w:rPr>
          <w:rFonts w:asciiTheme="majorHAnsi" w:hAnsiTheme="majorHAnsi"/>
          <w:vanish/>
          <w:sz w:val="14"/>
        </w:rPr>
        <w:t>effect</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drawing</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into</w:t>
      </w:r>
      <w:r w:rsidRPr="006667E6">
        <w:rPr>
          <w:rFonts w:asciiTheme="majorHAnsi" w:hAnsiTheme="majorHAnsi"/>
          <w:sz w:val="14"/>
        </w:rPr>
        <w:t xml:space="preserve"> </w:t>
      </w:r>
      <w:r w:rsidRPr="009A6333">
        <w:rPr>
          <w:rFonts w:asciiTheme="majorHAnsi" w:hAnsiTheme="majorHAnsi"/>
          <w:vanish/>
          <w:sz w:val="14"/>
        </w:rPr>
        <w:t>consideration</w:t>
      </w:r>
      <w:r w:rsidRPr="006667E6">
        <w:rPr>
          <w:rFonts w:asciiTheme="majorHAnsi" w:hAnsiTheme="majorHAnsi"/>
          <w:sz w:val="14"/>
        </w:rPr>
        <w:t xml:space="preserve"> </w:t>
      </w:r>
      <w:r w:rsidRPr="009A6333">
        <w:rPr>
          <w:rFonts w:asciiTheme="majorHAnsi" w:hAnsiTheme="majorHAnsi"/>
          <w:vanish/>
          <w:sz w:val="14"/>
        </w:rPr>
        <w:t>alongside</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political,</w:t>
      </w:r>
      <w:r w:rsidRPr="006667E6">
        <w:rPr>
          <w:rFonts w:asciiTheme="majorHAnsi" w:hAnsiTheme="majorHAnsi"/>
          <w:sz w:val="14"/>
        </w:rPr>
        <w:t xml:space="preserve"> </w:t>
      </w:r>
      <w:r w:rsidRPr="009A6333">
        <w:rPr>
          <w:rFonts w:asciiTheme="majorHAnsi" w:hAnsiTheme="majorHAnsi"/>
          <w:vanish/>
          <w:sz w:val="14"/>
        </w:rPr>
        <w:t>public</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exceptional</w:t>
      </w:r>
      <w:r w:rsidRPr="006667E6">
        <w:rPr>
          <w:rFonts w:asciiTheme="majorHAnsi" w:hAnsiTheme="majorHAnsi"/>
          <w:sz w:val="14"/>
        </w:rPr>
        <w:t xml:space="preserve"> </w:t>
      </w:r>
      <w:r w:rsidRPr="009A6333">
        <w:rPr>
          <w:rFonts w:asciiTheme="majorHAnsi" w:hAnsiTheme="majorHAnsi"/>
          <w:vanish/>
          <w:sz w:val="14"/>
        </w:rPr>
        <w:t>scope</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large-scale</w:t>
      </w:r>
      <w:r w:rsidRPr="006667E6">
        <w:rPr>
          <w:rFonts w:asciiTheme="majorHAnsi" w:hAnsiTheme="majorHAnsi"/>
          <w:sz w:val="14"/>
        </w:rPr>
        <w:t xml:space="preserve"> </w:t>
      </w:r>
      <w:r w:rsidRPr="009A6333">
        <w:rPr>
          <w:rFonts w:asciiTheme="majorHAnsi" w:hAnsiTheme="majorHAnsi"/>
          <w:vanish/>
          <w:sz w:val="14"/>
        </w:rPr>
        <w:t>futures.</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may</w:t>
      </w:r>
      <w:r w:rsidRPr="006667E6">
        <w:rPr>
          <w:rFonts w:asciiTheme="majorHAnsi" w:hAnsiTheme="majorHAnsi"/>
          <w:sz w:val="14"/>
        </w:rPr>
        <w:t xml:space="preserve"> </w:t>
      </w:r>
      <w:r w:rsidRPr="009A6333">
        <w:rPr>
          <w:rFonts w:asciiTheme="majorHAnsi" w:hAnsiTheme="majorHAnsi"/>
          <w:vanish/>
          <w:sz w:val="14"/>
        </w:rPr>
        <w:t>help</w:t>
      </w:r>
      <w:r w:rsidRPr="006667E6">
        <w:rPr>
          <w:rFonts w:asciiTheme="majorHAnsi" w:hAnsiTheme="majorHAnsi"/>
          <w:sz w:val="14"/>
        </w:rPr>
        <w:t xml:space="preserve"> </w:t>
      </w:r>
      <w:r w:rsidRPr="009A6333">
        <w:rPr>
          <w:rFonts w:asciiTheme="majorHAnsi" w:hAnsiTheme="majorHAnsi"/>
          <w:vanish/>
          <w:sz w:val="14"/>
        </w:rPr>
        <w:t>us</w:t>
      </w:r>
      <w:r w:rsidRPr="006667E6">
        <w:rPr>
          <w:rFonts w:asciiTheme="majorHAnsi" w:hAnsiTheme="majorHAnsi"/>
          <w:sz w:val="14"/>
        </w:rPr>
        <w:t xml:space="preserve"> </w:t>
      </w:r>
      <w:r w:rsidRPr="009A6333">
        <w:rPr>
          <w:rFonts w:asciiTheme="majorHAnsi" w:hAnsiTheme="majorHAnsi"/>
          <w:vanish/>
          <w:sz w:val="14"/>
        </w:rPr>
        <w:t>insist</w:t>
      </w:r>
      <w:r w:rsidRPr="006667E6">
        <w:rPr>
          <w:rFonts w:asciiTheme="majorHAnsi" w:hAnsiTheme="majorHAnsi"/>
          <w:sz w:val="14"/>
        </w:rPr>
        <w:t xml:space="preserve"> </w:t>
      </w:r>
      <w:r w:rsidRPr="009A6333">
        <w:rPr>
          <w:rFonts w:asciiTheme="majorHAnsi" w:hAnsiTheme="majorHAnsi"/>
          <w:vanish/>
          <w:sz w:val="14"/>
        </w:rPr>
        <w:t>on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body,</w:t>
      </w:r>
      <w:r w:rsidRPr="006667E6">
        <w:rPr>
          <w:rFonts w:asciiTheme="majorHAnsi" w:hAnsiTheme="majorHAnsi"/>
          <w:sz w:val="14"/>
        </w:rPr>
        <w:t xml:space="preserve"> </w:t>
      </w:r>
      <w:r w:rsidRPr="009A6333">
        <w:rPr>
          <w:rFonts w:asciiTheme="majorHAnsi" w:hAnsiTheme="majorHAnsi"/>
          <w:vanish/>
          <w:sz w:val="14"/>
        </w:rPr>
        <w:t>both</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single</w:t>
      </w:r>
      <w:r w:rsidRPr="006667E6">
        <w:rPr>
          <w:rFonts w:asciiTheme="majorHAnsi" w:hAnsiTheme="majorHAnsi"/>
          <w:sz w:val="14"/>
        </w:rPr>
        <w:t xml:space="preserve"> </w:t>
      </w:r>
      <w:r w:rsidRPr="009A6333">
        <w:rPr>
          <w:rFonts w:asciiTheme="majorHAnsi" w:hAnsiTheme="majorHAnsi"/>
          <w:vanish/>
          <w:sz w:val="14"/>
        </w:rPr>
        <w:t>unit</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plurality,</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legitimate</w:t>
      </w:r>
      <w:r w:rsidRPr="006667E6">
        <w:rPr>
          <w:rFonts w:asciiTheme="majorHAnsi" w:hAnsiTheme="majorHAnsi"/>
          <w:sz w:val="14"/>
        </w:rPr>
        <w:t xml:space="preserve"> </w:t>
      </w:r>
      <w:r w:rsidRPr="009A6333">
        <w:rPr>
          <w:rFonts w:asciiTheme="majorHAnsi" w:hAnsiTheme="majorHAnsi"/>
          <w:vanish/>
          <w:sz w:val="14"/>
        </w:rPr>
        <w:t>scale</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normative</w:t>
      </w:r>
      <w:r w:rsidRPr="006667E6">
        <w:rPr>
          <w:rFonts w:asciiTheme="majorHAnsi" w:hAnsiTheme="majorHAnsi"/>
          <w:sz w:val="14"/>
        </w:rPr>
        <w:t xml:space="preserve"> </w:t>
      </w:r>
      <w:r w:rsidRPr="009A6333">
        <w:rPr>
          <w:rFonts w:asciiTheme="majorHAnsi" w:hAnsiTheme="majorHAnsi"/>
          <w:vanish/>
          <w:sz w:val="14"/>
        </w:rPr>
        <w:t>priority</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social</w:t>
      </w:r>
      <w:r w:rsidRPr="006667E6">
        <w:rPr>
          <w:rFonts w:asciiTheme="majorHAnsi" w:hAnsiTheme="majorHAnsi"/>
          <w:sz w:val="14"/>
        </w:rPr>
        <w:t xml:space="preserve"> </w:t>
      </w:r>
      <w:r w:rsidRPr="009A6333">
        <w:rPr>
          <w:rFonts w:asciiTheme="majorHAnsi" w:hAnsiTheme="majorHAnsi"/>
          <w:vanish/>
          <w:sz w:val="14"/>
        </w:rPr>
        <w:t>care.¶</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report,</w:t>
      </w:r>
      <w:r w:rsidRPr="006667E6">
        <w:rPr>
          <w:rFonts w:asciiTheme="majorHAnsi" w:hAnsiTheme="majorHAnsi"/>
          <w:sz w:val="14"/>
        </w:rPr>
        <w:t xml:space="preserve"> </w:t>
      </w:r>
      <w:r w:rsidRPr="009A6333">
        <w:rPr>
          <w:rFonts w:asciiTheme="majorHAnsi" w:hAnsiTheme="majorHAnsi"/>
          <w:vanish/>
          <w:sz w:val="14"/>
        </w:rPr>
        <w:t>I</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explored</w:t>
      </w:r>
      <w:r w:rsidRPr="006667E6">
        <w:rPr>
          <w:rFonts w:asciiTheme="majorHAnsi" w:hAnsiTheme="majorHAnsi"/>
          <w:sz w:val="14"/>
        </w:rPr>
        <w:t xml:space="preserve"> </w:t>
      </w:r>
      <w:r w:rsidRPr="009A6333">
        <w:rPr>
          <w:rFonts w:asciiTheme="majorHAnsi" w:hAnsiTheme="majorHAnsi"/>
          <w:vanish/>
          <w:sz w:val="14"/>
        </w:rPr>
        <w:t>old</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new</w:t>
      </w:r>
      <w:r w:rsidRPr="006667E6">
        <w:rPr>
          <w:rFonts w:asciiTheme="majorHAnsi" w:hAnsiTheme="majorHAnsi"/>
          <w:sz w:val="14"/>
        </w:rPr>
        <w:t xml:space="preserve"> </w:t>
      </w:r>
      <w:r w:rsidRPr="009A6333">
        <w:rPr>
          <w:rFonts w:asciiTheme="majorHAnsi" w:hAnsiTheme="majorHAnsi"/>
          <w:vanish/>
          <w:sz w:val="14"/>
        </w:rPr>
        <w:t>reflections</w:t>
      </w:r>
      <w:r w:rsidRPr="006667E6">
        <w:rPr>
          <w:rFonts w:asciiTheme="majorHAnsi" w:hAnsiTheme="majorHAnsi"/>
          <w:sz w:val="14"/>
        </w:rPr>
        <w:t xml:space="preserve"> </w:t>
      </w:r>
      <w:r w:rsidRPr="009A6333">
        <w:rPr>
          <w:rFonts w:asciiTheme="majorHAnsi" w:hAnsiTheme="majorHAnsi"/>
          <w:vanish/>
          <w:sz w:val="14"/>
        </w:rPr>
        <w:t>on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ethical</w:t>
      </w:r>
      <w:r w:rsidRPr="006667E6">
        <w:rPr>
          <w:rFonts w:asciiTheme="majorHAnsi" w:hAnsiTheme="majorHAnsi"/>
          <w:sz w:val="14"/>
        </w:rPr>
        <w:t xml:space="preserve"> </w:t>
      </w:r>
      <w:r w:rsidRPr="009A6333">
        <w:rPr>
          <w:rFonts w:asciiTheme="majorHAnsi" w:hAnsiTheme="majorHAnsi"/>
          <w:vanish/>
          <w:sz w:val="14"/>
        </w:rPr>
        <w:t>work</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urgency</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waiting.</w:t>
      </w:r>
      <w:r w:rsidRPr="006667E6">
        <w:rPr>
          <w:rFonts w:asciiTheme="majorHAnsi" w:hAnsiTheme="majorHAnsi"/>
          <w:sz w:val="14"/>
        </w:rPr>
        <w:t xml:space="preserve"> </w:t>
      </w:r>
      <w:r w:rsidRPr="009A6333">
        <w:rPr>
          <w:rFonts w:asciiTheme="majorHAnsi" w:hAnsiTheme="majorHAnsi"/>
          <w:vanish/>
          <w:sz w:val="14"/>
        </w:rPr>
        <w:t>Geographic</w:t>
      </w:r>
      <w:r w:rsidRPr="006667E6">
        <w:rPr>
          <w:rFonts w:asciiTheme="majorHAnsi" w:hAnsiTheme="majorHAnsi"/>
          <w:sz w:val="14"/>
        </w:rPr>
        <w:t xml:space="preserve"> </w:t>
      </w:r>
      <w:r w:rsidRPr="009A6333">
        <w:rPr>
          <w:rFonts w:asciiTheme="majorHAnsi" w:hAnsiTheme="majorHAnsi"/>
          <w:vanish/>
          <w:sz w:val="14"/>
        </w:rPr>
        <w:t>research</w:t>
      </w:r>
      <w:r w:rsidRPr="006667E6">
        <w:rPr>
          <w:rFonts w:asciiTheme="majorHAnsi" w:hAnsiTheme="majorHAnsi"/>
          <w:sz w:val="14"/>
        </w:rPr>
        <w:t xml:space="preserve"> </w:t>
      </w:r>
      <w:r w:rsidRPr="009A6333">
        <w:rPr>
          <w:rFonts w:asciiTheme="majorHAnsi" w:hAnsiTheme="majorHAnsi"/>
          <w:vanish/>
          <w:sz w:val="14"/>
        </w:rPr>
        <w:t>suggests</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contemporary</w:t>
      </w:r>
      <w:r w:rsidRPr="006667E6">
        <w:rPr>
          <w:rFonts w:asciiTheme="majorHAnsi" w:hAnsiTheme="majorHAnsi"/>
          <w:sz w:val="14"/>
        </w:rPr>
        <w:t xml:space="preserve"> </w:t>
      </w:r>
      <w:r w:rsidRPr="009A6333">
        <w:rPr>
          <w:rFonts w:asciiTheme="majorHAnsi" w:hAnsiTheme="majorHAnsi"/>
          <w:vanish/>
          <w:sz w:val="14"/>
        </w:rPr>
        <w:t>popular</w:t>
      </w:r>
      <w:r w:rsidRPr="006667E6">
        <w:rPr>
          <w:rFonts w:asciiTheme="majorHAnsi" w:hAnsiTheme="majorHAnsi"/>
          <w:sz w:val="14"/>
        </w:rPr>
        <w:t xml:space="preserve"> </w:t>
      </w:r>
      <w:r w:rsidRPr="009A6333">
        <w:rPr>
          <w:rFonts w:asciiTheme="majorHAnsi" w:hAnsiTheme="majorHAnsi"/>
          <w:vanish/>
          <w:sz w:val="14"/>
        </w:rPr>
        <w:t>bias</w:t>
      </w:r>
      <w:r w:rsidRPr="006667E6">
        <w:rPr>
          <w:rFonts w:asciiTheme="majorHAnsi" w:hAnsiTheme="majorHAnsi"/>
          <w:sz w:val="14"/>
        </w:rPr>
        <w:t xml:space="preserve"> </w:t>
      </w:r>
      <w:r w:rsidRPr="009A6333">
        <w:rPr>
          <w:rFonts w:asciiTheme="majorHAnsi" w:hAnsiTheme="majorHAnsi"/>
          <w:vanish/>
          <w:sz w:val="14"/>
        </w:rPr>
        <w:t>towards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urgency</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large-scale</w:t>
      </w:r>
      <w:r w:rsidRPr="006667E6">
        <w:rPr>
          <w:rFonts w:asciiTheme="majorHAnsi" w:hAnsiTheme="majorHAnsi"/>
          <w:sz w:val="14"/>
        </w:rPr>
        <w:t xml:space="preserve"> </w:t>
      </w:r>
      <w:r w:rsidRPr="009A6333">
        <w:rPr>
          <w:rFonts w:asciiTheme="majorHAnsi" w:hAnsiTheme="majorHAnsi"/>
          <w:vanish/>
          <w:sz w:val="14"/>
        </w:rPr>
        <w:t>futures,</w:t>
      </w:r>
      <w:r w:rsidRPr="006667E6">
        <w:rPr>
          <w:rFonts w:asciiTheme="majorHAnsi" w:hAnsiTheme="majorHAnsi"/>
          <w:sz w:val="14"/>
        </w:rPr>
        <w:t xml:space="preserve"> </w:t>
      </w:r>
      <w:r w:rsidRPr="009A6333">
        <w:rPr>
          <w:rFonts w:asciiTheme="majorHAnsi" w:hAnsiTheme="majorHAnsi"/>
          <w:vanish/>
          <w:sz w:val="14"/>
        </w:rPr>
        <w:t>institutionalized</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ways</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further</w:t>
      </w:r>
      <w:r w:rsidRPr="006667E6">
        <w:rPr>
          <w:rFonts w:asciiTheme="majorHAnsi" w:hAnsiTheme="majorHAnsi"/>
          <w:sz w:val="14"/>
        </w:rPr>
        <w:t xml:space="preserve"> </w:t>
      </w:r>
      <w:r w:rsidRPr="009A6333">
        <w:rPr>
          <w:rFonts w:asciiTheme="majorHAnsi" w:hAnsiTheme="majorHAnsi"/>
          <w:vanish/>
          <w:sz w:val="14"/>
        </w:rPr>
        <w:t>obscure</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discredit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urgencies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body.</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bias</w:t>
      </w:r>
      <w:r w:rsidRPr="006667E6">
        <w:rPr>
          <w:rFonts w:asciiTheme="majorHAnsi" w:hAnsiTheme="majorHAnsi"/>
          <w:sz w:val="14"/>
        </w:rPr>
        <w:t xml:space="preserve"> </w:t>
      </w:r>
      <w:r w:rsidRPr="009A6333">
        <w:rPr>
          <w:rFonts w:asciiTheme="majorHAnsi" w:hAnsiTheme="majorHAnsi"/>
          <w:vanish/>
          <w:sz w:val="14"/>
        </w:rPr>
        <w:t>also</w:t>
      </w:r>
      <w:r w:rsidRPr="006667E6">
        <w:rPr>
          <w:rFonts w:asciiTheme="majorHAnsi" w:hAnsiTheme="majorHAnsi"/>
          <w:sz w:val="14"/>
        </w:rPr>
        <w:t xml:space="preserve"> </w:t>
      </w:r>
      <w:r w:rsidRPr="009A6333">
        <w:rPr>
          <w:rFonts w:asciiTheme="majorHAnsi" w:hAnsiTheme="majorHAnsi"/>
          <w:vanish/>
          <w:sz w:val="14"/>
        </w:rPr>
        <w:t>justifies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production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new</w:t>
      </w:r>
      <w:r w:rsidRPr="006667E6">
        <w:rPr>
          <w:rFonts w:asciiTheme="majorHAnsi" w:hAnsiTheme="majorHAnsi"/>
          <w:sz w:val="14"/>
        </w:rPr>
        <w:t xml:space="preserve"> </w:t>
      </w:r>
      <w:r w:rsidRPr="009A6333">
        <w:rPr>
          <w:rFonts w:asciiTheme="majorHAnsi" w:hAnsiTheme="majorHAnsi"/>
          <w:vanish/>
          <w:sz w:val="14"/>
        </w:rPr>
        <w:t>waiting</w:t>
      </w:r>
      <w:r w:rsidRPr="006667E6">
        <w:rPr>
          <w:rFonts w:asciiTheme="majorHAnsi" w:hAnsiTheme="majorHAnsi"/>
          <w:sz w:val="14"/>
        </w:rPr>
        <w:t xml:space="preserve"> </w:t>
      </w:r>
      <w:r w:rsidRPr="009A6333">
        <w:rPr>
          <w:rFonts w:asciiTheme="majorHAnsi" w:hAnsiTheme="majorHAnsi"/>
          <w:vanish/>
          <w:sz w:val="14"/>
        </w:rPr>
        <w:t>places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our</w:t>
      </w:r>
      <w:r w:rsidRPr="006667E6">
        <w:rPr>
          <w:rFonts w:asciiTheme="majorHAnsi" w:hAnsiTheme="majorHAnsi"/>
          <w:sz w:val="14"/>
        </w:rPr>
        <w:t xml:space="preserve"> </w:t>
      </w:r>
      <w:r w:rsidRPr="009A6333">
        <w:rPr>
          <w:rFonts w:asciiTheme="majorHAnsi" w:hAnsiTheme="majorHAnsi"/>
          <w:vanish/>
          <w:sz w:val="14"/>
        </w:rPr>
        <w:t>material</w:t>
      </w:r>
      <w:r w:rsidRPr="006667E6">
        <w:rPr>
          <w:rFonts w:asciiTheme="majorHAnsi" w:hAnsiTheme="majorHAnsi"/>
          <w:sz w:val="14"/>
        </w:rPr>
        <w:t xml:space="preserve"> </w:t>
      </w:r>
      <w:r w:rsidRPr="009A6333">
        <w:rPr>
          <w:rFonts w:asciiTheme="majorHAnsi" w:hAnsiTheme="majorHAnsi"/>
          <w:vanish/>
          <w:sz w:val="14"/>
        </w:rPr>
        <w:t>landscape,</w:t>
      </w:r>
      <w:r w:rsidRPr="006667E6">
        <w:rPr>
          <w:rFonts w:asciiTheme="majorHAnsi" w:hAnsiTheme="majorHAnsi"/>
          <w:sz w:val="14"/>
        </w:rPr>
        <w:t xml:space="preserve"> </w:t>
      </w:r>
      <w:r w:rsidRPr="009A6333">
        <w:rPr>
          <w:rFonts w:asciiTheme="majorHAnsi" w:hAnsiTheme="majorHAnsi"/>
          <w:vanish/>
          <w:sz w:val="14"/>
        </w:rPr>
        <w:t>places</w:t>
      </w:r>
      <w:r w:rsidRPr="006667E6">
        <w:rPr>
          <w:rFonts w:asciiTheme="majorHAnsi" w:hAnsiTheme="majorHAnsi"/>
          <w:sz w:val="14"/>
        </w:rPr>
        <w:t xml:space="preserve"> </w:t>
      </w:r>
      <w:r w:rsidRPr="009A6333">
        <w:rPr>
          <w:rFonts w:asciiTheme="majorHAnsi" w:hAnsiTheme="majorHAnsi"/>
          <w:vanish/>
          <w:sz w:val="14"/>
        </w:rPr>
        <w:t>like</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detention</w:t>
      </w:r>
      <w:r w:rsidRPr="006667E6">
        <w:rPr>
          <w:rFonts w:asciiTheme="majorHAnsi" w:hAnsiTheme="majorHAnsi"/>
          <w:sz w:val="14"/>
        </w:rPr>
        <w:t xml:space="preserve"> </w:t>
      </w:r>
      <w:r w:rsidRPr="009A6333">
        <w:rPr>
          <w:rFonts w:asciiTheme="majorHAnsi" w:hAnsiTheme="majorHAnsi"/>
          <w:vanish/>
          <w:sz w:val="14"/>
        </w:rPr>
        <w:t>center</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waiting</w:t>
      </w:r>
      <w:r w:rsidRPr="006667E6">
        <w:rPr>
          <w:rFonts w:asciiTheme="majorHAnsi" w:hAnsiTheme="majorHAnsi"/>
          <w:sz w:val="14"/>
        </w:rPr>
        <w:t xml:space="preserve"> </w:t>
      </w:r>
      <w:r w:rsidRPr="009A6333">
        <w:rPr>
          <w:rFonts w:asciiTheme="majorHAnsi" w:hAnsiTheme="majorHAnsi"/>
          <w:vanish/>
          <w:sz w:val="14"/>
        </w:rPr>
        <w:t>room.</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some</w:t>
      </w:r>
      <w:r w:rsidRPr="006667E6">
        <w:rPr>
          <w:rFonts w:asciiTheme="majorHAnsi" w:hAnsiTheme="majorHAnsi"/>
          <w:sz w:val="14"/>
        </w:rPr>
        <w:t xml:space="preserve"> </w:t>
      </w:r>
      <w:r w:rsidRPr="009A6333">
        <w:rPr>
          <w:rFonts w:asciiTheme="majorHAnsi" w:hAnsiTheme="majorHAnsi"/>
          <w:vanish/>
          <w:sz w:val="14"/>
        </w:rPr>
        <w:t>cases,</w:t>
      </w:r>
      <w:r w:rsidRPr="006667E6">
        <w:rPr>
          <w:rFonts w:asciiTheme="majorHAnsi" w:hAnsiTheme="majorHAnsi"/>
          <w:sz w:val="14"/>
        </w:rPr>
        <w:t xml:space="preserve"> </w:t>
      </w:r>
      <w:r w:rsidRPr="009A6333">
        <w:rPr>
          <w:rFonts w:asciiTheme="majorHAnsi" w:hAnsiTheme="majorHAnsi"/>
          <w:vanish/>
          <w:sz w:val="14"/>
        </w:rPr>
        <w:t>waiting</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normatively</w:t>
      </w:r>
      <w:r w:rsidRPr="006667E6">
        <w:rPr>
          <w:rFonts w:asciiTheme="majorHAnsi" w:hAnsiTheme="majorHAnsi"/>
          <w:sz w:val="14"/>
        </w:rPr>
        <w:t xml:space="preserve"> </w:t>
      </w:r>
      <w:r w:rsidRPr="009A6333">
        <w:rPr>
          <w:rFonts w:asciiTheme="majorHAnsi" w:hAnsiTheme="majorHAnsi"/>
          <w:vanish/>
          <w:sz w:val="14"/>
        </w:rPr>
        <w:t>neutral,</w:t>
      </w:r>
      <w:r w:rsidRPr="006667E6">
        <w:rPr>
          <w:rFonts w:asciiTheme="majorHAnsi" w:hAnsiTheme="majorHAnsi"/>
          <w:sz w:val="14"/>
        </w:rPr>
        <w:t xml:space="preserve"> </w:t>
      </w:r>
      <w:r w:rsidRPr="009A6333">
        <w:rPr>
          <w:rFonts w:asciiTheme="majorHAnsi" w:hAnsiTheme="majorHAnsi"/>
          <w:vanish/>
          <w:sz w:val="14"/>
        </w:rPr>
        <w:t>even</w:t>
      </w:r>
      <w:r w:rsidRPr="006667E6">
        <w:rPr>
          <w:rFonts w:asciiTheme="majorHAnsi" w:hAnsiTheme="majorHAnsi"/>
          <w:sz w:val="14"/>
        </w:rPr>
        <w:t xml:space="preserve"> </w:t>
      </w:r>
      <w:r w:rsidRPr="009A6333">
        <w:rPr>
          <w:rFonts w:asciiTheme="majorHAnsi" w:hAnsiTheme="majorHAnsi"/>
          <w:vanish/>
          <w:sz w:val="14"/>
        </w:rPr>
        <w:t>providing</w:t>
      </w:r>
      <w:r w:rsidRPr="006667E6">
        <w:rPr>
          <w:rFonts w:asciiTheme="majorHAnsi" w:hAnsiTheme="majorHAnsi"/>
          <w:sz w:val="14"/>
        </w:rPr>
        <w:t xml:space="preserve"> </w:t>
      </w:r>
      <w:r w:rsidRPr="009A6333">
        <w:rPr>
          <w:rFonts w:asciiTheme="majorHAnsi" w:hAnsiTheme="majorHAnsi"/>
          <w:vanish/>
          <w:sz w:val="14"/>
        </w:rPr>
        <w:t>opportunities</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alternative</w:t>
      </w:r>
      <w:r w:rsidRPr="006667E6">
        <w:rPr>
          <w:rFonts w:asciiTheme="majorHAnsi" w:hAnsiTheme="majorHAnsi"/>
          <w:sz w:val="14"/>
        </w:rPr>
        <w:t xml:space="preserve"> </w:t>
      </w:r>
      <w:r w:rsidRPr="009A6333">
        <w:rPr>
          <w:rFonts w:asciiTheme="majorHAnsi" w:hAnsiTheme="majorHAnsi"/>
          <w:vanish/>
          <w:sz w:val="14"/>
        </w:rPr>
        <w:t>politics.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others,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technologies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waiting</w:t>
      </w:r>
      <w:r w:rsidRPr="006667E6">
        <w:rPr>
          <w:rFonts w:asciiTheme="majorHAnsi" w:hAnsiTheme="majorHAnsi"/>
          <w:sz w:val="14"/>
        </w:rPr>
        <w:t xml:space="preserve"> </w:t>
      </w:r>
      <w:r w:rsidRPr="009A6333">
        <w:rPr>
          <w:rFonts w:asciiTheme="majorHAnsi" w:hAnsiTheme="majorHAnsi"/>
          <w:vanish/>
          <w:sz w:val="14"/>
        </w:rPr>
        <w:t>serve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manage</w:t>
      </w:r>
      <w:r w:rsidRPr="006667E6">
        <w:rPr>
          <w:rFonts w:asciiTheme="majorHAnsi" w:hAnsiTheme="majorHAnsi"/>
          <w:sz w:val="14"/>
        </w:rPr>
        <w:t xml:space="preserve"> </w:t>
      </w:r>
      <w:r w:rsidRPr="009A6333">
        <w:rPr>
          <w:rFonts w:asciiTheme="majorHAnsi" w:hAnsiTheme="majorHAnsi"/>
          <w:vanish/>
          <w:sz w:val="14"/>
        </w:rPr>
        <w:t>potentially</w:t>
      </w:r>
      <w:r w:rsidRPr="006667E6">
        <w:rPr>
          <w:rFonts w:asciiTheme="majorHAnsi" w:hAnsiTheme="majorHAnsi"/>
          <w:sz w:val="14"/>
        </w:rPr>
        <w:t xml:space="preserve"> </w:t>
      </w:r>
      <w:r w:rsidRPr="009A6333">
        <w:rPr>
          <w:rFonts w:asciiTheme="majorHAnsi" w:hAnsiTheme="majorHAnsi"/>
          <w:vanish/>
          <w:sz w:val="14"/>
        </w:rPr>
        <w:t>problematic</w:t>
      </w:r>
      <w:r w:rsidRPr="006667E6">
        <w:rPr>
          <w:rFonts w:asciiTheme="majorHAnsi" w:hAnsiTheme="majorHAnsi"/>
          <w:sz w:val="14"/>
        </w:rPr>
        <w:t xml:space="preserve"> </w:t>
      </w:r>
      <w:r w:rsidRPr="009A6333">
        <w:rPr>
          <w:rFonts w:asciiTheme="majorHAnsi" w:hAnsiTheme="majorHAnsi"/>
          <w:vanish/>
          <w:sz w:val="14"/>
        </w:rPr>
        <w:t>bodies,</w:t>
      </w:r>
      <w:r w:rsidRPr="006667E6">
        <w:rPr>
          <w:rFonts w:asciiTheme="majorHAnsi" w:hAnsiTheme="majorHAnsi"/>
          <w:sz w:val="14"/>
        </w:rPr>
        <w:t xml:space="preserve"> </w:t>
      </w:r>
      <w:r w:rsidRPr="009A6333">
        <w:rPr>
          <w:rFonts w:asciiTheme="majorHAnsi" w:hAnsiTheme="majorHAnsi"/>
          <w:vanish/>
          <w:sz w:val="14"/>
        </w:rPr>
        <w:t>leading</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suspended</w:t>
      </w:r>
      <w:r w:rsidRPr="006667E6">
        <w:rPr>
          <w:rFonts w:asciiTheme="majorHAnsi" w:hAnsiTheme="majorHAnsi"/>
          <w:sz w:val="14"/>
        </w:rPr>
        <w:t xml:space="preserve"> </w:t>
      </w:r>
      <w:r w:rsidRPr="009A6333">
        <w:rPr>
          <w:rFonts w:asciiTheme="majorHAnsi" w:hAnsiTheme="majorHAnsi"/>
          <w:vanish/>
          <w:sz w:val="14"/>
        </w:rPr>
        <w:t>suffering</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even</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extermination</w:t>
      </w:r>
      <w:r w:rsidRPr="006667E6">
        <w:rPr>
          <w:rFonts w:asciiTheme="majorHAnsi" w:hAnsiTheme="majorHAnsi"/>
          <w:sz w:val="14"/>
        </w:rPr>
        <w:t xml:space="preserve"> </w:t>
      </w:r>
      <w:r w:rsidRPr="009A6333">
        <w:rPr>
          <w:rFonts w:asciiTheme="majorHAnsi" w:hAnsiTheme="majorHAnsi"/>
          <w:vanish/>
          <w:sz w:val="14"/>
        </w:rPr>
        <w:t>(e.g.</w:t>
      </w:r>
      <w:r w:rsidRPr="006667E6">
        <w:rPr>
          <w:rFonts w:asciiTheme="majorHAnsi" w:hAnsiTheme="majorHAnsi"/>
          <w:sz w:val="14"/>
        </w:rPr>
        <w:t xml:space="preserve"> </w:t>
      </w:r>
      <w:r w:rsidRPr="009A6333">
        <w:rPr>
          <w:rFonts w:asciiTheme="majorHAnsi" w:hAnsiTheme="majorHAnsi"/>
          <w:vanish/>
          <w:sz w:val="14"/>
        </w:rPr>
        <w:t>Wright,</w:t>
      </w:r>
      <w:r w:rsidRPr="006667E6">
        <w:rPr>
          <w:rFonts w:asciiTheme="majorHAnsi" w:hAnsiTheme="majorHAnsi"/>
          <w:sz w:val="14"/>
        </w:rPr>
        <w:t xml:space="preserve"> </w:t>
      </w:r>
      <w:r w:rsidRPr="009A6333">
        <w:rPr>
          <w:rFonts w:asciiTheme="majorHAnsi" w:hAnsiTheme="majorHAnsi"/>
          <w:vanish/>
          <w:sz w:val="14"/>
        </w:rPr>
        <w:t>2013).</w:t>
      </w:r>
      <w:r w:rsidRPr="006667E6">
        <w:rPr>
          <w:rFonts w:asciiTheme="majorHAnsi" w:hAnsiTheme="majorHAnsi"/>
          <w:sz w:val="14"/>
        </w:rPr>
        <w:t xml:space="preserve"> </w:t>
      </w:r>
      <w:r w:rsidRPr="009A6333">
        <w:rPr>
          <w:rFonts w:asciiTheme="majorHAnsi" w:hAnsiTheme="majorHAnsi"/>
          <w:vanish/>
          <w:sz w:val="14"/>
        </w:rPr>
        <w:t>One</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my</w:t>
      </w:r>
      <w:r w:rsidRPr="006667E6">
        <w:rPr>
          <w:rFonts w:asciiTheme="majorHAnsi" w:hAnsiTheme="majorHAnsi"/>
          <w:sz w:val="14"/>
        </w:rPr>
        <w:t xml:space="preserve"> </w:t>
      </w:r>
      <w:r w:rsidRPr="009A6333">
        <w:rPr>
          <w:rFonts w:asciiTheme="majorHAnsi" w:hAnsiTheme="majorHAnsi"/>
          <w:vanish/>
          <w:sz w:val="14"/>
        </w:rPr>
        <w:t>aims</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been</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suggest</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moral</w:t>
      </w:r>
      <w:r w:rsidRPr="006667E6">
        <w:rPr>
          <w:rFonts w:asciiTheme="majorHAnsi" w:hAnsiTheme="majorHAnsi"/>
          <w:sz w:val="14"/>
        </w:rPr>
        <w:t xml:space="preserve"> </w:t>
      </w:r>
      <w:r w:rsidRPr="009A6333">
        <w:rPr>
          <w:rFonts w:asciiTheme="majorHAnsi" w:hAnsiTheme="majorHAnsi"/>
          <w:vanish/>
          <w:sz w:val="14"/>
        </w:rPr>
        <w:t>reasoning</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important</w:t>
      </w:r>
      <w:r w:rsidRPr="006667E6">
        <w:rPr>
          <w:rFonts w:asciiTheme="majorHAnsi" w:hAnsiTheme="majorHAnsi"/>
          <w:sz w:val="14"/>
        </w:rPr>
        <w:t xml:space="preserve"> </w:t>
      </w:r>
      <w:r w:rsidRPr="009A6333">
        <w:rPr>
          <w:rFonts w:asciiTheme="majorHAnsi" w:hAnsiTheme="majorHAnsi"/>
          <w:vanish/>
          <w:sz w:val="14"/>
        </w:rPr>
        <w:t>both</w:t>
      </w:r>
      <w:r w:rsidRPr="006667E6">
        <w:rPr>
          <w:rFonts w:asciiTheme="majorHAnsi" w:hAnsiTheme="majorHAnsi"/>
          <w:sz w:val="14"/>
        </w:rPr>
        <w:t xml:space="preserve"> </w:t>
      </w:r>
      <w:r w:rsidRPr="009A6333">
        <w:rPr>
          <w:rFonts w:asciiTheme="majorHAnsi" w:hAnsiTheme="majorHAnsi"/>
          <w:vanish/>
          <w:sz w:val="14"/>
        </w:rPr>
        <w:t>because</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exposes</w:t>
      </w:r>
      <w:r w:rsidRPr="006667E6">
        <w:rPr>
          <w:rFonts w:asciiTheme="majorHAnsi" w:hAnsiTheme="majorHAnsi"/>
          <w:sz w:val="14"/>
        </w:rPr>
        <w:t xml:space="preserve"> </w:t>
      </w:r>
      <w:r w:rsidRPr="009A6333">
        <w:rPr>
          <w:rFonts w:asciiTheme="majorHAnsi" w:hAnsiTheme="majorHAnsi"/>
          <w:vanish/>
          <w:sz w:val="14"/>
        </w:rPr>
        <w:t>normative</w:t>
      </w:r>
      <w:r w:rsidRPr="006667E6">
        <w:rPr>
          <w:rFonts w:asciiTheme="majorHAnsi" w:hAnsiTheme="majorHAnsi"/>
          <w:sz w:val="14"/>
        </w:rPr>
        <w:t xml:space="preserve"> </w:t>
      </w:r>
      <w:r w:rsidRPr="009A6333">
        <w:rPr>
          <w:rFonts w:asciiTheme="majorHAnsi" w:hAnsiTheme="majorHAnsi"/>
          <w:vanish/>
          <w:sz w:val="14"/>
        </w:rPr>
        <w:t>biases</w:t>
      </w:r>
      <w:r w:rsidRPr="006667E6">
        <w:rPr>
          <w:rFonts w:asciiTheme="majorHAnsi" w:hAnsiTheme="majorHAnsi"/>
          <w:sz w:val="14"/>
        </w:rPr>
        <w:t xml:space="preserve"> </w:t>
      </w:r>
      <w:r w:rsidRPr="009A6333">
        <w:rPr>
          <w:rFonts w:asciiTheme="majorHAnsi" w:hAnsiTheme="majorHAnsi"/>
          <w:vanish/>
          <w:sz w:val="14"/>
        </w:rPr>
        <w:t>against</w:t>
      </w:r>
      <w:r w:rsidRPr="006667E6">
        <w:rPr>
          <w:rFonts w:asciiTheme="majorHAnsi" w:hAnsiTheme="majorHAnsi"/>
          <w:sz w:val="14"/>
        </w:rPr>
        <w:t xml:space="preserve"> </w:t>
      </w:r>
      <w:r w:rsidRPr="009A6333">
        <w:rPr>
          <w:rFonts w:asciiTheme="majorHAnsi" w:hAnsiTheme="majorHAnsi"/>
          <w:vanish/>
          <w:sz w:val="14"/>
        </w:rPr>
        <w:t>subjugated</w:t>
      </w:r>
      <w:r w:rsidRPr="006667E6">
        <w:rPr>
          <w:rFonts w:asciiTheme="majorHAnsi" w:hAnsiTheme="majorHAnsi"/>
          <w:sz w:val="14"/>
        </w:rPr>
        <w:t xml:space="preserve"> </w:t>
      </w:r>
      <w:r w:rsidRPr="009A6333">
        <w:rPr>
          <w:rFonts w:asciiTheme="majorHAnsi" w:hAnsiTheme="majorHAnsi"/>
          <w:vanish/>
          <w:sz w:val="14"/>
        </w:rPr>
        <w:t>people,</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because</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potentially</w:t>
      </w:r>
      <w:r w:rsidRPr="006667E6">
        <w:rPr>
          <w:rFonts w:asciiTheme="majorHAnsi" w:hAnsiTheme="majorHAnsi"/>
          <w:sz w:val="14"/>
        </w:rPr>
        <w:t xml:space="preserve"> </w:t>
      </w:r>
      <w:r w:rsidRPr="009A6333">
        <w:rPr>
          <w:rFonts w:asciiTheme="majorHAnsi" w:hAnsiTheme="majorHAnsi"/>
          <w:vanish/>
          <w:sz w:val="14"/>
        </w:rPr>
        <w:t>provides</w:t>
      </w:r>
      <w:r w:rsidRPr="006667E6">
        <w:rPr>
          <w:rFonts w:asciiTheme="majorHAnsi" w:hAnsiTheme="majorHAnsi"/>
          <w:sz w:val="14"/>
        </w:rPr>
        <w:t xml:space="preserve"> </w:t>
      </w:r>
      <w:r w:rsidRPr="009A6333">
        <w:rPr>
          <w:rFonts w:asciiTheme="majorHAnsi" w:hAnsiTheme="majorHAnsi"/>
          <w:vanish/>
          <w:sz w:val="14"/>
        </w:rPr>
        <w:t>routes</w:t>
      </w:r>
      <w:r w:rsidRPr="006667E6">
        <w:rPr>
          <w:rFonts w:asciiTheme="majorHAnsi" w:hAnsiTheme="majorHAnsi"/>
          <w:sz w:val="14"/>
        </w:rPr>
        <w:t xml:space="preserve"> </w:t>
      </w:r>
      <w:r w:rsidRPr="009A6333">
        <w:rPr>
          <w:rFonts w:asciiTheme="majorHAnsi" w:hAnsiTheme="majorHAnsi"/>
          <w:vanish/>
          <w:sz w:val="14"/>
        </w:rPr>
        <w:t>toward</w:t>
      </w:r>
      <w:r w:rsidRPr="006667E6">
        <w:rPr>
          <w:rFonts w:asciiTheme="majorHAnsi" w:hAnsiTheme="majorHAnsi"/>
          <w:sz w:val="14"/>
        </w:rPr>
        <w:t xml:space="preserve"> </w:t>
      </w:r>
      <w:r w:rsidRPr="009A6333">
        <w:rPr>
          <w:rFonts w:asciiTheme="majorHAnsi" w:hAnsiTheme="majorHAnsi"/>
          <w:vanish/>
          <w:sz w:val="14"/>
        </w:rPr>
        <w:t>struggle</w:t>
      </w:r>
      <w:r w:rsidRPr="006667E6">
        <w:rPr>
          <w:rFonts w:asciiTheme="majorHAnsi" w:hAnsiTheme="majorHAnsi"/>
          <w:sz w:val="14"/>
        </w:rPr>
        <w:t xml:space="preserve"> </w:t>
      </w:r>
      <w:r w:rsidRPr="009A6333">
        <w:rPr>
          <w:rFonts w:asciiTheme="majorHAnsi" w:hAnsiTheme="majorHAnsi"/>
          <w:vanish/>
          <w:sz w:val="14"/>
        </w:rPr>
        <w:t>where</w:t>
      </w:r>
      <w:r w:rsidRPr="006667E6">
        <w:rPr>
          <w:rFonts w:asciiTheme="majorHAnsi" w:hAnsiTheme="majorHAnsi"/>
          <w:sz w:val="14"/>
        </w:rPr>
        <w:t xml:space="preserve"> </w:t>
      </w:r>
      <w:r w:rsidRPr="009A6333">
        <w:rPr>
          <w:rFonts w:asciiTheme="majorHAnsi" w:hAnsiTheme="majorHAnsi"/>
          <w:vanish/>
          <w:sz w:val="14"/>
        </w:rPr>
        <w:t>claims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urgency</w:t>
      </w:r>
      <w:r w:rsidRPr="006667E6">
        <w:rPr>
          <w:rFonts w:asciiTheme="majorHAnsi" w:hAnsiTheme="majorHAnsi"/>
          <w:sz w:val="14"/>
        </w:rPr>
        <w:t xml:space="preserve"> </w:t>
      </w:r>
      <w:r w:rsidRPr="009A6333">
        <w:rPr>
          <w:rFonts w:asciiTheme="majorHAnsi" w:hAnsiTheme="majorHAnsi"/>
          <w:vanish/>
          <w:sz w:val="14"/>
        </w:rPr>
        <w:t>seem</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foreclose</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possibilities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alleviation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suffering.</w:t>
      </w:r>
      <w:r w:rsidRPr="006667E6">
        <w:rPr>
          <w:rFonts w:asciiTheme="majorHAnsi" w:hAnsiTheme="majorHAnsi"/>
          <w:sz w:val="14"/>
        </w:rPr>
        <w:t xml:space="preserve"> </w:t>
      </w:r>
      <w:r w:rsidRPr="009A6333">
        <w:rPr>
          <w:rFonts w:asciiTheme="majorHAnsi" w:hAnsiTheme="majorHAnsi"/>
          <w:vanish/>
          <w:sz w:val="14"/>
        </w:rPr>
        <w:t>Saving</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world</w:t>
      </w:r>
      <w:r w:rsidRPr="006667E6">
        <w:rPr>
          <w:rFonts w:asciiTheme="majorHAnsi" w:hAnsiTheme="majorHAnsi"/>
          <w:sz w:val="14"/>
        </w:rPr>
        <w:t xml:space="preserve"> </w:t>
      </w:r>
      <w:r w:rsidRPr="009A6333">
        <w:rPr>
          <w:rFonts w:asciiTheme="majorHAnsi" w:hAnsiTheme="majorHAnsi"/>
          <w:vanish/>
          <w:sz w:val="14"/>
        </w:rPr>
        <w:t>still</w:t>
      </w:r>
      <w:r w:rsidRPr="006667E6">
        <w:rPr>
          <w:rFonts w:asciiTheme="majorHAnsi" w:hAnsiTheme="majorHAnsi"/>
          <w:sz w:val="14"/>
        </w:rPr>
        <w:t xml:space="preserve"> </w:t>
      </w:r>
      <w:r w:rsidRPr="009A6333">
        <w:rPr>
          <w:rFonts w:asciiTheme="majorHAnsi" w:hAnsiTheme="majorHAnsi"/>
          <w:vanish/>
          <w:sz w:val="14"/>
        </w:rPr>
        <w:t>should</w:t>
      </w:r>
      <w:r w:rsidRPr="006667E6">
        <w:rPr>
          <w:rFonts w:asciiTheme="majorHAnsi" w:hAnsiTheme="majorHAnsi"/>
          <w:sz w:val="14"/>
        </w:rPr>
        <w:t xml:space="preserve"> </w:t>
      </w:r>
      <w:r w:rsidRPr="009A6333">
        <w:rPr>
          <w:rFonts w:asciiTheme="majorHAnsi" w:hAnsiTheme="majorHAnsi"/>
          <w:vanish/>
          <w:sz w:val="14"/>
        </w:rPr>
        <w:t>require</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debate</w:t>
      </w:r>
      <w:r w:rsidRPr="006667E6">
        <w:rPr>
          <w:rFonts w:asciiTheme="majorHAnsi" w:hAnsiTheme="majorHAnsi"/>
          <w:sz w:val="14"/>
        </w:rPr>
        <w:t xml:space="preserve"> </w:t>
      </w:r>
      <w:r w:rsidRPr="009A6333">
        <w:rPr>
          <w:rFonts w:asciiTheme="majorHAnsi" w:hAnsiTheme="majorHAnsi"/>
          <w:vanish/>
          <w:sz w:val="14"/>
        </w:rPr>
        <w:t>about</w:t>
      </w:r>
      <w:r w:rsidRPr="006667E6">
        <w:rPr>
          <w:rFonts w:asciiTheme="majorHAnsi" w:hAnsiTheme="majorHAnsi"/>
          <w:sz w:val="14"/>
        </w:rPr>
        <w:t xml:space="preserve"> </w:t>
      </w:r>
      <w:r w:rsidRPr="009A6333">
        <w:rPr>
          <w:rFonts w:asciiTheme="majorHAnsi" w:hAnsiTheme="majorHAnsi"/>
          <w:vanish/>
          <w:sz w:val="14"/>
        </w:rPr>
        <w:t>whose</w:t>
      </w:r>
      <w:r w:rsidRPr="006667E6">
        <w:rPr>
          <w:rFonts w:asciiTheme="majorHAnsi" w:hAnsiTheme="majorHAnsi"/>
          <w:sz w:val="14"/>
        </w:rPr>
        <w:t xml:space="preserve"> </w:t>
      </w:r>
      <w:r w:rsidRPr="009A6333">
        <w:rPr>
          <w:rFonts w:asciiTheme="majorHAnsi" w:hAnsiTheme="majorHAnsi"/>
          <w:vanish/>
          <w:sz w:val="14"/>
        </w:rPr>
        <w:t>world</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being</w:t>
      </w:r>
      <w:r w:rsidRPr="006667E6">
        <w:rPr>
          <w:rFonts w:asciiTheme="majorHAnsi" w:hAnsiTheme="majorHAnsi"/>
          <w:sz w:val="14"/>
        </w:rPr>
        <w:t xml:space="preserve"> </w:t>
      </w:r>
      <w:r w:rsidRPr="009A6333">
        <w:rPr>
          <w:rFonts w:asciiTheme="majorHAnsi" w:hAnsiTheme="majorHAnsi"/>
          <w:vanish/>
          <w:sz w:val="14"/>
        </w:rPr>
        <w:t>saved,</w:t>
      </w:r>
      <w:r w:rsidRPr="006667E6">
        <w:rPr>
          <w:rFonts w:asciiTheme="majorHAnsi" w:hAnsiTheme="majorHAnsi"/>
          <w:sz w:val="14"/>
        </w:rPr>
        <w:t xml:space="preserve"> </w:t>
      </w:r>
      <w:r w:rsidRPr="009A6333">
        <w:rPr>
          <w:rFonts w:asciiTheme="majorHAnsi" w:hAnsiTheme="majorHAnsi"/>
          <w:vanish/>
          <w:sz w:val="14"/>
        </w:rPr>
        <w:t>when,</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at</w:t>
      </w:r>
      <w:r w:rsidRPr="006667E6">
        <w:rPr>
          <w:rFonts w:asciiTheme="majorHAnsi" w:hAnsiTheme="majorHAnsi"/>
          <w:sz w:val="14"/>
        </w:rPr>
        <w:t xml:space="preserve"> </w:t>
      </w:r>
      <w:r w:rsidRPr="009A6333">
        <w:rPr>
          <w:rFonts w:asciiTheme="majorHAnsi" w:hAnsiTheme="majorHAnsi"/>
          <w:vanish/>
          <w:sz w:val="14"/>
        </w:rPr>
        <w:t>what</w:t>
      </w:r>
      <w:r w:rsidRPr="006667E6">
        <w:rPr>
          <w:rFonts w:asciiTheme="majorHAnsi" w:hAnsiTheme="majorHAnsi"/>
          <w:sz w:val="14"/>
        </w:rPr>
        <w:t xml:space="preserve"> </w:t>
      </w:r>
      <w:r w:rsidRPr="009A6333">
        <w:rPr>
          <w:rFonts w:asciiTheme="majorHAnsi" w:hAnsiTheme="majorHAnsi"/>
          <w:vanish/>
          <w:sz w:val="14"/>
        </w:rPr>
        <w:t>cost</w:t>
      </w:r>
      <w:r w:rsidRPr="006667E6">
        <w:rPr>
          <w:rFonts w:asciiTheme="majorHAnsi" w:hAnsiTheme="majorHAnsi"/>
          <w:sz w:val="14"/>
        </w:rPr>
        <w:t xml:space="preserve"> </w:t>
      </w:r>
      <w:r w:rsidRPr="009A6333">
        <w:rPr>
          <w:rFonts w:asciiTheme="majorHAnsi" w:hAnsiTheme="majorHAnsi"/>
          <w:vanish/>
          <w:sz w:val="14"/>
        </w:rPr>
        <w:t>–</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requires</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debate</w:t>
      </w:r>
      <w:r w:rsidRPr="006667E6">
        <w:rPr>
          <w:rFonts w:asciiTheme="majorHAnsi" w:hAnsiTheme="majorHAnsi"/>
          <w:sz w:val="14"/>
        </w:rPr>
        <w:t xml:space="preserve"> </w:t>
      </w:r>
      <w:r w:rsidRPr="009A6333">
        <w:rPr>
          <w:rFonts w:asciiTheme="majorHAnsi" w:hAnsiTheme="majorHAnsi"/>
          <w:vanish/>
          <w:sz w:val="14"/>
        </w:rPr>
        <w:t>about</w:t>
      </w:r>
      <w:r w:rsidRPr="006667E6">
        <w:rPr>
          <w:rFonts w:asciiTheme="majorHAnsi" w:hAnsiTheme="majorHAnsi"/>
          <w:sz w:val="14"/>
        </w:rPr>
        <w:t xml:space="preserve"> </w:t>
      </w:r>
      <w:r w:rsidRPr="009A6333">
        <w:rPr>
          <w:rFonts w:asciiTheme="majorHAnsi" w:hAnsiTheme="majorHAnsi"/>
          <w:vanish/>
          <w:sz w:val="14"/>
        </w:rPr>
        <w:t>what</w:t>
      </w:r>
      <w:r w:rsidRPr="006667E6">
        <w:rPr>
          <w:rFonts w:asciiTheme="majorHAnsi" w:hAnsiTheme="majorHAnsi"/>
          <w:sz w:val="14"/>
        </w:rPr>
        <w:t xml:space="preserve"> </w:t>
      </w:r>
      <w:r w:rsidRPr="009A6333">
        <w:rPr>
          <w:rFonts w:asciiTheme="majorHAnsi" w:hAnsiTheme="majorHAnsi"/>
          <w:vanish/>
          <w:sz w:val="14"/>
        </w:rPr>
        <w:t>really</w:t>
      </w:r>
      <w:r w:rsidRPr="006667E6">
        <w:rPr>
          <w:rFonts w:asciiTheme="majorHAnsi" w:hAnsiTheme="majorHAnsi"/>
          <w:sz w:val="14"/>
        </w:rPr>
        <w:t xml:space="preserve"> </w:t>
      </w:r>
      <w:r w:rsidRPr="009A6333">
        <w:rPr>
          <w:rFonts w:asciiTheme="majorHAnsi" w:hAnsiTheme="majorHAnsi"/>
          <w:vanish/>
          <w:sz w:val="14"/>
        </w:rPr>
        <w:t>cannot</w:t>
      </w:r>
      <w:r w:rsidRPr="006667E6">
        <w:rPr>
          <w:rFonts w:asciiTheme="majorHAnsi" w:hAnsiTheme="majorHAnsi"/>
          <w:sz w:val="14"/>
        </w:rPr>
        <w:t xml:space="preserve"> </w:t>
      </w:r>
      <w:r w:rsidRPr="009A6333">
        <w:rPr>
          <w:rFonts w:asciiTheme="majorHAnsi" w:hAnsiTheme="majorHAnsi"/>
          <w:vanish/>
          <w:sz w:val="14"/>
        </w:rPr>
        <w:t>wait.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next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report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will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extend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some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concerns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reviewing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how</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feelings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urgency,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well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hope,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fear,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other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emotions,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have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played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role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geography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ethical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reasoning.</w:t>
      </w:r>
      <w:r w:rsidRPr="009A6333">
        <w:rPr>
          <w:rFonts w:asciiTheme="majorHAnsi" w:hAnsiTheme="majorHAnsi"/>
          <w:vanish/>
          <w:color w:val="000000"/>
          <w:sz w:val="14"/>
          <w:szCs w:val="12"/>
        </w:rPr>
        <w: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conclude,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however,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pulling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together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past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present.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1972,</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Gilbert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White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asked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geographers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were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engaging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truly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questions’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(1972:</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101)</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such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racial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repression,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decaying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cities,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economic</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inequality,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global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environmental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destruction.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question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highlights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just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how</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much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discipline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changed,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but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also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unnerving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its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echoes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our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contemporary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problems.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Since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White’s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writing,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our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moral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reasoning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been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stretched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consider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future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body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more-than-human,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alongside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presently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body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topics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concerns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have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taken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up</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review</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but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which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will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provide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their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own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new</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possibilities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concerns.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own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hope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presently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drawn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from</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acknowledgement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the</w:t>
      </w:r>
      <w:r w:rsidRPr="006667E6">
        <w:rPr>
          <w:rFonts w:asciiTheme="majorHAnsi" w:hAnsiTheme="majorHAnsi"/>
          <w:color w:val="000000"/>
          <w:sz w:val="14"/>
          <w:szCs w:val="22"/>
        </w:rPr>
        <w:t xml:space="preserve"> </w:t>
      </w:r>
      <w:r w:rsidRPr="006667E6">
        <w:rPr>
          <w:rStyle w:val="Emphasis"/>
          <w:rFonts w:asciiTheme="majorHAnsi" w:hAnsiTheme="majorHAnsi"/>
          <w:highlight w:val="cyan"/>
        </w:rPr>
        <w:t>temporal characteristics of contemporary capitalism</w:t>
      </w:r>
      <w:r w:rsidRPr="006667E6">
        <w:rPr>
          <w:rFonts w:asciiTheme="majorHAnsi" w:hAnsiTheme="majorHAnsi"/>
          <w:color w:val="000000"/>
          <w:sz w:val="14"/>
          <w:szCs w:val="22"/>
          <w:shd w:val="clear" w:color="auto" w:fill="00FFFF"/>
        </w:rPr>
        <w:t xml:space="preserve"> </w:t>
      </w:r>
      <w:r w:rsidRPr="006667E6">
        <w:rPr>
          <w:rStyle w:val="Emphasis"/>
          <w:rFonts w:asciiTheme="majorHAnsi" w:hAnsiTheme="majorHAnsi"/>
          <w:highlight w:val="cyan"/>
        </w:rPr>
        <w:t>can be interrupted</w:t>
      </w:r>
      <w:r w:rsidRPr="006667E6">
        <w:rPr>
          <w:rFonts w:asciiTheme="majorHAnsi" w:hAnsiTheme="majorHAnsi"/>
          <w:color w:val="000000"/>
          <w:sz w:val="14"/>
          <w:szCs w:val="22"/>
          <w:shd w:val="clear" w:color="auto" w:fill="00FFFF"/>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creative</w:t>
      </w:r>
      <w:r w:rsidRPr="006667E6">
        <w:rPr>
          <w:rFonts w:asciiTheme="majorHAnsi" w:hAnsiTheme="majorHAnsi"/>
          <w:sz w:val="14"/>
        </w:rPr>
        <w:t xml:space="preserve"> </w:t>
      </w:r>
      <w:r w:rsidRPr="009A6333">
        <w:rPr>
          <w:rFonts w:asciiTheme="majorHAnsi" w:hAnsiTheme="majorHAnsi"/>
          <w:vanish/>
          <w:sz w:val="14"/>
        </w:rPr>
        <w:t>ways</w:t>
      </w:r>
      <w:r w:rsidRPr="006667E6">
        <w:rPr>
          <w:rFonts w:asciiTheme="majorHAnsi" w:hAnsiTheme="majorHAnsi"/>
          <w:sz w:val="14"/>
        </w:rPr>
        <w:t xml:space="preserve"> </w:t>
      </w:r>
      <w:r w:rsidRPr="009A6333">
        <w:rPr>
          <w:rFonts w:asciiTheme="majorHAnsi" w:hAnsiTheme="majorHAnsi"/>
          <w:vanish/>
          <w:sz w:val="14"/>
        </w:rPr>
        <w:t>(Sharma</w:t>
      </w:r>
      <w:r w:rsidRPr="009A6333">
        <w:rPr>
          <w:rFonts w:asciiTheme="majorHAnsi" w:hAnsiTheme="majorHAnsi"/>
          <w:vanish/>
          <w:color w:val="000000"/>
          <w:sz w:val="14"/>
          <w:szCs w:val="16"/>
        </w:rPr>
        <w: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2014),</w:t>
      </w:r>
      <w:r w:rsidRPr="006667E6">
        <w:rPr>
          <w:rFonts w:asciiTheme="majorHAnsi" w:hAnsiTheme="majorHAnsi"/>
          <w:color w:val="000000"/>
          <w:sz w:val="14"/>
          <w:szCs w:val="16"/>
        </w:rPr>
        <w:t xml:space="preserve"> </w:t>
      </w:r>
      <w:r w:rsidRPr="006667E6">
        <w:rPr>
          <w:rStyle w:val="Emphasis"/>
          <w:rFonts w:asciiTheme="majorHAnsi" w:hAnsiTheme="majorHAnsi"/>
          <w:highlight w:val="cyan"/>
        </w:rPr>
        <w:t>with the possibility of squaring the urgent body with our</w:t>
      </w:r>
      <w:r w:rsidRPr="006667E6">
        <w:rPr>
          <w:rFonts w:asciiTheme="majorHAnsi" w:hAnsiTheme="majorHAnsi"/>
          <w:color w:val="000000"/>
          <w:sz w:val="14"/>
          <w:szCs w:val="22"/>
        </w:rPr>
        <w:t xml:space="preserve"> </w:t>
      </w:r>
      <w:r w:rsidRPr="009A6333">
        <w:rPr>
          <w:rFonts w:asciiTheme="majorHAnsi" w:hAnsiTheme="majorHAnsi"/>
          <w:vanish/>
          <w:sz w:val="14"/>
        </w:rPr>
        <w:t>large-scale</w:t>
      </w:r>
      <w:r w:rsidRPr="006667E6">
        <w:rPr>
          <w:rFonts w:asciiTheme="majorHAnsi" w:hAnsiTheme="majorHAnsi"/>
          <w:color w:val="000000"/>
          <w:sz w:val="14"/>
          <w:szCs w:val="22"/>
          <w:shd w:val="clear" w:color="auto" w:fill="00FFFF"/>
        </w:rPr>
        <w:t xml:space="preserve"> </w:t>
      </w:r>
      <w:r w:rsidRPr="006667E6">
        <w:rPr>
          <w:rStyle w:val="Emphasis"/>
          <w:rFonts w:asciiTheme="majorHAnsi" w:hAnsiTheme="majorHAnsi"/>
          <w:highlight w:val="cyan"/>
        </w:rPr>
        <w:t>future concerns.</w:t>
      </w:r>
      <w:r w:rsidRPr="006667E6">
        <w:rPr>
          <w:rStyle w:val="Emphasis"/>
          <w:rFonts w:asciiTheme="majorHAnsi" w:hAnsiTheme="majorHAnsi"/>
        </w:rPr>
        <w:t xml:space="preserve"> </w:t>
      </w:r>
      <w:r w:rsidRPr="009A6333">
        <w:rPr>
          <w:rFonts w:asciiTheme="majorHAnsi" w:hAnsiTheme="majorHAnsi"/>
          <w:i/>
          <w:iCs/>
          <w:vanish/>
          <w:color w:val="000000"/>
          <w:sz w:val="14"/>
          <w:szCs w:val="22"/>
        </w:rPr>
        <w:t>Temporal</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alternatives</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already</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exist</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in</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ongoing</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and</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emerging</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revolutions</w:t>
      </w:r>
      <w:r w:rsidRPr="006667E6">
        <w:rPr>
          <w:rFonts w:asciiTheme="majorHAnsi" w:hAnsiTheme="majorHAnsi"/>
          <w:color w:val="000000"/>
          <w:sz w:val="14"/>
          <w:szCs w:val="22"/>
        </w:rPr>
        <w:t xml:space="preserve"> </w:t>
      </w:r>
    </w:p>
    <w:p w14:paraId="2542B1B8" w14:textId="3589CC62" w:rsidR="009A6333" w:rsidRPr="006667E6" w:rsidRDefault="009A6333" w:rsidP="009A6333">
      <w:pPr>
        <w:pStyle w:val="NormalWeb"/>
        <w:spacing w:before="0" w:beforeAutospacing="0" w:after="0" w:afterAutospacing="0"/>
        <w:rPr>
          <w:rFonts w:asciiTheme="majorHAnsi" w:hAnsiTheme="majorHAnsi"/>
          <w:sz w:val="14"/>
        </w:rPr>
      </w:pPr>
      <w:r w:rsidRPr="009A6333">
        <w:rPr>
          <w:rFonts w:asciiTheme="majorHAnsi" w:hAnsiTheme="majorHAnsi"/>
          <w:vanish/>
          <w:color w:val="000000"/>
          <w:sz w:val="14"/>
          <w:szCs w:val="22"/>
        </w:rPr>
        <w:t>and</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the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disruption</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claims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cycles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circular</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political</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processes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Lombard,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2013;</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Reyes,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2012).</w:t>
      </w:r>
      <w:r w:rsidRPr="006667E6">
        <w:rPr>
          <w:rFonts w:asciiTheme="majorHAnsi" w:hAnsiTheme="majorHAnsi"/>
          <w:color w:val="000000"/>
          <w:sz w:val="14"/>
          <w:szCs w:val="16"/>
        </w:rPr>
        <w:t xml:space="preserve"> </w:t>
      </w:r>
      <w:r w:rsidRPr="009A6333">
        <w:rPr>
          <w:rFonts w:asciiTheme="majorHAnsi" w:hAnsiTheme="majorHAnsi"/>
          <w:vanish/>
          <w:sz w:val="14"/>
        </w:rPr>
        <w:t>Though</w:t>
      </w:r>
      <w:r w:rsidRPr="006667E6">
        <w:rPr>
          <w:rFonts w:asciiTheme="majorHAnsi" w:hAnsiTheme="majorHAnsi"/>
          <w:sz w:val="14"/>
        </w:rPr>
        <w:t xml:space="preserve"> </w:t>
      </w:r>
      <w:r w:rsidRPr="009A6333">
        <w:rPr>
          <w:rFonts w:asciiTheme="majorHAnsi" w:hAnsiTheme="majorHAnsi"/>
          <w:vanish/>
          <w:sz w:val="14"/>
        </w:rPr>
        <w:t>calls</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urgency</w:t>
      </w:r>
      <w:r w:rsidRPr="006667E6">
        <w:rPr>
          <w:rFonts w:asciiTheme="majorHAnsi" w:hAnsiTheme="majorHAnsi"/>
          <w:sz w:val="14"/>
        </w:rPr>
        <w:t xml:space="preserve"> </w:t>
      </w:r>
      <w:r w:rsidRPr="009A6333">
        <w:rPr>
          <w:rFonts w:asciiTheme="majorHAnsi" w:hAnsiTheme="majorHAnsi"/>
          <w:vanish/>
          <w:sz w:val="14"/>
        </w:rPr>
        <w:t>will</w:t>
      </w:r>
      <w:r w:rsidRPr="006667E6">
        <w:rPr>
          <w:rFonts w:asciiTheme="majorHAnsi" w:hAnsiTheme="majorHAnsi"/>
          <w:sz w:val="14"/>
        </w:rPr>
        <w:t xml:space="preserve"> </w:t>
      </w:r>
      <w:r w:rsidRPr="009A6333">
        <w:rPr>
          <w:rFonts w:asciiTheme="majorHAnsi" w:hAnsiTheme="majorHAnsi"/>
          <w:vanish/>
          <w:sz w:val="14"/>
        </w:rPr>
        <w:t>certainly</w:t>
      </w:r>
      <w:r w:rsidRPr="006667E6">
        <w:rPr>
          <w:rFonts w:asciiTheme="majorHAnsi" w:hAnsiTheme="majorHAnsi"/>
          <w:sz w:val="14"/>
        </w:rPr>
        <w:t xml:space="preserve"> </w:t>
      </w:r>
      <w:r w:rsidRPr="009A6333">
        <w:rPr>
          <w:rFonts w:asciiTheme="majorHAnsi" w:hAnsiTheme="majorHAnsi"/>
          <w:vanish/>
          <w:sz w:val="14"/>
        </w:rPr>
        <w:t>be</w:t>
      </w:r>
      <w:r w:rsidRPr="006667E6">
        <w:rPr>
          <w:rFonts w:asciiTheme="majorHAnsi" w:hAnsiTheme="majorHAnsi"/>
          <w:sz w:val="14"/>
        </w:rPr>
        <w:t xml:space="preserve"> </w:t>
      </w:r>
      <w:r w:rsidRPr="009A6333">
        <w:rPr>
          <w:rFonts w:asciiTheme="majorHAnsi" w:hAnsiTheme="majorHAnsi"/>
          <w:vanish/>
          <w:sz w:val="14"/>
        </w:rPr>
        <w:t>used</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obscure</w:t>
      </w:r>
      <w:r w:rsidRPr="006667E6">
        <w:rPr>
          <w:rFonts w:asciiTheme="majorHAnsi" w:hAnsiTheme="majorHAnsi"/>
          <w:sz w:val="14"/>
        </w:rPr>
        <w:t xml:space="preserve"> </w:t>
      </w:r>
      <w:r w:rsidRPr="009A6333">
        <w:rPr>
          <w:rFonts w:asciiTheme="majorHAnsi" w:hAnsiTheme="majorHAnsi"/>
          <w:vanish/>
          <w:sz w:val="14"/>
        </w:rPr>
        <w:t>evasion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responsibility</w:t>
      </w:r>
      <w:r w:rsidRPr="006667E6">
        <w:rPr>
          <w:rFonts w:asciiTheme="majorHAnsi" w:hAnsiTheme="majorHAnsi"/>
          <w:sz w:val="14"/>
        </w:rPr>
        <w:t xml:space="preserve"> </w:t>
      </w:r>
      <w:r w:rsidRPr="009A6333">
        <w:rPr>
          <w:rFonts w:asciiTheme="majorHAnsi" w:hAnsiTheme="majorHAnsi"/>
          <w:vanish/>
          <w:sz w:val="14"/>
        </w:rPr>
        <w:t>(e.g.</w:t>
      </w:r>
      <w:r w:rsidRPr="006667E6">
        <w:rPr>
          <w:rFonts w:asciiTheme="majorHAnsi" w:hAnsiTheme="majorHAnsi"/>
          <w:sz w:val="14"/>
        </w:rPr>
        <w:t xml:space="preserve"> </w:t>
      </w:r>
      <w:r w:rsidRPr="009A6333">
        <w:rPr>
          <w:rFonts w:asciiTheme="majorHAnsi" w:hAnsiTheme="majorHAnsi"/>
          <w:vanish/>
          <w:sz w:val="14"/>
        </w:rPr>
        <w:t>Gilmore,</w:t>
      </w:r>
      <w:r w:rsidRPr="006667E6">
        <w:rPr>
          <w:rFonts w:asciiTheme="majorHAnsi" w:hAnsiTheme="majorHAnsi"/>
          <w:sz w:val="14"/>
        </w:rPr>
        <w:t xml:space="preserve"> </w:t>
      </w:r>
      <w:r w:rsidRPr="009A6333">
        <w:rPr>
          <w:rFonts w:asciiTheme="majorHAnsi" w:hAnsiTheme="majorHAnsi"/>
          <w:vanish/>
          <w:sz w:val="14"/>
        </w:rPr>
        <w:t>2008:</w:t>
      </w:r>
      <w:r w:rsidRPr="006667E6">
        <w:rPr>
          <w:rFonts w:asciiTheme="majorHAnsi" w:hAnsiTheme="majorHAnsi"/>
          <w:sz w:val="14"/>
        </w:rPr>
        <w:t xml:space="preserve"> </w:t>
      </w:r>
      <w:r w:rsidRPr="009A6333">
        <w:rPr>
          <w:rFonts w:asciiTheme="majorHAnsi" w:hAnsiTheme="majorHAnsi"/>
          <w:vanish/>
          <w:sz w:val="14"/>
        </w:rPr>
        <w:t>56,</w:t>
      </w:r>
      <w:r w:rsidRPr="006667E6">
        <w:rPr>
          <w:rFonts w:asciiTheme="majorHAnsi" w:hAnsiTheme="majorHAnsi"/>
          <w:sz w:val="14"/>
        </w:rPr>
        <w:t xml:space="preserve"> </w:t>
      </w:r>
      <w:r w:rsidRPr="009A6333">
        <w:rPr>
          <w:rFonts w:asciiTheme="majorHAnsi" w:hAnsiTheme="majorHAnsi"/>
          <w:vanish/>
          <w:sz w:val="14"/>
        </w:rPr>
        <w:t>fn</w:t>
      </w:r>
      <w:r w:rsidRPr="006667E6">
        <w:rPr>
          <w:rFonts w:asciiTheme="majorHAnsi" w:hAnsiTheme="majorHAnsi"/>
          <w:sz w:val="14"/>
        </w:rPr>
        <w:t xml:space="preserve"> </w:t>
      </w:r>
      <w:r w:rsidRPr="009A6333">
        <w:rPr>
          <w:rFonts w:asciiTheme="majorHAnsi" w:hAnsiTheme="majorHAnsi"/>
          <w:vanish/>
          <w:sz w:val="14"/>
        </w:rPr>
        <w:t>6),</w:t>
      </w:r>
      <w:r w:rsidRPr="006667E6">
        <w:rPr>
          <w:rFonts w:asciiTheme="majorHAnsi" w:hAnsiTheme="majorHAnsi"/>
          <w:sz w:val="14"/>
        </w:rPr>
        <w:t xml:space="preserve"> </w:t>
      </w:r>
      <w:r w:rsidRPr="009A6333">
        <w:rPr>
          <w:rFonts w:asciiTheme="majorHAnsi" w:hAnsiTheme="majorHAnsi"/>
          <w:vanish/>
          <w:sz w:val="14"/>
        </w:rPr>
        <w:t>they</w:t>
      </w:r>
      <w:r w:rsidRPr="006667E6">
        <w:rPr>
          <w:rFonts w:asciiTheme="majorHAnsi" w:hAnsiTheme="majorHAnsi"/>
          <w:sz w:val="14"/>
        </w:rPr>
        <w:t xml:space="preserve"> </w:t>
      </w:r>
      <w:r w:rsidRPr="009A6333">
        <w:rPr>
          <w:rFonts w:asciiTheme="majorHAnsi" w:hAnsiTheme="majorHAnsi"/>
          <w:vanish/>
          <w:sz w:val="14"/>
        </w:rPr>
        <w:t>may</w:t>
      </w:r>
      <w:r w:rsidRPr="006667E6">
        <w:rPr>
          <w:rFonts w:asciiTheme="majorHAnsi" w:hAnsiTheme="majorHAnsi"/>
          <w:sz w:val="14"/>
        </w:rPr>
        <w:t xml:space="preserve"> </w:t>
      </w:r>
      <w:r w:rsidRPr="009A6333">
        <w:rPr>
          <w:rFonts w:asciiTheme="majorHAnsi" w:hAnsiTheme="majorHAnsi"/>
          <w:vanish/>
          <w:sz w:val="14"/>
        </w:rPr>
        <w:t>also</w:t>
      </w:r>
      <w:r w:rsidRPr="006667E6">
        <w:rPr>
          <w:rFonts w:asciiTheme="majorHAnsi" w:hAnsiTheme="majorHAnsi"/>
          <w:sz w:val="14"/>
        </w:rPr>
        <w:t xml:space="preserve"> </w:t>
      </w:r>
      <w:r w:rsidRPr="009A6333">
        <w:rPr>
          <w:rFonts w:asciiTheme="majorHAnsi" w:hAnsiTheme="majorHAnsi"/>
          <w:vanish/>
          <w:sz w:val="14"/>
        </w:rPr>
        <w:t>serve</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fertile</w:t>
      </w:r>
      <w:r w:rsidRPr="006667E6">
        <w:rPr>
          <w:rFonts w:asciiTheme="majorHAnsi" w:hAnsiTheme="majorHAnsi"/>
          <w:sz w:val="14"/>
        </w:rPr>
        <w:t xml:space="preserve"> </w:t>
      </w:r>
      <w:r w:rsidRPr="009A6333">
        <w:rPr>
          <w:rFonts w:asciiTheme="majorHAnsi" w:hAnsiTheme="majorHAnsi"/>
          <w:vanish/>
          <w:sz w:val="14"/>
        </w:rPr>
        <w:t>ground</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radical</w:t>
      </w:r>
      <w:r w:rsidRPr="006667E6">
        <w:rPr>
          <w:rFonts w:asciiTheme="majorHAnsi" w:hAnsiTheme="majorHAnsi"/>
          <w:sz w:val="14"/>
        </w:rPr>
        <w:t xml:space="preserve"> </w:t>
      </w:r>
      <w:r w:rsidRPr="009A6333">
        <w:rPr>
          <w:rFonts w:asciiTheme="majorHAnsi" w:hAnsiTheme="majorHAnsi"/>
          <w:vanish/>
          <w:sz w:val="14"/>
        </w:rPr>
        <w:t>critique,</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truly</w:t>
      </w:r>
      <w:r w:rsidRPr="006667E6">
        <w:rPr>
          <w:rFonts w:asciiTheme="majorHAnsi" w:hAnsiTheme="majorHAnsi"/>
          <w:sz w:val="14"/>
        </w:rPr>
        <w:t xml:space="preserve"> </w:t>
      </w:r>
      <w:r w:rsidRPr="009A6333">
        <w:rPr>
          <w:rFonts w:asciiTheme="majorHAnsi" w:hAnsiTheme="majorHAnsi"/>
          <w:vanish/>
          <w:sz w:val="14"/>
        </w:rPr>
        <w:t>fierce</w:t>
      </w:r>
      <w:r w:rsidRPr="006667E6">
        <w:rPr>
          <w:rFonts w:asciiTheme="majorHAnsi" w:hAnsiTheme="majorHAnsi"/>
          <w:sz w:val="14"/>
        </w:rPr>
        <w:t xml:space="preserve"> </w:t>
      </w:r>
      <w:r w:rsidRPr="009A6333">
        <w:rPr>
          <w:rFonts w:asciiTheme="majorHAnsi" w:hAnsiTheme="majorHAnsi"/>
          <w:vanish/>
          <w:sz w:val="14"/>
        </w:rPr>
        <w:t>urgency</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now.</w:t>
      </w:r>
    </w:p>
    <w:p w14:paraId="0AA8A36F" w14:textId="77777777" w:rsidR="009A6333" w:rsidRPr="006667E6" w:rsidRDefault="009A6333" w:rsidP="009A6333">
      <w:pPr>
        <w:rPr>
          <w:rFonts w:asciiTheme="majorHAnsi" w:hAnsiTheme="majorHAnsi"/>
        </w:rPr>
      </w:pPr>
    </w:p>
    <w:p w14:paraId="4FF2C9B3" w14:textId="77777777" w:rsidR="009A6333" w:rsidRPr="009A6333" w:rsidRDefault="009A6333" w:rsidP="009A6333"/>
    <w:sectPr w:rsidR="009A6333" w:rsidRPr="009A633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24A44"/>
    <w:multiLevelType w:val="hybridMultilevel"/>
    <w:tmpl w:val="5BE00752"/>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172442"/>
    <w:multiLevelType w:val="hybridMultilevel"/>
    <w:tmpl w:val="92289FF8"/>
    <w:lvl w:ilvl="0" w:tplc="636CAE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3B25F1"/>
    <w:multiLevelType w:val="hybridMultilevel"/>
    <w:tmpl w:val="50B80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EE5DF2"/>
    <w:multiLevelType w:val="hybridMultilevel"/>
    <w:tmpl w:val="5DFAA884"/>
    <w:lvl w:ilvl="0" w:tplc="B246DE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4C3C8F"/>
    <w:multiLevelType w:val="hybridMultilevel"/>
    <w:tmpl w:val="9B08EB26"/>
    <w:lvl w:ilvl="0" w:tplc="0A441D0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E37859"/>
    <w:multiLevelType w:val="multilevel"/>
    <w:tmpl w:val="90128260"/>
    <w:lvl w:ilvl="0">
      <w:start w:val="1"/>
      <w:numFmt w:val="bullet"/>
      <w:lvlText w:val="●"/>
      <w:lvlJc w:val="left"/>
      <w:pPr>
        <w:ind w:left="720" w:hanging="360"/>
      </w:pPr>
      <w:rPr>
        <w:rFonts w:ascii="Arial" w:eastAsia="Arial" w:hAnsi="Arial" w:cs="Arial"/>
        <w:color w:val="555555"/>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7606F3"/>
    <w:multiLevelType w:val="hybridMultilevel"/>
    <w:tmpl w:val="DCF406A0"/>
    <w:lvl w:ilvl="0" w:tplc="2A54346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E06A42"/>
    <w:multiLevelType w:val="hybridMultilevel"/>
    <w:tmpl w:val="5BE00752"/>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E8022B2"/>
    <w:multiLevelType w:val="hybridMultilevel"/>
    <w:tmpl w:val="0BE48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98B4E79"/>
    <w:multiLevelType w:val="hybridMultilevel"/>
    <w:tmpl w:val="5BE00752"/>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20"/>
  </w:num>
  <w:num w:numId="14">
    <w:abstractNumId w:val="24"/>
  </w:num>
  <w:num w:numId="15">
    <w:abstractNumId w:val="19"/>
  </w:num>
  <w:num w:numId="16">
    <w:abstractNumId w:val="17"/>
  </w:num>
  <w:num w:numId="17">
    <w:abstractNumId w:val="16"/>
  </w:num>
  <w:num w:numId="18">
    <w:abstractNumId w:val="21"/>
  </w:num>
  <w:num w:numId="19">
    <w:abstractNumId w:val="25"/>
  </w:num>
  <w:num w:numId="20">
    <w:abstractNumId w:val="15"/>
  </w:num>
  <w:num w:numId="21">
    <w:abstractNumId w:val="22"/>
  </w:num>
  <w:num w:numId="22">
    <w:abstractNumId w:val="11"/>
  </w:num>
  <w:num w:numId="23">
    <w:abstractNumId w:val="23"/>
  </w:num>
  <w:num w:numId="24">
    <w:abstractNumId w:val="14"/>
  </w:num>
  <w:num w:numId="25">
    <w:abstractNumId w:val="12"/>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C2AB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50A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426"/>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CDD"/>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0224"/>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7049"/>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67E6"/>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6F15"/>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840"/>
    <w:rsid w:val="00990634"/>
    <w:rsid w:val="00991733"/>
    <w:rsid w:val="00992078"/>
    <w:rsid w:val="00992BE3"/>
    <w:rsid w:val="009A1467"/>
    <w:rsid w:val="009A6333"/>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067C"/>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690A"/>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2AB5"/>
    <w:rsid w:val="00CC7A4E"/>
    <w:rsid w:val="00CD1359"/>
    <w:rsid w:val="00CD4C83"/>
    <w:rsid w:val="00CE3140"/>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665E"/>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44CC25"/>
  <w14:defaultImageDpi w14:val="300"/>
  <w15:docId w15:val="{4DE46220-78C7-A94F-8304-FAAF50386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7665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766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
    <w:basedOn w:val="Normal"/>
    <w:next w:val="Normal"/>
    <w:link w:val="Heading2Char"/>
    <w:uiPriority w:val="9"/>
    <w:unhideWhenUsed/>
    <w:qFormat/>
    <w:rsid w:val="00F7665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F7665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F7665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766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7665E"/>
  </w:style>
  <w:style w:type="character" w:customStyle="1" w:styleId="Heading1Char">
    <w:name w:val="Heading 1 Char"/>
    <w:aliases w:val="Pocket Char"/>
    <w:basedOn w:val="DefaultParagraphFont"/>
    <w:link w:val="Heading1"/>
    <w:uiPriority w:val="9"/>
    <w:rsid w:val="00F7665E"/>
    <w:rPr>
      <w:rFonts w:ascii="Calibri" w:eastAsiaTheme="majorEastAsia" w:hAnsi="Calibri"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
    <w:basedOn w:val="DefaultParagraphFont"/>
    <w:link w:val="Heading2"/>
    <w:uiPriority w:val="9"/>
    <w:rsid w:val="00F7665E"/>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F7665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F7665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7665E"/>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link w:val="CardsFont12pt"/>
    <w:uiPriority w:val="1"/>
    <w:qFormat/>
    <w:rsid w:val="00F7665E"/>
    <w:rPr>
      <w:b w:val="0"/>
      <w:sz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link w:val="StyleUnderline"/>
    <w:autoRedefine/>
    <w:uiPriority w:val="1"/>
    <w:qFormat/>
    <w:rsid w:val="00CC2AB5"/>
    <w:pPr>
      <w:autoSpaceDE w:val="0"/>
      <w:autoSpaceDN w:val="0"/>
      <w:adjustRightInd w:val="0"/>
      <w:spacing w:before="480" w:after="0" w:line="254" w:lineRule="auto"/>
      <w:ind w:left="432" w:right="432"/>
      <w:jc w:val="both"/>
    </w:pPr>
    <w:rPr>
      <w:rFonts w:asciiTheme="minorHAnsi" w:hAnsiTheme="minorHAnsi" w:cstheme="minorBidi"/>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F7665E"/>
    <w:rPr>
      <w:rFonts w:ascii="Calibri" w:hAnsi="Calibri" w:cs="Calibri"/>
      <w:b/>
      <w:i w:val="0"/>
      <w:iCs/>
      <w:sz w:val="24"/>
      <w:u w:val="single"/>
      <w:bdr w:val="none" w:sz="0" w:space="0" w:color="auto"/>
    </w:rPr>
  </w:style>
  <w:style w:type="paragraph" w:customStyle="1" w:styleId="textbold">
    <w:name w:val="text bold"/>
    <w:basedOn w:val="Normal"/>
    <w:link w:val="Emphasis"/>
    <w:autoRedefine/>
    <w:uiPriority w:val="20"/>
    <w:qFormat/>
    <w:rsid w:val="00CC2AB5"/>
    <w:pPr>
      <w:pBdr>
        <w:top w:val="single" w:sz="18" w:space="0" w:color="auto"/>
        <w:left w:val="single" w:sz="18" w:space="0" w:color="auto"/>
        <w:bottom w:val="single" w:sz="18" w:space="0" w:color="auto"/>
        <w:right w:val="single" w:sz="18" w:space="0" w:color="auto"/>
      </w:pBdr>
      <w:spacing w:after="0" w:line="240" w:lineRule="auto"/>
      <w:ind w:left="720"/>
      <w:jc w:val="both"/>
    </w:pPr>
    <w:rPr>
      <w:b/>
      <w:iCs/>
      <w:sz w:val="24"/>
      <w:u w:val="single"/>
    </w:rPr>
  </w:style>
  <w:style w:type="character" w:styleId="FollowedHyperlink">
    <w:name w:val="FollowedHyperlink"/>
    <w:basedOn w:val="DefaultParagraphFont"/>
    <w:uiPriority w:val="99"/>
    <w:semiHidden/>
    <w:unhideWhenUsed/>
    <w:rsid w:val="00F7665E"/>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
    <w:basedOn w:val="DefaultParagraphFont"/>
    <w:link w:val="NoSpacing"/>
    <w:uiPriority w:val="99"/>
    <w:unhideWhenUsed/>
    <w:rsid w:val="00F7665E"/>
    <w:rPr>
      <w:color w:val="auto"/>
      <w:u w:val="none"/>
    </w:rPr>
  </w:style>
  <w:style w:type="paragraph" w:styleId="NoSpacing">
    <w:name w:val="No Spacing"/>
    <w:aliases w:val="Note Level 2,Small Text,Card Format,Note Level 21,ClearFormatting,Clear,DDI Tag,Tag Title,No Spacing51,No Spacing11211,No Spacing31,No Spacing22,No Spacing3,Dont use,No Spacing41,No Spacing111112,Medium Grid 21,Debate Text,card,CD - Cite"/>
    <w:basedOn w:val="Heading1"/>
    <w:link w:val="Hyperlink"/>
    <w:autoRedefine/>
    <w:uiPriority w:val="99"/>
    <w:qFormat/>
    <w:rsid w:val="00CC2AB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DocumentMap">
    <w:name w:val="Document Map"/>
    <w:basedOn w:val="Normal"/>
    <w:link w:val="DocumentMapChar"/>
    <w:uiPriority w:val="99"/>
    <w:semiHidden/>
    <w:unhideWhenUsed/>
    <w:rsid w:val="00F7665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7665E"/>
    <w:rPr>
      <w:rFonts w:ascii="Lucida Grande" w:hAnsi="Lucida Grande" w:cs="Lucida Grande"/>
    </w:rPr>
  </w:style>
  <w:style w:type="paragraph" w:customStyle="1" w:styleId="CiteSpacing">
    <w:name w:val="Cite Spacing"/>
    <w:uiPriority w:val="4"/>
    <w:qFormat/>
    <w:rsid w:val="00CC2AB5"/>
    <w:pPr>
      <w:spacing w:after="160" w:line="259" w:lineRule="auto"/>
    </w:pPr>
    <w:rPr>
      <w:rFonts w:eastAsiaTheme="minorHAnsi"/>
      <w:sz w:val="22"/>
      <w:szCs w:val="22"/>
    </w:rPr>
  </w:style>
  <w:style w:type="paragraph" w:styleId="NormalWeb">
    <w:name w:val="Normal (Web)"/>
    <w:basedOn w:val="Normal"/>
    <w:uiPriority w:val="99"/>
    <w:unhideWhenUsed/>
    <w:rsid w:val="00CC2AB5"/>
    <w:pPr>
      <w:spacing w:before="100" w:beforeAutospacing="1" w:after="100" w:afterAutospacing="1" w:line="240" w:lineRule="auto"/>
    </w:pPr>
    <w:rPr>
      <w:rFonts w:ascii="Times New Roman" w:eastAsia="Times New Roman" w:hAnsi="Times New Roman" w:cs="Times New Roman"/>
      <w:sz w:val="24"/>
    </w:rPr>
  </w:style>
  <w:style w:type="character" w:customStyle="1" w:styleId="captionlabel">
    <w:name w:val="captionlabel"/>
    <w:basedOn w:val="DefaultParagraphFont"/>
    <w:rsid w:val="00CC2AB5"/>
  </w:style>
  <w:style w:type="character" w:customStyle="1" w:styleId="contribdegrees">
    <w:name w:val="contribdegrees"/>
    <w:basedOn w:val="DefaultParagraphFont"/>
    <w:rsid w:val="00CC2AB5"/>
  </w:style>
  <w:style w:type="paragraph" w:customStyle="1" w:styleId="cardtext">
    <w:name w:val="card text"/>
    <w:basedOn w:val="Normal"/>
    <w:link w:val="cardtextChar"/>
    <w:qFormat/>
    <w:rsid w:val="00CC2AB5"/>
    <w:pPr>
      <w:ind w:left="288" w:right="288"/>
    </w:pPr>
  </w:style>
  <w:style w:type="character" w:customStyle="1" w:styleId="cardtextChar">
    <w:name w:val="card text Char"/>
    <w:link w:val="cardtext"/>
    <w:rsid w:val="00CC2AB5"/>
    <w:rPr>
      <w:rFonts w:ascii="Calibri" w:hAnsi="Calibri" w:cs="Calibri"/>
      <w:sz w:val="22"/>
    </w:rPr>
  </w:style>
  <w:style w:type="paragraph" w:customStyle="1" w:styleId="Emphasis1">
    <w:name w:val="Emphasis1"/>
    <w:basedOn w:val="Normal"/>
    <w:uiPriority w:val="20"/>
    <w:qFormat/>
    <w:rsid w:val="00CC2AB5"/>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BalloonTextChar">
    <w:name w:val="Balloon Text Char"/>
    <w:basedOn w:val="DefaultParagraphFont"/>
    <w:link w:val="BalloonText"/>
    <w:uiPriority w:val="99"/>
    <w:semiHidden/>
    <w:rsid w:val="00CC2AB5"/>
    <w:rPr>
      <w:rFonts w:ascii="Segoe UI" w:hAnsi="Segoe UI" w:cs="Segoe UI"/>
      <w:sz w:val="18"/>
      <w:szCs w:val="18"/>
    </w:rPr>
  </w:style>
  <w:style w:type="paragraph" w:styleId="BalloonText">
    <w:name w:val="Balloon Text"/>
    <w:basedOn w:val="Normal"/>
    <w:link w:val="BalloonTextChar"/>
    <w:uiPriority w:val="99"/>
    <w:semiHidden/>
    <w:unhideWhenUsed/>
    <w:rsid w:val="00CC2AB5"/>
    <w:pPr>
      <w:spacing w:after="0" w:line="240" w:lineRule="auto"/>
    </w:pPr>
    <w:rPr>
      <w:rFonts w:ascii="Segoe UI" w:hAnsi="Segoe UI" w:cs="Segoe UI"/>
      <w:sz w:val="18"/>
      <w:szCs w:val="18"/>
    </w:rPr>
  </w:style>
  <w:style w:type="character" w:customStyle="1" w:styleId="BalloonTextChar1">
    <w:name w:val="Balloon Text Char1"/>
    <w:basedOn w:val="DefaultParagraphFont"/>
    <w:uiPriority w:val="99"/>
    <w:semiHidden/>
    <w:rsid w:val="00CC2AB5"/>
    <w:rPr>
      <w:rFonts w:ascii="Times New Roman" w:hAnsi="Times New Roman" w:cs="Calibri"/>
      <w:sz w:val="18"/>
      <w:szCs w:val="18"/>
    </w:rPr>
  </w:style>
  <w:style w:type="paragraph" w:customStyle="1" w:styleId="Analytics">
    <w:name w:val="Analytics"/>
    <w:basedOn w:val="Heading4"/>
    <w:link w:val="AnalyticsChar"/>
    <w:uiPriority w:val="4"/>
    <w:qFormat/>
    <w:rsid w:val="00CC2AB5"/>
    <w:pPr>
      <w:spacing w:before="120"/>
    </w:pPr>
    <w:rPr>
      <w:color w:val="C00000"/>
      <w:szCs w:val="28"/>
    </w:rPr>
  </w:style>
  <w:style w:type="character" w:customStyle="1" w:styleId="AnalyticsChar">
    <w:name w:val="Analytics Char"/>
    <w:basedOn w:val="DefaultParagraphFont"/>
    <w:link w:val="Analytics"/>
    <w:uiPriority w:val="4"/>
    <w:rsid w:val="00CC2AB5"/>
    <w:rPr>
      <w:rFonts w:ascii="Calibri" w:eastAsiaTheme="majorEastAsia" w:hAnsi="Calibri" w:cstheme="majorBidi"/>
      <w:b/>
      <w:bCs/>
      <w:color w:val="C00000"/>
      <w:sz w:val="26"/>
      <w:szCs w:val="28"/>
    </w:rPr>
  </w:style>
  <w:style w:type="paragraph" w:styleId="ListParagraph">
    <w:name w:val="List Paragraph"/>
    <w:aliases w:val="6 font,Colorful List - Accent 11"/>
    <w:basedOn w:val="Normal"/>
    <w:uiPriority w:val="34"/>
    <w:unhideWhenUsed/>
    <w:qFormat/>
    <w:rsid w:val="00CC2AB5"/>
    <w:pPr>
      <w:ind w:left="720"/>
      <w:contextualSpacing/>
    </w:pPr>
  </w:style>
  <w:style w:type="paragraph" w:customStyle="1" w:styleId="UnderlinePara">
    <w:name w:val="Underline Para"/>
    <w:basedOn w:val="Normal"/>
    <w:uiPriority w:val="6"/>
    <w:qFormat/>
    <w:rsid w:val="00CC2AB5"/>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CC2AB5"/>
    <w:rPr>
      <w:b/>
      <w:bCs/>
    </w:rPr>
  </w:style>
  <w:style w:type="character" w:customStyle="1" w:styleId="wikiexternallink">
    <w:name w:val="wikiexternallink"/>
    <w:basedOn w:val="DefaultParagraphFont"/>
    <w:rsid w:val="00CC2AB5"/>
  </w:style>
  <w:style w:type="character" w:customStyle="1" w:styleId="wikigeneratedlinkcontent">
    <w:name w:val="wikigeneratedlinkcontent"/>
    <w:basedOn w:val="DefaultParagraphFont"/>
    <w:rsid w:val="00CC2AB5"/>
  </w:style>
  <w:style w:type="character" w:customStyle="1" w:styleId="m-teasedate">
    <w:name w:val="m-tease__date"/>
    <w:basedOn w:val="DefaultParagraphFont"/>
    <w:rsid w:val="00CC2AB5"/>
  </w:style>
  <w:style w:type="character" w:customStyle="1" w:styleId="m-teaseauthor">
    <w:name w:val="m-tease__author"/>
    <w:basedOn w:val="DefaultParagraphFont"/>
    <w:rsid w:val="00CC2AB5"/>
  </w:style>
  <w:style w:type="paragraph" w:customStyle="1" w:styleId="p">
    <w:name w:val="p"/>
    <w:basedOn w:val="Normal"/>
    <w:rsid w:val="00CC2AB5"/>
    <w:pPr>
      <w:spacing w:before="100" w:beforeAutospacing="1" w:after="100" w:afterAutospacing="1"/>
    </w:pPr>
  </w:style>
  <w:style w:type="paragraph" w:customStyle="1" w:styleId="Emphasize">
    <w:name w:val="Emphasize"/>
    <w:basedOn w:val="Normal"/>
    <w:uiPriority w:val="7"/>
    <w:qFormat/>
    <w:rsid w:val="00CC2AB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normaltextrun">
    <w:name w:val="normaltextrun"/>
    <w:basedOn w:val="DefaultParagraphFont"/>
    <w:rsid w:val="00CC2AB5"/>
  </w:style>
  <w:style w:type="character" w:customStyle="1" w:styleId="eop">
    <w:name w:val="eop"/>
    <w:basedOn w:val="DefaultParagraphFont"/>
    <w:rsid w:val="00CC2AB5"/>
  </w:style>
  <w:style w:type="paragraph" w:customStyle="1" w:styleId="paragraph">
    <w:name w:val="paragraph"/>
    <w:basedOn w:val="Normal"/>
    <w:rsid w:val="00CC2AB5"/>
    <w:pPr>
      <w:spacing w:before="100" w:beforeAutospacing="1" w:after="100" w:afterAutospacing="1" w:line="240" w:lineRule="auto"/>
    </w:pPr>
    <w:rPr>
      <w:rFonts w:ascii="Times New Roman" w:eastAsia="Times New Roman" w:hAnsi="Times New Roman" w:cs="Times New Roman"/>
      <w:sz w:val="24"/>
    </w:rPr>
  </w:style>
  <w:style w:type="character" w:customStyle="1" w:styleId="LinedDown">
    <w:name w:val="Lined Down"/>
    <w:qFormat/>
    <w:rsid w:val="00CC2AB5"/>
    <w:rPr>
      <w:rFonts w:cs="Times New Roman"/>
      <w:b w:val="0"/>
      <w:bCs w:val="0"/>
      <w:i w:val="0"/>
      <w:iCs w:val="0"/>
      <w:color w:val="000000"/>
      <w:sz w:val="12"/>
      <w:szCs w:val="12"/>
      <w:u w:val="none"/>
    </w:rPr>
  </w:style>
  <w:style w:type="paragraph" w:styleId="BodyText">
    <w:name w:val="Body Text"/>
    <w:basedOn w:val="Normal"/>
    <w:link w:val="BodyTextChar"/>
    <w:rsid w:val="00CC2AB5"/>
    <w:pPr>
      <w:spacing w:after="140" w:line="276" w:lineRule="auto"/>
    </w:pPr>
    <w:rPr>
      <w:rFonts w:eastAsia="Calibri" w:cs="Times New Roman"/>
    </w:rPr>
  </w:style>
  <w:style w:type="character" w:customStyle="1" w:styleId="BodyTextChar">
    <w:name w:val="Body Text Char"/>
    <w:basedOn w:val="DefaultParagraphFont"/>
    <w:link w:val="BodyText"/>
    <w:rsid w:val="00CC2AB5"/>
    <w:rPr>
      <w:rFonts w:ascii="Calibri" w:eastAsia="Calibri" w:hAnsi="Calibri" w:cs="Times New Roman"/>
      <w:sz w:val="22"/>
    </w:rPr>
  </w:style>
  <w:style w:type="character" w:customStyle="1" w:styleId="TitleChar">
    <w:name w:val="Title Char"/>
    <w:aliases w:val="Cites and Cards Char,UNDERLINE Char,Bold Underlined Char,title Char"/>
    <w:basedOn w:val="DefaultParagraphFont"/>
    <w:link w:val="Title"/>
    <w:uiPriority w:val="6"/>
    <w:qFormat/>
    <w:rsid w:val="00CC2AB5"/>
    <w:rPr>
      <w:u w:val="single"/>
    </w:rPr>
  </w:style>
  <w:style w:type="paragraph" w:styleId="Title">
    <w:name w:val="Title"/>
    <w:aliases w:val="Cites and Cards,UNDERLINE,Bold Underlined,title"/>
    <w:basedOn w:val="Normal"/>
    <w:link w:val="TitleChar"/>
    <w:uiPriority w:val="6"/>
    <w:qFormat/>
    <w:rsid w:val="00CC2AB5"/>
    <w:pPr>
      <w:spacing w:before="240" w:after="60"/>
      <w:ind w:left="432" w:right="432"/>
      <w:jc w:val="center"/>
      <w:outlineLvl w:val="0"/>
    </w:pPr>
    <w:rPr>
      <w:rFonts w:asciiTheme="minorHAnsi" w:hAnsiTheme="minorHAnsi" w:cstheme="minorBidi"/>
      <w:sz w:val="24"/>
      <w:u w:val="single"/>
    </w:rPr>
  </w:style>
  <w:style w:type="character" w:customStyle="1" w:styleId="TitleChar1">
    <w:name w:val="Title Char1"/>
    <w:basedOn w:val="DefaultParagraphFont"/>
    <w:uiPriority w:val="10"/>
    <w:rsid w:val="00CC2AB5"/>
    <w:rPr>
      <w:rFonts w:asciiTheme="majorHAnsi" w:eastAsiaTheme="majorEastAsia" w:hAnsiTheme="majorHAnsi" w:cstheme="majorBidi"/>
      <w:spacing w:val="-10"/>
      <w:kern w:val="28"/>
      <w:sz w:val="56"/>
      <w:szCs w:val="56"/>
    </w:rPr>
  </w:style>
  <w:style w:type="character" w:customStyle="1" w:styleId="apple-tab-span">
    <w:name w:val="apple-tab-span"/>
    <w:basedOn w:val="DefaultParagraphFont"/>
    <w:rsid w:val="00CC2AB5"/>
  </w:style>
  <w:style w:type="paragraph" w:customStyle="1" w:styleId="msonormal0">
    <w:name w:val="msonormal"/>
    <w:basedOn w:val="Normal"/>
    <w:rsid w:val="00CC2AB5"/>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6667E6"/>
    <w:rPr>
      <w:color w:val="605E5C"/>
      <w:shd w:val="clear" w:color="auto" w:fill="E1DFDD"/>
    </w:rPr>
  </w:style>
  <w:style w:type="paragraph" w:styleId="Revision">
    <w:name w:val="Revision"/>
    <w:hidden/>
    <w:uiPriority w:val="99"/>
    <w:semiHidden/>
    <w:rsid w:val="00CE3140"/>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journals.plos.org/plosmedicine/article?id=10.1371/journal.pmed.1001154" TargetMode="External"/><Relationship Id="rId21" Type="http://schemas.openxmlformats.org/officeDocument/2006/relationships/hyperlink" Target="https://www.southcentre.int/wp-content/uploads/2019/04/RP85_Access-to-Medicines-Experiences-with-Compulsory-Licenses-and-Government-Use-The-Case-of-Hepatitis-C_EN.pdf" TargetMode="External"/><Relationship Id="rId42" Type="http://schemas.openxmlformats.org/officeDocument/2006/relationships/hyperlink" Target="https://www.theguardian.com/world/2021/feb/19/coronavirus-vaccine-diplomacy-west-falling-behind-russia-china-race-influence" TargetMode="External"/><Relationship Id="rId47" Type="http://schemas.openxmlformats.org/officeDocument/2006/relationships/hyperlink" Target="https://gh.bmj.com/content/6/7/e006169" TargetMode="External"/><Relationship Id="rId63" Type="http://schemas.openxmlformats.org/officeDocument/2006/relationships/hyperlink" Target="http://monthlyreview.org/2015/07/01/imperialisms-health-component/" TargetMode="External"/><Relationship Id="rId68" Type="http://schemas.openxmlformats.org/officeDocument/2006/relationships/hyperlink" Target="https://onlinelibrary.wiley.com/doi/full/10.1111/jwip.12161" TargetMode="External"/><Relationship Id="rId84" Type="http://schemas.openxmlformats.org/officeDocument/2006/relationships/hyperlink" Target="https://gh.bmj.com/content/6/7/e006169" TargetMode="External"/><Relationship Id="rId89" Type="http://schemas.openxmlformats.org/officeDocument/2006/relationships/hyperlink" Target="https://gh.bmj.com/content/6/7/e006169" TargetMode="External"/><Relationship Id="rId16" Type="http://schemas.openxmlformats.org/officeDocument/2006/relationships/hyperlink" Target="https://www.nytimes.com/2021/01/28/world/europe/vaccine-secret-contracts-prices.html" TargetMode="External"/><Relationship Id="rId11" Type="http://schemas.openxmlformats.org/officeDocument/2006/relationships/hyperlink" Target="https://www.forbes.com/sites/judystone/2020/12/03/the-peoples-vaccine-modernas-coronavirus-vaccine-was-largely-funded-by-taxpayer-dollars/?sh=1363197b6303" TargetMode="External"/><Relationship Id="rId32" Type="http://schemas.openxmlformats.org/officeDocument/2006/relationships/hyperlink" Target="https://dukeghic.org/wp-content/uploads/sites/20/2020/11/COVID19-Vax-Press-Release__28Oct2020-1.pdf" TargetMode="External"/><Relationship Id="rId37" Type="http://schemas.openxmlformats.org/officeDocument/2006/relationships/hyperlink" Target="https://www.devex.com/news/is-covax-part-of-the-problem-or-the-solution-99334" TargetMode="External"/><Relationship Id="rId53" Type="http://schemas.openxmlformats.org/officeDocument/2006/relationships/hyperlink" Target="https://gh.bmj.com/content/6/7/e006169" TargetMode="External"/><Relationship Id="rId58" Type="http://schemas.openxmlformats.org/officeDocument/2006/relationships/hyperlink" Target="https://gh.bmj.com/content/6/7/e006169" TargetMode="External"/><Relationship Id="rId74" Type="http://schemas.openxmlformats.org/officeDocument/2006/relationships/hyperlink" Target="https://gh.bmj.com/content/6/7/e006169" TargetMode="External"/><Relationship Id="rId79" Type="http://schemas.openxmlformats.org/officeDocument/2006/relationships/hyperlink" Target="https://gh.bmj.com/content/6/7/e006169" TargetMode="External"/><Relationship Id="rId102" Type="http://schemas.openxmlformats.org/officeDocument/2006/relationships/theme" Target="theme/theme1.xml"/><Relationship Id="rId5" Type="http://schemas.openxmlformats.org/officeDocument/2006/relationships/numbering" Target="numbering.xml"/><Relationship Id="rId90" Type="http://schemas.openxmlformats.org/officeDocument/2006/relationships/hyperlink" Target="https://gh.bmj.com/content/6/7/e006169" TargetMode="External"/><Relationship Id="rId95" Type="http://schemas.openxmlformats.org/officeDocument/2006/relationships/hyperlink" Target="https://www.un.org/africarenewal/magazine/december-2016-march-2017/dying-lack-medicines%5d/" TargetMode="External"/><Relationship Id="rId22" Type="http://schemas.openxmlformats.org/officeDocument/2006/relationships/hyperlink" Target="https://journals.sagepub.com/doi/abs/10.1177/14680181020020030201" TargetMode="External"/><Relationship Id="rId27" Type="http://schemas.openxmlformats.org/officeDocument/2006/relationships/hyperlink" Target="https://www.ip-watch.org/2019/02/13/malaysia-still-pressure-make-hepatitis-c-medicine-expensive/" TargetMode="External"/><Relationship Id="rId43" Type="http://schemas.openxmlformats.org/officeDocument/2006/relationships/hyperlink" Target="https://www.cnbc.com/2021/02/23/soberana-02-cubas-covid-vaccine-could-be-made-eligible-for-tourists.html" TargetMode="External"/><Relationship Id="rId48" Type="http://schemas.openxmlformats.org/officeDocument/2006/relationships/hyperlink" Target="https://gh.bmj.com/content/6/7/e006169" TargetMode="External"/><Relationship Id="rId64" Type="http://schemas.openxmlformats.org/officeDocument/2006/relationships/hyperlink" Target="https://policy-practice.oxfamamerica.org/work/trade/data-exclusivity" TargetMode="External"/><Relationship Id="rId69" Type="http://schemas.openxmlformats.org/officeDocument/2006/relationships/hyperlink" Target="https://borgenproject.org/contraception-reduces-poverty/" TargetMode="External"/><Relationship Id="rId80" Type="http://schemas.openxmlformats.org/officeDocument/2006/relationships/hyperlink" Target="https://gh.bmj.com/content/6/7/e006169" TargetMode="External"/><Relationship Id="rId85" Type="http://schemas.openxmlformats.org/officeDocument/2006/relationships/hyperlink" Target="https://gh.bmj.com/content/6/7/e006169" TargetMode="External"/><Relationship Id="rId12" Type="http://schemas.openxmlformats.org/officeDocument/2006/relationships/hyperlink" Target="https://www.axios.com/moderna-nih-coronavirus-vaccine-%25252520ownership-agreements-22051c42-2dee-4b19-938d-099afd71f6a0.html" TargetMode="External"/><Relationship Id="rId17" Type="http://schemas.openxmlformats.org/officeDocument/2006/relationships/hyperlink" Target="https://www.npr.org/sections/goatsandsoda/2021/02/19/969529969/price-check-nations-pay-wildly-different-prices-for-vaccines?t=1614153425644&amp;t=1614181324128" TargetMode="External"/><Relationship Id="rId25" Type="http://schemas.openxmlformats.org/officeDocument/2006/relationships/hyperlink" Target="https://msfaccess.org/sites/default/files/2018-10/IP_Timeline_US%252520pressure%252520on%252520India_Sep%2525202014_0.pdf" TargetMode="External"/><Relationship Id="rId33" Type="http://schemas.openxmlformats.org/officeDocument/2006/relationships/hyperlink" Target="https://www.nytimes.com/2021/01/28/world/europe/vaccine-secret-contracts-prices.html" TargetMode="External"/><Relationship Id="rId38" Type="http://schemas.openxmlformats.org/officeDocument/2006/relationships/hyperlink" Target="https://www.wto.org/english/docs_e/legal_e/27-trips_01_e.htm" TargetMode="External"/><Relationship Id="rId46" Type="http://schemas.openxmlformats.org/officeDocument/2006/relationships/hyperlink" Target="https://gh.bmj.com/content/6/7/e006169" TargetMode="External"/><Relationship Id="rId59" Type="http://schemas.openxmlformats.org/officeDocument/2006/relationships/hyperlink" Target="https://gh.bmj.com/content/6/7/e006169" TargetMode="External"/><Relationship Id="rId67" Type="http://schemas.openxmlformats.org/officeDocument/2006/relationships/hyperlink" Target="https://www.repository.law.indiana.edu/cgi/viewcontent.cgi?article=3004&amp;context=ilj" TargetMode="External"/><Relationship Id="rId20" Type="http://schemas.openxmlformats.org/officeDocument/2006/relationships/hyperlink" Target="https://docs.wto.org/dol2fe/Pages/SS/directdoc.aspx?filename=q:/IP/C/W669.pdf&amp;Open=True" TargetMode="External"/><Relationship Id="rId41" Type="http://schemas.openxmlformats.org/officeDocument/2006/relationships/hyperlink" Target="https://www.thebureauinvestigates.com/stories/2021-02-23/held-to-ransom-pfizer-demands-governments-gamble-with-state-assets-to-secure-vaccine-deal" TargetMode="External"/><Relationship Id="rId54" Type="http://schemas.openxmlformats.org/officeDocument/2006/relationships/hyperlink" Target="https://gh.bmj.com/content/6/7/e006169" TargetMode="External"/><Relationship Id="rId62" Type="http://schemas.openxmlformats.org/officeDocument/2006/relationships/hyperlink" Target="https://gh.bmj.com/content/6/7/e006169" TargetMode="External"/><Relationship Id="rId70" Type="http://schemas.openxmlformats.org/officeDocument/2006/relationships/hyperlink" Target="https://www.ncbi.nlm.nih.gov/pmc/articles/PMC4206087/" TargetMode="External"/><Relationship Id="rId75" Type="http://schemas.openxmlformats.org/officeDocument/2006/relationships/hyperlink" Target="https://gh.bmj.com/content/6/7/e006169" TargetMode="External"/><Relationship Id="rId83" Type="http://schemas.openxmlformats.org/officeDocument/2006/relationships/hyperlink" Target="https://gh.bmj.com/content/6/7/e006169" TargetMode="External"/><Relationship Id="rId88" Type="http://schemas.openxmlformats.org/officeDocument/2006/relationships/hyperlink" Target="https://gh.bmj.com/content/6/7/e006169" TargetMode="External"/><Relationship Id="rId91" Type="http://schemas.openxmlformats.org/officeDocument/2006/relationships/hyperlink" Target="https://gh.bmj.com/content/6/7/e006169" TargetMode="External"/><Relationship Id="rId96" Type="http://schemas.openxmlformats.org/officeDocument/2006/relationships/hyperlink" Target="https://www.repository.law.indiana.edu/cgi/viewcontent.cgi?article=3004&amp;context=ilj"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defense.gov/Explore/Spotlight/Coronavirus/Operation-Warp-Speed/" TargetMode="External"/><Relationship Id="rId23" Type="http://schemas.openxmlformats.org/officeDocument/2006/relationships/hyperlink" Target="http://www.unsgaccessmeds.org/final-report" TargetMode="External"/><Relationship Id="rId28" Type="http://schemas.openxmlformats.org/officeDocument/2006/relationships/hyperlink" Target="https://www.politico.com/newsletters/global-pulse/2020/12/10/patent-fight-pits-rich-against-poor-in-vaccine-race-491105" TargetMode="External"/><Relationship Id="rId36" Type="http://schemas.openxmlformats.org/officeDocument/2006/relationships/hyperlink" Target="https://www.devex.com/news/with-scarce-funding-for-act-a-everything-moves-slower-who-s-bruce-aylward-99195" TargetMode="External"/><Relationship Id="rId49" Type="http://schemas.openxmlformats.org/officeDocument/2006/relationships/hyperlink" Target="https://gh.bmj.com/content/6/7/e006169" TargetMode="External"/><Relationship Id="rId57" Type="http://schemas.openxmlformats.org/officeDocument/2006/relationships/hyperlink" Target="https://gh.bmj.com/content/6/7/e006169" TargetMode="External"/><Relationship Id="rId10" Type="http://schemas.openxmlformats.org/officeDocument/2006/relationships/hyperlink" Target="https://www.nature.com/articles/d41573-020-00119-8" TargetMode="External"/><Relationship Id="rId31" Type="http://schemas.openxmlformats.org/officeDocument/2006/relationships/hyperlink" Target="https://www.jstor.org/stable/pdf/4017775.pdf?refreqid=excelsior%25253A05f55d67e4790ef5059f2e57482f608e" TargetMode="External"/><Relationship Id="rId44" Type="http://schemas.openxmlformats.org/officeDocument/2006/relationships/hyperlink" Target="http://monthlyreview.org/2015/07/01/imperialisms-health-component/" TargetMode="External"/><Relationship Id="rId52" Type="http://schemas.openxmlformats.org/officeDocument/2006/relationships/hyperlink" Target="https://gh.bmj.com/content/6/7/e006169" TargetMode="External"/><Relationship Id="rId60" Type="http://schemas.openxmlformats.org/officeDocument/2006/relationships/hyperlink" Target="https://gh.bmj.com/content/6/7/e006169" TargetMode="External"/><Relationship Id="rId65" Type="http://schemas.openxmlformats.org/officeDocument/2006/relationships/hyperlink" Target="https://lawcat.berkeley.edu/record/1119803?ln=en%5d/" TargetMode="External"/><Relationship Id="rId73" Type="http://schemas.openxmlformats.org/officeDocument/2006/relationships/hyperlink" Target="http://monthlyreview.org/2015/07/01/imperialisms-health-component/" TargetMode="External"/><Relationship Id="rId78" Type="http://schemas.openxmlformats.org/officeDocument/2006/relationships/hyperlink" Target="https://gh.bmj.com/content/6/7/e006169" TargetMode="External"/><Relationship Id="rId81" Type="http://schemas.openxmlformats.org/officeDocument/2006/relationships/hyperlink" Target="https://gh.bmj.com/content/6/7/e006169" TargetMode="External"/><Relationship Id="rId86" Type="http://schemas.openxmlformats.org/officeDocument/2006/relationships/hyperlink" Target="https://gh.bmj.com/content/6/7/e006169" TargetMode="External"/><Relationship Id="rId94" Type="http://schemas.openxmlformats.org/officeDocument/2006/relationships/hyperlink" Target="https://lawcat.berkeley.edu/record/1119803?ln=en%5d/" TargetMode="External"/><Relationship Id="rId99" Type="http://schemas.openxmlformats.org/officeDocument/2006/relationships/hyperlink" Target="https://www.ncbi.nlm.nih.gov/pmc/articles/PMC4206087/" TargetMode="External"/><Relationship Id="rId10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twailr.com/on-intellectual-property-rights-access-to-medicines-and-vaccine-imperialism/" TargetMode="External"/><Relationship Id="rId13" Type="http://schemas.openxmlformats.org/officeDocument/2006/relationships/hyperlink" Target="https://www.citizen.org/article/biontech-and-pfizers-bnt162-vaccine-patent-landscape/" TargetMode="External"/><Relationship Id="rId18" Type="http://schemas.openxmlformats.org/officeDocument/2006/relationships/hyperlink" Target="http://www.thecornerhouse.org.uk/resource/who-owns-knowledge-economy" TargetMode="External"/><Relationship Id="rId39" Type="http://schemas.openxmlformats.org/officeDocument/2006/relationships/hyperlink" Target="https://www.bloomsburyprofessional.com/uk/patent-games-in-the-global-south-9781509927401/" TargetMode="External"/><Relationship Id="rId34" Type="http://schemas.openxmlformats.org/officeDocument/2006/relationships/hyperlink" Target="https://www.who.int/news/item/18-12-2020-covax-announces-additional-deals-to-access-promising-covid-19-vaccine-candidates-plans-global-rollout-starting-q1-2021" TargetMode="External"/><Relationship Id="rId50" Type="http://schemas.openxmlformats.org/officeDocument/2006/relationships/hyperlink" Target="https://gh.bmj.com/content/6/7/e006169" TargetMode="External"/><Relationship Id="rId55" Type="http://schemas.openxmlformats.org/officeDocument/2006/relationships/hyperlink" Target="https://gh.bmj.com/content/6/7/e006169" TargetMode="External"/><Relationship Id="rId76" Type="http://schemas.openxmlformats.org/officeDocument/2006/relationships/hyperlink" Target="https://gh.bmj.com/content/6/7/e006169" TargetMode="External"/><Relationship Id="rId97" Type="http://schemas.openxmlformats.org/officeDocument/2006/relationships/hyperlink" Target="https://onlinelibrary.wiley.com/doi/full/10.1111/jwip.12161" TargetMode="External"/><Relationship Id="rId7" Type="http://schemas.openxmlformats.org/officeDocument/2006/relationships/settings" Target="settings.xml"/><Relationship Id="rId71" Type="http://schemas.openxmlformats.org/officeDocument/2006/relationships/hyperlink" Target="https://www.natcom.org/" TargetMode="External"/><Relationship Id="rId92" Type="http://schemas.openxmlformats.org/officeDocument/2006/relationships/hyperlink" Target="http://monthlyreview.org/2015/07/01/imperialisms-health-component/" TargetMode="External"/><Relationship Id="rId2" Type="http://schemas.openxmlformats.org/officeDocument/2006/relationships/customXml" Target="../customXml/item2.xml"/><Relationship Id="rId29" Type="http://schemas.openxmlformats.org/officeDocument/2006/relationships/hyperlink" Target="https://iccwbo.org/media-wall/news-speeches/study-shows-vaccine-nationalism-could-cost-rich-countries-us4-5-trillion/?utm_campaign=covid19&amp;utm_medium=email&amp;utm_source=email" TargetMode="External"/><Relationship Id="rId24" Type="http://schemas.openxmlformats.org/officeDocument/2006/relationships/hyperlink" Target="https://www.keionline.org/22864" TargetMode="External"/><Relationship Id="rId40" Type="http://schemas.openxmlformats.org/officeDocument/2006/relationships/hyperlink" Target="https://digitalcommons.law.seattleu.edu/cgi/viewcontent.cgi?referer=&amp;httpsredir=1&amp;article=1631&amp;context=faculty" TargetMode="External"/><Relationship Id="rId45" Type="http://schemas.openxmlformats.org/officeDocument/2006/relationships/hyperlink" Target="https://gh.bmj.com/content/6/7/e006169" TargetMode="External"/><Relationship Id="rId66" Type="http://schemas.openxmlformats.org/officeDocument/2006/relationships/hyperlink" Target="https://www.un.org/africarenewal/magazine/december-2016-march-2017/dying-lack-medicines%5d/" TargetMode="External"/><Relationship Id="rId87" Type="http://schemas.openxmlformats.org/officeDocument/2006/relationships/hyperlink" Target="https://gh.bmj.com/content/6/7/e006169" TargetMode="External"/><Relationship Id="rId61" Type="http://schemas.openxmlformats.org/officeDocument/2006/relationships/hyperlink" Target="https://gh.bmj.com/content/6/7/e006169" TargetMode="External"/><Relationship Id="rId82" Type="http://schemas.openxmlformats.org/officeDocument/2006/relationships/hyperlink" Target="https://gh.bmj.com/content/6/7/e006169" TargetMode="External"/><Relationship Id="rId19" Type="http://schemas.openxmlformats.org/officeDocument/2006/relationships/hyperlink" Target="https://peoplesvaccine.org/" TargetMode="External"/><Relationship Id="rId14" Type="http://schemas.openxmlformats.org/officeDocument/2006/relationships/hyperlink" Target="https://www.reuters.com/article/health-coronavirus-germany-vaccine-idUKL8N2GC2J0" TargetMode="External"/><Relationship Id="rId30" Type="http://schemas.openxmlformats.org/officeDocument/2006/relationships/hyperlink" Target="https://www.foreignaffairs.com/articles/united-states/2020-07-27/vaccine-nationalism-pandemic" TargetMode="External"/><Relationship Id="rId35" Type="http://schemas.openxmlformats.org/officeDocument/2006/relationships/hyperlink" Target="https://www.who.int/news/item/15-07-2020-more-than-150-countries-engaged-in-covid-19-vaccine-global-access-facility" TargetMode="External"/><Relationship Id="rId56" Type="http://schemas.openxmlformats.org/officeDocument/2006/relationships/hyperlink" Target="https://gh.bmj.com/content/6/7/e006169" TargetMode="External"/><Relationship Id="rId77" Type="http://schemas.openxmlformats.org/officeDocument/2006/relationships/hyperlink" Target="https://gh.bmj.com/content/6/7/e006169" TargetMode="External"/><Relationship Id="rId100" Type="http://schemas.openxmlformats.org/officeDocument/2006/relationships/hyperlink" Target="https://www.natcom.org/" TargetMode="External"/><Relationship Id="rId8" Type="http://schemas.openxmlformats.org/officeDocument/2006/relationships/webSettings" Target="webSettings.xml"/><Relationship Id="rId51" Type="http://schemas.openxmlformats.org/officeDocument/2006/relationships/hyperlink" Target="https://gh.bmj.com/content/6/7/e006169" TargetMode="External"/><Relationship Id="rId72" Type="http://schemas.openxmlformats.org/officeDocument/2006/relationships/hyperlink" Target="https://twailr.com/on-intellectual-property-rights-access-to-medicines-and-vaccine-imperialism/" TargetMode="External"/><Relationship Id="rId93" Type="http://schemas.openxmlformats.org/officeDocument/2006/relationships/hyperlink" Target="https://policy-practice.oxfamamerica.org/work/trade/data-exclusivity" TargetMode="External"/><Relationship Id="rId98" Type="http://schemas.openxmlformats.org/officeDocument/2006/relationships/hyperlink" Target="https://borgenproject.org/contraception-reduces-poverty/" TargetMode="Externa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wangr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25</Pages>
  <Words>28417</Words>
  <Characters>161981</Characters>
  <Application>Microsoft Office Word</Application>
  <DocSecurity>0</DocSecurity>
  <Lines>1349</Lines>
  <Paragraphs>380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190018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Rowan Gray</cp:lastModifiedBy>
  <cp:revision>6</cp:revision>
  <dcterms:created xsi:type="dcterms:W3CDTF">2021-09-17T19:30:00Z</dcterms:created>
  <dcterms:modified xsi:type="dcterms:W3CDTF">2021-09-19T03:42:00Z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